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D4375">
      <w:pPr>
        <w:pStyle w:val="5"/>
        <w:spacing w:before="120" w:after="0" w:line="360" w:lineRule="auto"/>
        <w:contextualSpacing/>
        <w:rPr>
          <w:rFonts w:ascii="Arial" w:hAnsi="Arial" w:cs="Arial"/>
          <w:sz w:val="20"/>
          <w:szCs w:val="20"/>
        </w:rPr>
      </w:pPr>
    </w:p>
    <w:p w14:paraId="17E3FA9D">
      <w:pPr>
        <w:pStyle w:val="5"/>
        <w:tabs>
          <w:tab w:val="left" w:pos="2397"/>
        </w:tabs>
        <w:spacing w:before="120" w:after="0" w:line="360" w:lineRule="auto"/>
        <w:contextualSpacing/>
        <w:jc w:val="right"/>
        <w:rPr>
          <w:rFonts w:ascii="Arial" w:hAnsi="Arial" w:cs="Arial"/>
          <w:i/>
          <w:iCs/>
          <w:sz w:val="20"/>
          <w:szCs w:val="20"/>
        </w:rPr>
      </w:pPr>
      <w:r>
        <w:rPr>
          <w:rFonts w:ascii="Arial" w:hAnsi="Arial" w:cs="Arial"/>
          <w:sz w:val="20"/>
          <w:szCs w:val="20"/>
        </w:rPr>
        <w:tab/>
      </w:r>
      <w:bookmarkStart w:id="0" w:name="_Hlk71719114"/>
      <w:r>
        <w:rPr>
          <w:rFonts w:ascii="Arial" w:hAnsi="Arial" w:cs="Arial"/>
          <w:i/>
          <w:iCs/>
          <w:sz w:val="20"/>
          <w:szCs w:val="20"/>
        </w:rPr>
        <w:t>Załącznik nr …… do SWZ</w:t>
      </w:r>
    </w:p>
    <w:p w14:paraId="4D10C7D4">
      <w:pPr>
        <w:pStyle w:val="5"/>
        <w:tabs>
          <w:tab w:val="left" w:pos="2397"/>
        </w:tabs>
        <w:spacing w:before="120" w:after="0" w:line="360" w:lineRule="auto"/>
        <w:contextualSpacing/>
        <w:jc w:val="center"/>
        <w:rPr>
          <w:rFonts w:ascii="Arial" w:hAnsi="Arial" w:cs="Arial"/>
          <w:b/>
          <w:sz w:val="20"/>
          <w:szCs w:val="20"/>
        </w:rPr>
      </w:pPr>
      <w:r>
        <w:rPr>
          <w:rFonts w:ascii="Arial" w:hAnsi="Arial" w:eastAsia="Times New Roman" w:cs="Arial"/>
          <w:b/>
          <w:sz w:val="20"/>
          <w:szCs w:val="20"/>
          <w:lang w:eastAsia="ar-SA"/>
        </w:rPr>
        <w:t>Projektowane postanowienia umowy</w:t>
      </w:r>
      <w:bookmarkEnd w:id="0"/>
    </w:p>
    <w:p w14:paraId="7E389E7A">
      <w:pPr>
        <w:pStyle w:val="5"/>
        <w:spacing w:before="120" w:after="0" w:line="360" w:lineRule="auto"/>
        <w:contextualSpacing/>
        <w:rPr>
          <w:rFonts w:ascii="Arial" w:hAnsi="Arial" w:cs="Arial"/>
          <w:sz w:val="20"/>
          <w:szCs w:val="20"/>
        </w:rPr>
      </w:pPr>
    </w:p>
    <w:p w14:paraId="4893628D">
      <w:pPr>
        <w:spacing w:before="120" w:after="0" w:line="360" w:lineRule="auto"/>
        <w:ind w:left="4067" w:hanging="4067"/>
        <w:jc w:val="center"/>
        <w:rPr>
          <w:rFonts w:ascii="Arial" w:hAnsi="Arial" w:cs="Arial"/>
          <w:sz w:val="20"/>
          <w:szCs w:val="20"/>
        </w:rPr>
      </w:pPr>
      <w:r>
        <w:rPr>
          <w:rFonts w:ascii="Arial" w:hAnsi="Arial" w:cs="Arial"/>
          <w:b/>
          <w:sz w:val="20"/>
          <w:szCs w:val="20"/>
        </w:rPr>
        <w:t>UMOWA</w:t>
      </w:r>
      <w:r>
        <w:rPr>
          <w:rFonts w:ascii="Arial" w:hAnsi="Arial" w:cs="Arial"/>
          <w:b/>
          <w:spacing w:val="-1"/>
          <w:sz w:val="20"/>
          <w:szCs w:val="20"/>
        </w:rPr>
        <w:t xml:space="preserve"> </w:t>
      </w:r>
      <w:r>
        <w:rPr>
          <w:rFonts w:ascii="Arial" w:hAnsi="Arial" w:cs="Arial"/>
          <w:b/>
          <w:sz w:val="20"/>
          <w:szCs w:val="20"/>
        </w:rPr>
        <w:t>NR</w:t>
      </w:r>
      <w:r>
        <w:rPr>
          <w:rFonts w:ascii="Arial" w:hAnsi="Arial" w:cs="Arial"/>
          <w:b/>
          <w:spacing w:val="-1"/>
          <w:sz w:val="20"/>
          <w:szCs w:val="20"/>
        </w:rPr>
        <w:t xml:space="preserve"> ………………………….. </w:t>
      </w:r>
    </w:p>
    <w:p w14:paraId="034AD86F">
      <w:pPr>
        <w:pStyle w:val="5"/>
        <w:spacing w:before="120" w:after="0" w:line="360" w:lineRule="auto"/>
        <w:rPr>
          <w:rFonts w:ascii="Arial" w:hAnsi="Arial" w:cs="Arial"/>
          <w:b/>
          <w:sz w:val="20"/>
          <w:szCs w:val="20"/>
        </w:rPr>
      </w:pPr>
    </w:p>
    <w:p w14:paraId="6DD6FF96">
      <w:pPr>
        <w:pStyle w:val="5"/>
        <w:spacing w:before="120" w:after="0" w:line="360" w:lineRule="auto"/>
        <w:rPr>
          <w:rFonts w:ascii="Arial" w:hAnsi="Arial" w:cs="Arial"/>
          <w:sz w:val="20"/>
          <w:szCs w:val="20"/>
        </w:rPr>
      </w:pPr>
      <w:r>
        <w:rPr>
          <w:rFonts w:ascii="Arial" w:hAnsi="Arial" w:cs="Arial"/>
          <w:sz w:val="20"/>
          <w:szCs w:val="20"/>
        </w:rPr>
        <w:t>zawarta</w:t>
      </w:r>
      <w:r>
        <w:rPr>
          <w:rFonts w:ascii="Arial" w:hAnsi="Arial" w:cs="Arial"/>
          <w:spacing w:val="-3"/>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dniu …………………………….</w:t>
      </w:r>
      <w:r>
        <w:rPr>
          <w:rFonts w:ascii="Arial" w:hAnsi="Arial" w:cs="Arial"/>
          <w:spacing w:val="1"/>
          <w:sz w:val="20"/>
          <w:szCs w:val="20"/>
        </w:rPr>
        <w:t xml:space="preserve"> </w:t>
      </w:r>
      <w:r>
        <w:rPr>
          <w:rFonts w:ascii="Arial" w:hAnsi="Arial" w:cs="Arial"/>
          <w:sz w:val="20"/>
          <w:szCs w:val="20"/>
        </w:rPr>
        <w:t>pomiędzy:</w:t>
      </w:r>
    </w:p>
    <w:p w14:paraId="3E0EEA93">
      <w:pPr>
        <w:pStyle w:val="5"/>
        <w:spacing w:before="120" w:after="0" w:line="360" w:lineRule="auto"/>
        <w:rPr>
          <w:rFonts w:ascii="Arial" w:hAnsi="Arial" w:cs="Arial"/>
          <w:sz w:val="20"/>
          <w:szCs w:val="20"/>
        </w:rPr>
      </w:pPr>
    </w:p>
    <w:p w14:paraId="15F4183C">
      <w:pPr>
        <w:spacing w:line="360" w:lineRule="auto"/>
        <w:ind w:right="-397" w:firstLine="0"/>
        <w:jc w:val="both"/>
        <w:rPr>
          <w:rFonts w:ascii="Arial" w:hAnsi="Arial" w:cs="Arial"/>
          <w:sz w:val="20"/>
          <w:szCs w:val="20"/>
        </w:rPr>
      </w:pPr>
      <w:r>
        <w:rPr>
          <w:rFonts w:ascii="Arial" w:hAnsi="Arial" w:cs="Arial"/>
          <w:sz w:val="20"/>
          <w:szCs w:val="20"/>
        </w:rPr>
        <w:t xml:space="preserve">Gminą Głuchołazy - Ośrodkiem Pomocy Społecznej w Głuchołazach, Al. Jana Pawła II nr 14, 48-340 Głuchołazy, NIP: 753-238-26-90,  </w:t>
      </w:r>
    </w:p>
    <w:p w14:paraId="39FD797C">
      <w:pPr>
        <w:spacing w:line="360" w:lineRule="auto"/>
        <w:ind w:right="-397" w:firstLine="0"/>
        <w:jc w:val="both"/>
        <w:rPr>
          <w:rFonts w:ascii="Arial" w:hAnsi="Arial" w:cs="Arial"/>
          <w:sz w:val="20"/>
          <w:szCs w:val="20"/>
        </w:rPr>
      </w:pPr>
      <w:r>
        <w:rPr>
          <w:rFonts w:ascii="Arial" w:hAnsi="Arial" w:cs="Arial"/>
          <w:sz w:val="20"/>
          <w:szCs w:val="20"/>
        </w:rPr>
        <w:t>reprezentowaną przez: Katarzynę Krzętowską - Zapałę - Dyrektora OPS,</w:t>
      </w:r>
      <w:r>
        <w:rPr>
          <w:rFonts w:ascii="Arial" w:hAnsi="Arial" w:cs="Arial"/>
          <w:b/>
          <w:spacing w:val="-47"/>
          <w:sz w:val="20"/>
          <w:szCs w:val="20"/>
        </w:rPr>
        <w:t xml:space="preserve"> </w:t>
      </w:r>
    </w:p>
    <w:p w14:paraId="122BF831">
      <w:pPr>
        <w:spacing w:line="360" w:lineRule="auto"/>
        <w:ind w:right="-397" w:firstLine="0"/>
        <w:jc w:val="both"/>
        <w:rPr>
          <w:rFonts w:ascii="Arial" w:hAnsi="Arial" w:cs="Arial"/>
          <w:sz w:val="20"/>
          <w:szCs w:val="20"/>
        </w:rPr>
      </w:pPr>
      <w:r>
        <w:rPr>
          <w:rFonts w:ascii="Arial" w:hAnsi="Arial" w:cs="Arial"/>
          <w:sz w:val="20"/>
          <w:szCs w:val="20"/>
        </w:rPr>
        <w:t>zwanym</w:t>
      </w:r>
      <w:r>
        <w:rPr>
          <w:rFonts w:ascii="Arial" w:hAnsi="Arial" w:cs="Arial"/>
          <w:spacing w:val="47"/>
          <w:sz w:val="20"/>
          <w:szCs w:val="20"/>
        </w:rPr>
        <w:t xml:space="preserve"> w </w:t>
      </w:r>
      <w:r>
        <w:rPr>
          <w:rFonts w:ascii="Arial" w:hAnsi="Arial" w:cs="Arial"/>
          <w:sz w:val="20"/>
          <w:szCs w:val="20"/>
        </w:rPr>
        <w:t>dalszej</w:t>
      </w:r>
      <w:r>
        <w:rPr>
          <w:rFonts w:ascii="Arial" w:hAnsi="Arial" w:cs="Arial"/>
          <w:spacing w:val="-2"/>
          <w:sz w:val="20"/>
          <w:szCs w:val="20"/>
        </w:rPr>
        <w:t xml:space="preserve"> </w:t>
      </w:r>
      <w:r>
        <w:rPr>
          <w:rFonts w:ascii="Arial" w:hAnsi="Arial" w:cs="Arial"/>
          <w:sz w:val="20"/>
          <w:szCs w:val="20"/>
        </w:rPr>
        <w:t>treści</w:t>
      </w:r>
      <w:r>
        <w:rPr>
          <w:rFonts w:ascii="Arial" w:hAnsi="Arial" w:cs="Arial"/>
          <w:spacing w:val="-4"/>
          <w:sz w:val="20"/>
          <w:szCs w:val="20"/>
        </w:rPr>
        <w:t xml:space="preserve"> </w:t>
      </w:r>
      <w:r>
        <w:rPr>
          <w:rFonts w:ascii="Arial" w:hAnsi="Arial" w:cs="Arial"/>
          <w:sz w:val="20"/>
          <w:szCs w:val="20"/>
        </w:rPr>
        <w:t>umowy</w:t>
      </w:r>
      <w:r>
        <w:rPr>
          <w:rFonts w:ascii="Arial" w:hAnsi="Arial" w:cs="Arial"/>
          <w:spacing w:val="-2"/>
          <w:sz w:val="20"/>
          <w:szCs w:val="20"/>
        </w:rPr>
        <w:t xml:space="preserve"> </w:t>
      </w:r>
      <w:r>
        <w:rPr>
          <w:rFonts w:ascii="Arial" w:hAnsi="Arial" w:cs="Arial"/>
          <w:sz w:val="20"/>
          <w:szCs w:val="20"/>
        </w:rPr>
        <w:t xml:space="preserve">„ </w:t>
      </w:r>
      <w:r>
        <w:rPr>
          <w:rFonts w:ascii="Arial" w:hAnsi="Arial" w:cs="Arial"/>
          <w:b/>
          <w:sz w:val="20"/>
          <w:szCs w:val="20"/>
        </w:rPr>
        <w:t>Zamawiającym”</w:t>
      </w:r>
    </w:p>
    <w:p w14:paraId="6B709787">
      <w:pPr>
        <w:pStyle w:val="5"/>
        <w:spacing w:before="120" w:after="0" w:line="360" w:lineRule="auto"/>
        <w:rPr>
          <w:rFonts w:ascii="Arial" w:hAnsi="Arial" w:cs="Arial"/>
          <w:sz w:val="20"/>
          <w:szCs w:val="20"/>
        </w:rPr>
      </w:pPr>
      <w:r>
        <w:rPr>
          <w:rFonts w:ascii="Arial" w:hAnsi="Arial" w:cs="Arial"/>
          <w:sz w:val="20"/>
          <w:szCs w:val="20"/>
        </w:rPr>
        <w:t>a</w:t>
      </w:r>
    </w:p>
    <w:p w14:paraId="69922369">
      <w:pPr>
        <w:spacing w:before="120" w:after="0" w:line="360" w:lineRule="auto"/>
        <w:jc w:val="both"/>
        <w:rPr>
          <w:rFonts w:ascii="Arial" w:hAnsi="Arial" w:cs="Arial"/>
          <w:sz w:val="20"/>
          <w:szCs w:val="20"/>
        </w:rPr>
      </w:pPr>
      <w:r>
        <w:rPr>
          <w:rFonts w:ascii="Arial" w:hAnsi="Arial" w:cs="Arial"/>
          <w:sz w:val="20"/>
          <w:szCs w:val="20"/>
        </w:rPr>
        <w:t>………………………………………………………………………………………………………………………</w:t>
      </w:r>
    </w:p>
    <w:p w14:paraId="2F6F358F">
      <w:pPr>
        <w:pStyle w:val="5"/>
        <w:spacing w:before="120" w:after="0" w:line="360" w:lineRule="auto"/>
        <w:ind w:right="886" w:firstLine="0"/>
        <w:jc w:val="both"/>
        <w:rPr>
          <w:rFonts w:ascii="Arial" w:hAnsi="Arial" w:cs="Arial"/>
          <w:spacing w:val="-1"/>
          <w:sz w:val="20"/>
          <w:szCs w:val="20"/>
        </w:rPr>
      </w:pPr>
      <w:r>
        <w:rPr>
          <w:rFonts w:ascii="Arial" w:hAnsi="Arial" w:cs="Arial"/>
          <w:spacing w:val="-1"/>
          <w:sz w:val="20"/>
          <w:szCs w:val="20"/>
        </w:rPr>
        <w:t>……………………………………………………………………………………………………………</w:t>
      </w:r>
    </w:p>
    <w:p w14:paraId="06F5D1B8">
      <w:pPr>
        <w:pStyle w:val="5"/>
        <w:spacing w:before="120" w:after="0" w:line="360" w:lineRule="auto"/>
        <w:ind w:right="886" w:firstLine="0"/>
        <w:jc w:val="both"/>
        <w:rPr>
          <w:rFonts w:ascii="Arial" w:hAnsi="Arial" w:cs="Arial"/>
          <w:b/>
          <w:sz w:val="20"/>
          <w:szCs w:val="20"/>
        </w:rPr>
      </w:pPr>
      <w:r>
        <w:rPr>
          <w:rFonts w:ascii="Arial" w:hAnsi="Arial" w:cs="Arial"/>
          <w:sz w:val="20"/>
          <w:szCs w:val="20"/>
        </w:rPr>
        <w:t>zwanym w dalszej treści umowy</w:t>
      </w:r>
      <w:r>
        <w:rPr>
          <w:rFonts w:ascii="Arial" w:hAnsi="Arial" w:cs="Arial"/>
          <w:spacing w:val="-4"/>
          <w:sz w:val="20"/>
          <w:szCs w:val="20"/>
        </w:rPr>
        <w:t xml:space="preserve"> </w:t>
      </w:r>
      <w:r>
        <w:rPr>
          <w:rFonts w:ascii="Arial" w:hAnsi="Arial" w:cs="Arial"/>
          <w:b/>
          <w:sz w:val="20"/>
          <w:szCs w:val="20"/>
        </w:rPr>
        <w:t>„Wykonawcą”</w:t>
      </w:r>
    </w:p>
    <w:p w14:paraId="28CB09EA">
      <w:pPr>
        <w:pStyle w:val="5"/>
        <w:spacing w:before="120" w:after="0" w:line="360" w:lineRule="auto"/>
        <w:ind w:right="886" w:firstLine="0"/>
        <w:jc w:val="both"/>
        <w:rPr>
          <w:rFonts w:ascii="Arial" w:hAnsi="Arial" w:cs="Arial"/>
          <w:sz w:val="20"/>
          <w:szCs w:val="20"/>
        </w:rPr>
      </w:pPr>
    </w:p>
    <w:p w14:paraId="361A274C">
      <w:pPr>
        <w:pStyle w:val="5"/>
        <w:spacing w:line="360" w:lineRule="auto"/>
        <w:ind w:right="6" w:firstLine="0"/>
        <w:jc w:val="both"/>
        <w:rPr>
          <w:rFonts w:ascii="Arial" w:hAnsi="Arial" w:cs="Arial"/>
          <w:sz w:val="20"/>
          <w:szCs w:val="20"/>
        </w:rPr>
      </w:pPr>
      <w:r>
        <w:rPr>
          <w:rFonts w:ascii="Arial" w:hAnsi="Arial" w:cs="Arial"/>
          <w:sz w:val="20"/>
          <w:szCs w:val="20"/>
        </w:rPr>
        <w:t xml:space="preserve">W wyniku dokonania przez Zamawiającego wyboru oferty Wykonawcy po upublicznieniu  ogłoszenia </w:t>
      </w:r>
      <w:r>
        <w:rPr>
          <w:rFonts w:ascii="Arial" w:hAnsi="Arial" w:cs="Arial"/>
          <w:sz w:val="20"/>
          <w:szCs w:val="20"/>
        </w:rPr>
        <w:br w:type="textWrapping"/>
      </w:r>
      <w:r>
        <w:rPr>
          <w:rFonts w:ascii="Arial" w:hAnsi="Arial" w:cs="Arial"/>
          <w:sz w:val="20"/>
          <w:szCs w:val="20"/>
        </w:rPr>
        <w:t>o zamówieniu w trybie podstawowym na podstawie art. 275 pkt. 1 ustawy z dnia 11 września 2019 r. – Prawo zamówień publicznych,</w:t>
      </w:r>
      <w:r>
        <w:rPr>
          <w:rFonts w:ascii="Arial" w:hAnsi="Arial" w:eastAsia="Times New Roman" w:cs="Arial"/>
          <w:sz w:val="20"/>
          <w:szCs w:val="20"/>
          <w:lang w:eastAsia="pl-PL"/>
        </w:rPr>
        <w:t xml:space="preserve"> </w:t>
      </w:r>
      <w:r>
        <w:rPr>
          <w:rFonts w:ascii="Arial" w:hAnsi="Arial" w:cs="Arial"/>
          <w:sz w:val="20"/>
          <w:szCs w:val="20"/>
        </w:rPr>
        <w:t>o wartości zamówienia poniżej progu unijnego na usługi społeczne pn.:</w:t>
      </w:r>
      <w:r>
        <w:rPr>
          <w:rFonts w:ascii="Arial" w:hAnsi="Arial" w:cs="Arial"/>
          <w:b/>
          <w:bCs/>
          <w:i/>
          <w:sz w:val="20"/>
          <w:szCs w:val="20"/>
          <w:lang w:eastAsia="pl-PL"/>
        </w:rPr>
        <w:t xml:space="preserve"> </w:t>
      </w:r>
      <w:r>
        <w:rPr>
          <w:rFonts w:ascii="Arial" w:hAnsi="Arial" w:cs="Arial"/>
          <w:bCs/>
          <w:i/>
          <w:sz w:val="20"/>
          <w:szCs w:val="20"/>
          <w:lang w:eastAsia="pl-PL"/>
        </w:rPr>
        <w:t xml:space="preserve">Świadczenie specjalistycznych usług opiekuńczych dla osób z zaburzeniami psychicznymi (podopiecznych OPS w Głuchołazach) w miejscu ich </w:t>
      </w:r>
      <w:r>
        <w:rPr>
          <w:rFonts w:ascii="Arial" w:hAnsi="Arial" w:cs="Arial"/>
          <w:bCs/>
          <w:i/>
          <w:color w:val="000000"/>
          <w:sz w:val="20"/>
          <w:szCs w:val="20"/>
          <w:lang w:eastAsia="pl-PL"/>
        </w:rPr>
        <w:t xml:space="preserve">zamieszkania, w roku 2026 </w:t>
      </w:r>
      <w:r>
        <w:rPr>
          <w:rFonts w:ascii="Arial" w:hAnsi="Arial" w:cs="Arial"/>
          <w:sz w:val="20"/>
          <w:szCs w:val="20"/>
        </w:rPr>
        <w:t>- została zawarta Umowa następującej treści:</w:t>
      </w:r>
    </w:p>
    <w:p w14:paraId="554325C4">
      <w:pPr>
        <w:spacing w:line="360" w:lineRule="auto"/>
        <w:rPr>
          <w:rFonts w:ascii="Arial" w:hAnsi="Arial" w:cs="Arial"/>
          <w:sz w:val="20"/>
          <w:szCs w:val="20"/>
        </w:rPr>
      </w:pPr>
    </w:p>
    <w:p w14:paraId="1DCF2E59">
      <w:pPr>
        <w:spacing w:line="360" w:lineRule="auto"/>
        <w:ind w:left="1667" w:right="2081" w:firstLine="0"/>
        <w:jc w:val="center"/>
        <w:rPr>
          <w:rFonts w:ascii="Arial" w:hAnsi="Arial" w:cs="Arial"/>
          <w:sz w:val="20"/>
          <w:szCs w:val="20"/>
        </w:rPr>
      </w:pPr>
      <w:r>
        <w:rPr>
          <w:rFonts w:ascii="Arial" w:hAnsi="Arial" w:cs="Arial"/>
          <w:b/>
          <w:sz w:val="20"/>
          <w:szCs w:val="20"/>
        </w:rPr>
        <w:t>§</w:t>
      </w:r>
      <w:r>
        <w:rPr>
          <w:rFonts w:ascii="Arial" w:hAnsi="Arial" w:cs="Arial"/>
          <w:b/>
          <w:spacing w:val="-1"/>
          <w:sz w:val="20"/>
          <w:szCs w:val="20"/>
        </w:rPr>
        <w:t xml:space="preserve"> </w:t>
      </w:r>
      <w:r>
        <w:rPr>
          <w:rFonts w:ascii="Arial" w:hAnsi="Arial" w:cs="Arial"/>
          <w:b/>
          <w:sz w:val="20"/>
          <w:szCs w:val="20"/>
        </w:rPr>
        <w:t>1.</w:t>
      </w:r>
    </w:p>
    <w:p w14:paraId="5E828604">
      <w:pPr>
        <w:spacing w:line="360" w:lineRule="auto"/>
        <w:ind w:left="1664" w:right="2081" w:firstLine="0"/>
        <w:jc w:val="center"/>
        <w:rPr>
          <w:rFonts w:ascii="Arial" w:hAnsi="Arial" w:cs="Arial"/>
          <w:sz w:val="20"/>
          <w:szCs w:val="20"/>
        </w:rPr>
      </w:pPr>
      <w:r>
        <w:rPr>
          <w:rFonts w:ascii="Arial" w:hAnsi="Arial" w:cs="Arial"/>
          <w:b/>
          <w:sz w:val="20"/>
          <w:szCs w:val="20"/>
        </w:rPr>
        <w:t>Przedmiot</w:t>
      </w:r>
      <w:r>
        <w:rPr>
          <w:rFonts w:ascii="Arial" w:hAnsi="Arial" w:cs="Arial"/>
          <w:b/>
          <w:spacing w:val="-2"/>
          <w:sz w:val="20"/>
          <w:szCs w:val="20"/>
        </w:rPr>
        <w:t xml:space="preserve"> </w:t>
      </w:r>
      <w:r>
        <w:rPr>
          <w:rFonts w:ascii="Arial" w:hAnsi="Arial" w:cs="Arial"/>
          <w:b/>
          <w:sz w:val="20"/>
          <w:szCs w:val="20"/>
        </w:rPr>
        <w:t>umowy</w:t>
      </w:r>
    </w:p>
    <w:p w14:paraId="27839C9B">
      <w:pPr>
        <w:pStyle w:val="29"/>
        <w:numPr>
          <w:ilvl w:val="0"/>
          <w:numId w:val="3"/>
        </w:numPr>
        <w:tabs>
          <w:tab w:val="left" w:pos="1139"/>
        </w:tabs>
        <w:spacing w:line="360" w:lineRule="auto"/>
        <w:ind w:left="425" w:hanging="360"/>
        <w:textAlignment w:val="baseline"/>
        <w:rPr>
          <w:rFonts w:ascii="Arial" w:hAnsi="Arial" w:cs="Arial"/>
          <w:sz w:val="20"/>
          <w:szCs w:val="20"/>
        </w:rPr>
      </w:pPr>
      <w:r>
        <w:rPr>
          <w:rFonts w:ascii="Arial" w:hAnsi="Arial" w:cs="Arial"/>
          <w:sz w:val="20"/>
          <w:szCs w:val="20"/>
        </w:rPr>
        <w:t>Zamawiający zleca, a Wykonawca przyjmuje do realizacji świadczenie specjalistycznych usług</w:t>
      </w:r>
      <w:r>
        <w:rPr>
          <w:rFonts w:ascii="Arial" w:hAnsi="Arial" w:cs="Arial"/>
          <w:spacing w:val="-47"/>
          <w:sz w:val="20"/>
          <w:szCs w:val="20"/>
        </w:rPr>
        <w:t xml:space="preserve"> </w:t>
      </w:r>
      <w:r>
        <w:rPr>
          <w:rFonts w:ascii="Arial" w:hAnsi="Arial" w:cs="Arial"/>
          <w:sz w:val="20"/>
          <w:szCs w:val="20"/>
        </w:rPr>
        <w:t>opiekuńczych w miejscu zamieszkania dla osób</w:t>
      </w:r>
      <w:r>
        <w:rPr>
          <w:rFonts w:ascii="Arial" w:hAnsi="Arial" w:cs="Arial"/>
          <w:spacing w:val="1"/>
          <w:sz w:val="20"/>
          <w:szCs w:val="20"/>
        </w:rPr>
        <w:t xml:space="preserve"> </w:t>
      </w:r>
      <w:r>
        <w:rPr>
          <w:rFonts w:ascii="Arial" w:hAnsi="Arial" w:cs="Arial"/>
          <w:sz w:val="20"/>
          <w:szCs w:val="20"/>
        </w:rPr>
        <w:t>z zaburzeniami psychicznymi – (dalej: „Podopieczni”),</w:t>
      </w:r>
      <w:r>
        <w:rPr>
          <w:rFonts w:ascii="Arial" w:hAnsi="Arial" w:cs="Arial"/>
          <w:spacing w:val="-2"/>
          <w:sz w:val="20"/>
          <w:szCs w:val="20"/>
        </w:rPr>
        <w:t xml:space="preserve"> </w:t>
      </w:r>
      <w:r>
        <w:rPr>
          <w:rFonts w:ascii="Arial" w:hAnsi="Arial" w:cs="Arial"/>
          <w:sz w:val="20"/>
          <w:szCs w:val="20"/>
        </w:rPr>
        <w:t>na podstawie:</w:t>
      </w:r>
    </w:p>
    <w:p w14:paraId="5E8B182F">
      <w:pPr>
        <w:pStyle w:val="29"/>
        <w:numPr>
          <w:ilvl w:val="0"/>
          <w:numId w:val="4"/>
        </w:numPr>
        <w:tabs>
          <w:tab w:val="left" w:pos="1127"/>
        </w:tabs>
        <w:spacing w:line="360" w:lineRule="auto"/>
        <w:ind w:left="993" w:hanging="567"/>
        <w:textAlignment w:val="baseline"/>
        <w:rPr>
          <w:rFonts w:ascii="Arial" w:hAnsi="Arial" w:cs="Arial"/>
          <w:sz w:val="20"/>
          <w:szCs w:val="20"/>
        </w:rPr>
      </w:pPr>
      <w:r>
        <w:rPr>
          <w:rFonts w:ascii="Arial" w:hAnsi="Arial" w:cs="Arial"/>
          <w:sz w:val="20"/>
          <w:szCs w:val="20"/>
        </w:rPr>
        <w:t>art.</w:t>
      </w:r>
      <w:r>
        <w:rPr>
          <w:rFonts w:ascii="Arial" w:hAnsi="Arial" w:cs="Arial"/>
          <w:spacing w:val="-1"/>
          <w:sz w:val="20"/>
          <w:szCs w:val="20"/>
        </w:rPr>
        <w:t xml:space="preserve"> </w:t>
      </w:r>
      <w:r>
        <w:rPr>
          <w:rFonts w:ascii="Arial" w:hAnsi="Arial" w:cs="Arial"/>
          <w:sz w:val="20"/>
          <w:szCs w:val="20"/>
        </w:rPr>
        <w:t>8</w:t>
      </w:r>
      <w:r>
        <w:rPr>
          <w:rFonts w:ascii="Arial" w:hAnsi="Arial" w:cs="Arial"/>
          <w:spacing w:val="-1"/>
          <w:sz w:val="20"/>
          <w:szCs w:val="20"/>
        </w:rPr>
        <w:t xml:space="preserve"> </w:t>
      </w:r>
      <w:r>
        <w:rPr>
          <w:rFonts w:ascii="Arial" w:hAnsi="Arial" w:cs="Arial"/>
          <w:sz w:val="20"/>
          <w:szCs w:val="20"/>
        </w:rPr>
        <w:t>i</w:t>
      </w:r>
      <w:r>
        <w:rPr>
          <w:rFonts w:ascii="Arial" w:hAnsi="Arial" w:cs="Arial"/>
          <w:spacing w:val="-3"/>
          <w:sz w:val="20"/>
          <w:szCs w:val="20"/>
        </w:rPr>
        <w:t xml:space="preserve"> </w:t>
      </w:r>
      <w:r>
        <w:rPr>
          <w:rFonts w:ascii="Arial" w:hAnsi="Arial" w:cs="Arial"/>
          <w:sz w:val="20"/>
          <w:szCs w:val="20"/>
        </w:rPr>
        <w:t>9 ustawy</w:t>
      </w:r>
      <w:r>
        <w:rPr>
          <w:rFonts w:ascii="Arial" w:hAnsi="Arial" w:cs="Arial"/>
          <w:spacing w:val="-1"/>
          <w:sz w:val="20"/>
          <w:szCs w:val="20"/>
        </w:rPr>
        <w:t xml:space="preserve"> </w:t>
      </w:r>
      <w:r>
        <w:rPr>
          <w:rFonts w:ascii="Arial" w:hAnsi="Arial" w:cs="Arial"/>
          <w:sz w:val="20"/>
          <w:szCs w:val="20"/>
        </w:rPr>
        <w:t>z</w:t>
      </w:r>
      <w:r>
        <w:rPr>
          <w:rFonts w:ascii="Arial" w:hAnsi="Arial" w:cs="Arial"/>
          <w:spacing w:val="-1"/>
          <w:sz w:val="20"/>
          <w:szCs w:val="20"/>
        </w:rPr>
        <w:t xml:space="preserve"> </w:t>
      </w:r>
      <w:r>
        <w:rPr>
          <w:rFonts w:ascii="Arial" w:hAnsi="Arial" w:cs="Arial"/>
          <w:sz w:val="20"/>
          <w:szCs w:val="20"/>
        </w:rPr>
        <w:t>dnia</w:t>
      </w:r>
      <w:r>
        <w:rPr>
          <w:rFonts w:ascii="Arial" w:hAnsi="Arial" w:cs="Arial"/>
          <w:spacing w:val="-3"/>
          <w:sz w:val="20"/>
          <w:szCs w:val="20"/>
        </w:rPr>
        <w:t xml:space="preserve"> </w:t>
      </w:r>
      <w:r>
        <w:rPr>
          <w:rFonts w:ascii="Arial" w:hAnsi="Arial" w:cs="Arial"/>
          <w:sz w:val="20"/>
          <w:szCs w:val="20"/>
        </w:rPr>
        <w:t>19</w:t>
      </w:r>
      <w:r>
        <w:rPr>
          <w:rFonts w:ascii="Arial" w:hAnsi="Arial" w:cs="Arial"/>
          <w:spacing w:val="-3"/>
          <w:sz w:val="20"/>
          <w:szCs w:val="20"/>
        </w:rPr>
        <w:t xml:space="preserve"> </w:t>
      </w:r>
      <w:r>
        <w:rPr>
          <w:rFonts w:ascii="Arial" w:hAnsi="Arial" w:cs="Arial"/>
          <w:sz w:val="20"/>
          <w:szCs w:val="20"/>
        </w:rPr>
        <w:t>sierpnia</w:t>
      </w:r>
      <w:r>
        <w:rPr>
          <w:rFonts w:ascii="Arial" w:hAnsi="Arial" w:cs="Arial"/>
          <w:spacing w:val="-1"/>
          <w:sz w:val="20"/>
          <w:szCs w:val="20"/>
        </w:rPr>
        <w:t xml:space="preserve"> </w:t>
      </w:r>
      <w:r>
        <w:rPr>
          <w:rFonts w:ascii="Arial" w:hAnsi="Arial" w:cs="Arial"/>
          <w:sz w:val="20"/>
          <w:szCs w:val="20"/>
        </w:rPr>
        <w:t>1994</w:t>
      </w:r>
      <w:r>
        <w:rPr>
          <w:rFonts w:ascii="Arial" w:hAnsi="Arial" w:cs="Arial"/>
          <w:spacing w:val="-1"/>
          <w:sz w:val="20"/>
          <w:szCs w:val="20"/>
        </w:rPr>
        <w:t xml:space="preserve"> </w:t>
      </w:r>
      <w:r>
        <w:rPr>
          <w:rFonts w:ascii="Arial" w:hAnsi="Arial" w:cs="Arial"/>
          <w:sz w:val="20"/>
          <w:szCs w:val="20"/>
        </w:rPr>
        <w:t>r.</w:t>
      </w:r>
      <w:r>
        <w:rPr>
          <w:rFonts w:ascii="Arial" w:hAnsi="Arial" w:cs="Arial"/>
          <w:spacing w:val="-3"/>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ochronie zdrowia</w:t>
      </w:r>
      <w:r>
        <w:rPr>
          <w:rFonts w:ascii="Arial" w:hAnsi="Arial" w:cs="Arial"/>
          <w:spacing w:val="-1"/>
          <w:sz w:val="20"/>
          <w:szCs w:val="20"/>
        </w:rPr>
        <w:t xml:space="preserve"> </w:t>
      </w:r>
      <w:r>
        <w:rPr>
          <w:rFonts w:ascii="Arial" w:hAnsi="Arial" w:cs="Arial"/>
          <w:sz w:val="20"/>
          <w:szCs w:val="20"/>
        </w:rPr>
        <w:t>psychicznego;</w:t>
      </w:r>
    </w:p>
    <w:p w14:paraId="515AB794">
      <w:pPr>
        <w:pStyle w:val="29"/>
        <w:numPr>
          <w:ilvl w:val="0"/>
          <w:numId w:val="4"/>
        </w:numPr>
        <w:tabs>
          <w:tab w:val="left" w:pos="1139"/>
        </w:tabs>
        <w:spacing w:line="360" w:lineRule="auto"/>
        <w:ind w:left="993" w:hanging="567"/>
        <w:textAlignment w:val="baseline"/>
        <w:rPr>
          <w:rFonts w:ascii="Arial" w:hAnsi="Arial" w:cs="Arial"/>
          <w:sz w:val="20"/>
          <w:szCs w:val="20"/>
        </w:rPr>
      </w:pPr>
      <w:r>
        <w:rPr>
          <w:rFonts w:ascii="Arial" w:hAnsi="Arial" w:cs="Arial"/>
          <w:sz w:val="20"/>
          <w:szCs w:val="20"/>
        </w:rPr>
        <w:t>art.</w:t>
      </w:r>
      <w:r>
        <w:rPr>
          <w:rFonts w:ascii="Arial" w:hAnsi="Arial" w:cs="Arial"/>
          <w:spacing w:val="-1"/>
          <w:sz w:val="20"/>
          <w:szCs w:val="20"/>
        </w:rPr>
        <w:t xml:space="preserve"> </w:t>
      </w:r>
      <w:r>
        <w:rPr>
          <w:rFonts w:ascii="Arial" w:hAnsi="Arial" w:cs="Arial"/>
          <w:sz w:val="20"/>
          <w:szCs w:val="20"/>
        </w:rPr>
        <w:t>18</w:t>
      </w:r>
      <w:r>
        <w:rPr>
          <w:rFonts w:ascii="Arial" w:hAnsi="Arial" w:cs="Arial"/>
          <w:spacing w:val="-1"/>
          <w:sz w:val="20"/>
          <w:szCs w:val="20"/>
        </w:rPr>
        <w:t xml:space="preserve"> </w:t>
      </w:r>
      <w:r>
        <w:rPr>
          <w:rFonts w:ascii="Arial" w:hAnsi="Arial" w:cs="Arial"/>
          <w:sz w:val="20"/>
          <w:szCs w:val="20"/>
        </w:rPr>
        <w:t>ust.</w:t>
      </w:r>
      <w:r>
        <w:rPr>
          <w:rFonts w:ascii="Arial" w:hAnsi="Arial" w:cs="Arial"/>
          <w:spacing w:val="-3"/>
          <w:sz w:val="20"/>
          <w:szCs w:val="20"/>
        </w:rPr>
        <w:t xml:space="preserve"> </w:t>
      </w:r>
      <w:r>
        <w:rPr>
          <w:rFonts w:ascii="Arial" w:hAnsi="Arial" w:cs="Arial"/>
          <w:sz w:val="20"/>
          <w:szCs w:val="20"/>
        </w:rPr>
        <w:t>1</w:t>
      </w:r>
      <w:r>
        <w:rPr>
          <w:rFonts w:ascii="Arial" w:hAnsi="Arial" w:cs="Arial"/>
          <w:spacing w:val="-1"/>
          <w:sz w:val="20"/>
          <w:szCs w:val="20"/>
        </w:rPr>
        <w:t xml:space="preserve"> </w:t>
      </w:r>
      <w:r>
        <w:rPr>
          <w:rFonts w:ascii="Arial" w:hAnsi="Arial" w:cs="Arial"/>
          <w:sz w:val="20"/>
          <w:szCs w:val="20"/>
        </w:rPr>
        <w:t>pkt</w:t>
      </w:r>
      <w:r>
        <w:rPr>
          <w:rFonts w:ascii="Arial" w:hAnsi="Arial" w:cs="Arial"/>
          <w:spacing w:val="-1"/>
          <w:sz w:val="20"/>
          <w:szCs w:val="20"/>
        </w:rPr>
        <w:t xml:space="preserve"> </w:t>
      </w:r>
      <w:r>
        <w:rPr>
          <w:rFonts w:ascii="Arial" w:hAnsi="Arial" w:cs="Arial"/>
          <w:sz w:val="20"/>
          <w:szCs w:val="20"/>
        </w:rPr>
        <w:t>3</w:t>
      </w:r>
      <w:r>
        <w:rPr>
          <w:rFonts w:ascii="Arial" w:hAnsi="Arial" w:cs="Arial"/>
          <w:spacing w:val="-2"/>
          <w:sz w:val="20"/>
          <w:szCs w:val="20"/>
        </w:rPr>
        <w:t xml:space="preserve"> </w:t>
      </w:r>
      <w:r>
        <w:rPr>
          <w:rFonts w:ascii="Arial" w:hAnsi="Arial" w:cs="Arial"/>
          <w:sz w:val="20"/>
          <w:szCs w:val="20"/>
        </w:rPr>
        <w:t>ustawy</w:t>
      </w:r>
      <w:r>
        <w:rPr>
          <w:rFonts w:ascii="Arial" w:hAnsi="Arial" w:cs="Arial"/>
          <w:spacing w:val="-1"/>
          <w:sz w:val="20"/>
          <w:szCs w:val="20"/>
        </w:rPr>
        <w:t xml:space="preserve"> </w:t>
      </w:r>
      <w:r>
        <w:rPr>
          <w:rFonts w:ascii="Arial" w:hAnsi="Arial" w:cs="Arial"/>
          <w:sz w:val="20"/>
          <w:szCs w:val="20"/>
        </w:rPr>
        <w:t>z</w:t>
      </w:r>
      <w:r>
        <w:rPr>
          <w:rFonts w:ascii="Arial" w:hAnsi="Arial" w:cs="Arial"/>
          <w:spacing w:val="-4"/>
          <w:sz w:val="20"/>
          <w:szCs w:val="20"/>
        </w:rPr>
        <w:t xml:space="preserve"> </w:t>
      </w:r>
      <w:r>
        <w:rPr>
          <w:rFonts w:ascii="Arial" w:hAnsi="Arial" w:cs="Arial"/>
          <w:sz w:val="20"/>
          <w:szCs w:val="20"/>
        </w:rPr>
        <w:t>dnia</w:t>
      </w:r>
      <w:r>
        <w:rPr>
          <w:rFonts w:ascii="Arial" w:hAnsi="Arial" w:cs="Arial"/>
          <w:spacing w:val="-1"/>
          <w:sz w:val="20"/>
          <w:szCs w:val="20"/>
        </w:rPr>
        <w:t xml:space="preserve"> </w:t>
      </w:r>
      <w:r>
        <w:rPr>
          <w:rFonts w:ascii="Arial" w:hAnsi="Arial" w:cs="Arial"/>
          <w:sz w:val="20"/>
          <w:szCs w:val="20"/>
        </w:rPr>
        <w:t>12</w:t>
      </w:r>
      <w:r>
        <w:rPr>
          <w:rFonts w:ascii="Arial" w:hAnsi="Arial" w:cs="Arial"/>
          <w:spacing w:val="-3"/>
          <w:sz w:val="20"/>
          <w:szCs w:val="20"/>
        </w:rPr>
        <w:t xml:space="preserve"> </w:t>
      </w:r>
      <w:r>
        <w:rPr>
          <w:rFonts w:ascii="Arial" w:hAnsi="Arial" w:cs="Arial"/>
          <w:sz w:val="20"/>
          <w:szCs w:val="20"/>
        </w:rPr>
        <w:t>marca</w:t>
      </w:r>
      <w:r>
        <w:rPr>
          <w:rFonts w:ascii="Arial" w:hAnsi="Arial" w:cs="Arial"/>
          <w:spacing w:val="-2"/>
          <w:sz w:val="20"/>
          <w:szCs w:val="20"/>
        </w:rPr>
        <w:t xml:space="preserve"> </w:t>
      </w:r>
      <w:r>
        <w:rPr>
          <w:rFonts w:ascii="Arial" w:hAnsi="Arial" w:cs="Arial"/>
          <w:sz w:val="20"/>
          <w:szCs w:val="20"/>
        </w:rPr>
        <w:t>2004</w:t>
      </w:r>
      <w:r>
        <w:rPr>
          <w:rFonts w:ascii="Arial" w:hAnsi="Arial" w:cs="Arial"/>
          <w:spacing w:val="-3"/>
          <w:sz w:val="20"/>
          <w:szCs w:val="20"/>
        </w:rPr>
        <w:t xml:space="preserve"> </w:t>
      </w:r>
      <w:r>
        <w:rPr>
          <w:rFonts w:ascii="Arial" w:hAnsi="Arial" w:cs="Arial"/>
          <w:sz w:val="20"/>
          <w:szCs w:val="20"/>
        </w:rPr>
        <w:t>r.</w:t>
      </w:r>
      <w:r>
        <w:rPr>
          <w:rFonts w:ascii="Arial" w:hAnsi="Arial" w:cs="Arial"/>
          <w:spacing w:val="-1"/>
          <w:sz w:val="20"/>
          <w:szCs w:val="20"/>
        </w:rPr>
        <w:t xml:space="preserve"> </w:t>
      </w:r>
      <w:r>
        <w:rPr>
          <w:rFonts w:ascii="Arial" w:hAnsi="Arial" w:cs="Arial"/>
          <w:sz w:val="20"/>
          <w:szCs w:val="20"/>
        </w:rPr>
        <w:t>o</w:t>
      </w:r>
      <w:r>
        <w:rPr>
          <w:rFonts w:ascii="Arial" w:hAnsi="Arial" w:cs="Arial"/>
          <w:spacing w:val="-2"/>
          <w:sz w:val="20"/>
          <w:szCs w:val="20"/>
        </w:rPr>
        <w:t xml:space="preserve"> </w:t>
      </w:r>
      <w:r>
        <w:rPr>
          <w:rFonts w:ascii="Arial" w:hAnsi="Arial" w:cs="Arial"/>
          <w:sz w:val="20"/>
          <w:szCs w:val="20"/>
        </w:rPr>
        <w:t>pomocy</w:t>
      </w:r>
      <w:r>
        <w:rPr>
          <w:rFonts w:ascii="Arial" w:hAnsi="Arial" w:cs="Arial"/>
          <w:spacing w:val="-3"/>
          <w:sz w:val="20"/>
          <w:szCs w:val="20"/>
        </w:rPr>
        <w:t xml:space="preserve"> </w:t>
      </w:r>
      <w:r>
        <w:rPr>
          <w:rFonts w:ascii="Arial" w:hAnsi="Arial" w:cs="Arial"/>
          <w:sz w:val="20"/>
          <w:szCs w:val="20"/>
        </w:rPr>
        <w:t>społecznej;</w:t>
      </w:r>
    </w:p>
    <w:p w14:paraId="62EEDF34">
      <w:pPr>
        <w:pStyle w:val="29"/>
        <w:numPr>
          <w:ilvl w:val="0"/>
          <w:numId w:val="4"/>
        </w:numPr>
        <w:tabs>
          <w:tab w:val="left" w:pos="993"/>
        </w:tabs>
        <w:spacing w:line="360" w:lineRule="auto"/>
        <w:ind w:left="993" w:hanging="567"/>
        <w:textAlignment w:val="baseline"/>
        <w:rPr>
          <w:rFonts w:ascii="Arial" w:hAnsi="Arial" w:cs="Arial"/>
          <w:sz w:val="20"/>
          <w:szCs w:val="20"/>
        </w:rPr>
      </w:pPr>
      <w:r>
        <w:rPr>
          <w:rFonts w:ascii="Arial" w:hAnsi="Arial" w:cs="Arial"/>
          <w:sz w:val="20"/>
          <w:szCs w:val="20"/>
        </w:rPr>
        <w:t>Rozporządzenia Ministra Polityki Społecznej z dnia 22 września 2005 r. w sprawie specjalistycznych usług opiekuńczych - (dalej: „Usługi”)</w:t>
      </w:r>
    </w:p>
    <w:p w14:paraId="6AFB172C">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Szczegółowy zakres Usług określony został w załączniku</w:t>
      </w:r>
      <w:r>
        <w:rPr>
          <w:rFonts w:ascii="Arial" w:hAnsi="Arial" w:cs="Arial"/>
          <w:spacing w:val="-3"/>
          <w:sz w:val="20"/>
          <w:szCs w:val="20"/>
        </w:rPr>
        <w:t xml:space="preserve"> </w:t>
      </w:r>
      <w:r>
        <w:rPr>
          <w:rFonts w:ascii="Arial" w:hAnsi="Arial" w:cs="Arial"/>
          <w:sz w:val="20"/>
          <w:szCs w:val="20"/>
        </w:rPr>
        <w:t>nr</w:t>
      </w:r>
      <w:r>
        <w:rPr>
          <w:rFonts w:ascii="Arial" w:hAnsi="Arial" w:cs="Arial"/>
          <w:spacing w:val="-3"/>
          <w:sz w:val="20"/>
          <w:szCs w:val="20"/>
        </w:rPr>
        <w:t xml:space="preserve"> </w:t>
      </w:r>
      <w:r>
        <w:rPr>
          <w:rFonts w:ascii="Arial" w:hAnsi="Arial" w:cs="Arial"/>
          <w:sz w:val="20"/>
          <w:szCs w:val="20"/>
        </w:rPr>
        <w:t>1</w:t>
      </w:r>
      <w:r>
        <w:rPr>
          <w:rFonts w:ascii="Arial" w:hAnsi="Arial" w:cs="Arial"/>
          <w:spacing w:val="-2"/>
          <w:sz w:val="20"/>
          <w:szCs w:val="20"/>
        </w:rPr>
        <w:t xml:space="preserve"> </w:t>
      </w:r>
      <w:r>
        <w:rPr>
          <w:rFonts w:ascii="Arial" w:hAnsi="Arial" w:cs="Arial"/>
          <w:sz w:val="20"/>
          <w:szCs w:val="20"/>
        </w:rPr>
        <w:t>do</w:t>
      </w:r>
      <w:r>
        <w:rPr>
          <w:rFonts w:ascii="Arial" w:hAnsi="Arial" w:cs="Arial"/>
          <w:spacing w:val="-3"/>
          <w:sz w:val="20"/>
          <w:szCs w:val="20"/>
        </w:rPr>
        <w:t xml:space="preserve"> </w:t>
      </w:r>
      <w:r>
        <w:rPr>
          <w:rFonts w:ascii="Arial" w:hAnsi="Arial" w:cs="Arial"/>
          <w:sz w:val="20"/>
          <w:szCs w:val="20"/>
        </w:rPr>
        <w:t>niniejszej</w:t>
      </w:r>
      <w:r>
        <w:rPr>
          <w:rFonts w:ascii="Arial" w:hAnsi="Arial" w:cs="Arial"/>
          <w:spacing w:val="-1"/>
          <w:sz w:val="20"/>
          <w:szCs w:val="20"/>
        </w:rPr>
        <w:t xml:space="preserve"> </w:t>
      </w:r>
      <w:r>
        <w:rPr>
          <w:rFonts w:ascii="Arial" w:hAnsi="Arial" w:cs="Arial"/>
          <w:sz w:val="20"/>
          <w:szCs w:val="20"/>
        </w:rPr>
        <w:t>umowy.</w:t>
      </w:r>
    </w:p>
    <w:p w14:paraId="76B7E5F5">
      <w:pPr>
        <w:pStyle w:val="29"/>
        <w:numPr>
          <w:ilvl w:val="0"/>
          <w:numId w:val="3"/>
        </w:numPr>
        <w:tabs>
          <w:tab w:val="left" w:pos="1139"/>
          <w:tab w:val="left" w:leader="dot" w:pos="2369"/>
          <w:tab w:val="left" w:leader="dot" w:pos="6410"/>
        </w:tabs>
        <w:spacing w:line="360" w:lineRule="auto"/>
        <w:ind w:left="426" w:hanging="360"/>
        <w:textAlignment w:val="baseline"/>
        <w:rPr>
          <w:rFonts w:ascii="Arial" w:hAnsi="Arial" w:cs="Arial"/>
          <w:sz w:val="20"/>
          <w:szCs w:val="20"/>
        </w:rPr>
      </w:pPr>
      <w:r>
        <w:rPr>
          <w:rFonts w:ascii="Arial" w:hAnsi="Arial" w:cs="Arial"/>
          <w:sz w:val="20"/>
          <w:szCs w:val="20"/>
        </w:rPr>
        <w:t>Zamawiający zleca a Wykonawca zobowiązuje się wykonać wszelkie niezbędne</w:t>
      </w:r>
      <w:r>
        <w:rPr>
          <w:rFonts w:ascii="Arial" w:hAnsi="Arial" w:cs="Arial"/>
          <w:spacing w:val="1"/>
          <w:sz w:val="20"/>
          <w:szCs w:val="20"/>
        </w:rPr>
        <w:t xml:space="preserve"> </w:t>
      </w:r>
      <w:r>
        <w:rPr>
          <w:rFonts w:ascii="Arial" w:hAnsi="Arial" w:cs="Arial"/>
          <w:sz w:val="20"/>
          <w:szCs w:val="20"/>
        </w:rPr>
        <w:t>czynności</w:t>
      </w:r>
      <w:r>
        <w:rPr>
          <w:rFonts w:ascii="Arial" w:hAnsi="Arial" w:cs="Arial"/>
          <w:spacing w:val="1"/>
          <w:sz w:val="20"/>
          <w:szCs w:val="20"/>
        </w:rPr>
        <w:t xml:space="preserve"> </w:t>
      </w:r>
      <w:r>
        <w:rPr>
          <w:rFonts w:ascii="Arial" w:hAnsi="Arial" w:cs="Arial"/>
          <w:sz w:val="20"/>
          <w:szCs w:val="20"/>
        </w:rPr>
        <w:t>konieczne</w:t>
      </w:r>
      <w:r>
        <w:rPr>
          <w:rFonts w:ascii="Arial" w:hAnsi="Arial" w:cs="Arial"/>
          <w:spacing w:val="1"/>
          <w:sz w:val="20"/>
          <w:szCs w:val="20"/>
        </w:rPr>
        <w:t xml:space="preserve"> </w:t>
      </w:r>
      <w:r>
        <w:rPr>
          <w:rFonts w:ascii="Arial" w:hAnsi="Arial" w:cs="Arial"/>
          <w:sz w:val="20"/>
          <w:szCs w:val="20"/>
        </w:rPr>
        <w:t>dla</w:t>
      </w:r>
      <w:r>
        <w:rPr>
          <w:rFonts w:ascii="Arial" w:hAnsi="Arial" w:cs="Arial"/>
          <w:spacing w:val="1"/>
          <w:sz w:val="20"/>
          <w:szCs w:val="20"/>
        </w:rPr>
        <w:t xml:space="preserve"> </w:t>
      </w:r>
      <w:r>
        <w:rPr>
          <w:rFonts w:ascii="Arial" w:hAnsi="Arial" w:cs="Arial"/>
          <w:sz w:val="20"/>
          <w:szCs w:val="20"/>
        </w:rPr>
        <w:t>zrealizowania</w:t>
      </w:r>
      <w:r>
        <w:rPr>
          <w:rFonts w:ascii="Arial" w:hAnsi="Arial" w:cs="Arial"/>
          <w:spacing w:val="1"/>
          <w:sz w:val="20"/>
          <w:szCs w:val="20"/>
        </w:rPr>
        <w:t xml:space="preserve"> </w:t>
      </w:r>
      <w:r>
        <w:rPr>
          <w:rFonts w:ascii="Arial" w:hAnsi="Arial" w:cs="Arial"/>
          <w:sz w:val="20"/>
          <w:szCs w:val="20"/>
        </w:rPr>
        <w:t>przedmiotu</w:t>
      </w:r>
      <w:r>
        <w:rPr>
          <w:rFonts w:ascii="Arial" w:hAnsi="Arial" w:cs="Arial"/>
          <w:spacing w:val="1"/>
          <w:sz w:val="20"/>
          <w:szCs w:val="20"/>
        </w:rPr>
        <w:t xml:space="preserve"> </w:t>
      </w:r>
      <w:r>
        <w:rPr>
          <w:rFonts w:ascii="Arial" w:hAnsi="Arial" w:cs="Arial"/>
          <w:sz w:val="20"/>
          <w:szCs w:val="20"/>
        </w:rPr>
        <w:t>umowy,</w:t>
      </w:r>
      <w:r>
        <w:rPr>
          <w:rFonts w:ascii="Arial" w:hAnsi="Arial" w:cs="Arial"/>
          <w:spacing w:val="1"/>
          <w:sz w:val="20"/>
          <w:szCs w:val="20"/>
        </w:rPr>
        <w:t xml:space="preserve"> </w:t>
      </w:r>
      <w:r>
        <w:rPr>
          <w:rFonts w:ascii="Arial" w:hAnsi="Arial" w:cs="Arial"/>
          <w:sz w:val="20"/>
          <w:szCs w:val="20"/>
        </w:rPr>
        <w:t>zgodnie</w:t>
      </w:r>
      <w:r>
        <w:rPr>
          <w:rFonts w:ascii="Arial" w:hAnsi="Arial" w:cs="Arial"/>
          <w:spacing w:val="1"/>
          <w:sz w:val="20"/>
          <w:szCs w:val="20"/>
        </w:rPr>
        <w:t xml:space="preserve"> </w:t>
      </w:r>
      <w:r>
        <w:rPr>
          <w:rFonts w:ascii="Arial" w:hAnsi="Arial" w:cs="Arial"/>
          <w:sz w:val="20"/>
          <w:szCs w:val="20"/>
        </w:rPr>
        <w:t>z</w:t>
      </w:r>
      <w:r>
        <w:rPr>
          <w:rFonts w:ascii="Arial" w:hAnsi="Arial" w:cs="Arial"/>
          <w:spacing w:val="1"/>
          <w:sz w:val="20"/>
          <w:szCs w:val="20"/>
        </w:rPr>
        <w:t xml:space="preserve"> </w:t>
      </w:r>
      <w:r>
        <w:rPr>
          <w:rFonts w:ascii="Arial" w:hAnsi="Arial" w:cs="Arial"/>
          <w:sz w:val="20"/>
          <w:szCs w:val="20"/>
        </w:rPr>
        <w:t>warunkami</w:t>
      </w:r>
      <w:r>
        <w:rPr>
          <w:rFonts w:ascii="Arial" w:hAnsi="Arial" w:cs="Arial"/>
          <w:spacing w:val="1"/>
          <w:sz w:val="20"/>
          <w:szCs w:val="20"/>
        </w:rPr>
        <w:t xml:space="preserve"> </w:t>
      </w:r>
      <w:r>
        <w:rPr>
          <w:rFonts w:ascii="Arial" w:hAnsi="Arial" w:cs="Arial"/>
          <w:sz w:val="20"/>
          <w:szCs w:val="20"/>
        </w:rPr>
        <w:t>Zamawiającego</w:t>
      </w:r>
      <w:r>
        <w:rPr>
          <w:rFonts w:ascii="Arial" w:hAnsi="Arial" w:cs="Arial"/>
          <w:spacing w:val="1"/>
          <w:sz w:val="20"/>
          <w:szCs w:val="20"/>
        </w:rPr>
        <w:t xml:space="preserve"> </w:t>
      </w:r>
      <w:r>
        <w:rPr>
          <w:rFonts w:ascii="Arial" w:hAnsi="Arial" w:cs="Arial"/>
          <w:sz w:val="20"/>
          <w:szCs w:val="20"/>
        </w:rPr>
        <w:t>określonymi</w:t>
      </w:r>
      <w:r>
        <w:rPr>
          <w:rFonts w:ascii="Arial" w:hAnsi="Arial" w:cs="Arial"/>
          <w:spacing w:val="88"/>
          <w:sz w:val="20"/>
          <w:szCs w:val="20"/>
        </w:rPr>
        <w:t xml:space="preserve"> </w:t>
      </w:r>
      <w:r>
        <w:rPr>
          <w:rFonts w:ascii="Arial" w:hAnsi="Arial" w:cs="Arial"/>
          <w:sz w:val="20"/>
          <w:szCs w:val="20"/>
        </w:rPr>
        <w:t>w</w:t>
      </w:r>
      <w:r>
        <w:rPr>
          <w:rFonts w:ascii="Arial" w:hAnsi="Arial" w:cs="Arial"/>
          <w:spacing w:val="17"/>
          <w:sz w:val="20"/>
          <w:szCs w:val="20"/>
        </w:rPr>
        <w:t xml:space="preserve"> </w:t>
      </w:r>
      <w:r>
        <w:rPr>
          <w:rFonts w:ascii="Arial" w:hAnsi="Arial" w:cs="Arial"/>
          <w:sz w:val="20"/>
          <w:szCs w:val="20"/>
        </w:rPr>
        <w:t>ogłoszeniu</w:t>
      </w:r>
      <w:r>
        <w:rPr>
          <w:rFonts w:ascii="Arial" w:hAnsi="Arial" w:cs="Arial"/>
          <w:spacing w:val="16"/>
          <w:sz w:val="20"/>
          <w:szCs w:val="20"/>
        </w:rPr>
        <w:t xml:space="preserve"> </w:t>
      </w:r>
      <w:r>
        <w:rPr>
          <w:rFonts w:ascii="Arial" w:hAnsi="Arial" w:cs="Arial"/>
          <w:sz w:val="20"/>
          <w:szCs w:val="20"/>
        </w:rPr>
        <w:t>o</w:t>
      </w:r>
      <w:r>
        <w:rPr>
          <w:rFonts w:ascii="Arial" w:hAnsi="Arial" w:cs="Arial"/>
          <w:spacing w:val="19"/>
          <w:sz w:val="20"/>
          <w:szCs w:val="20"/>
        </w:rPr>
        <w:t xml:space="preserve"> </w:t>
      </w:r>
      <w:r>
        <w:rPr>
          <w:rFonts w:ascii="Arial" w:hAnsi="Arial" w:cs="Arial"/>
          <w:sz w:val="20"/>
          <w:szCs w:val="20"/>
        </w:rPr>
        <w:t>zamówieniu</w:t>
      </w:r>
      <w:r>
        <w:rPr>
          <w:rFonts w:ascii="Arial" w:hAnsi="Arial" w:cs="Arial"/>
          <w:spacing w:val="18"/>
          <w:sz w:val="20"/>
          <w:szCs w:val="20"/>
        </w:rPr>
        <w:t xml:space="preserve"> </w:t>
      </w:r>
      <w:r>
        <w:rPr>
          <w:rFonts w:ascii="Arial" w:hAnsi="Arial" w:cs="Arial"/>
          <w:sz w:val="20"/>
          <w:szCs w:val="20"/>
        </w:rPr>
        <w:t>z</w:t>
      </w:r>
      <w:r>
        <w:rPr>
          <w:rFonts w:ascii="Arial" w:hAnsi="Arial" w:cs="Arial"/>
          <w:spacing w:val="18"/>
          <w:sz w:val="20"/>
          <w:szCs w:val="20"/>
        </w:rPr>
        <w:t xml:space="preserve"> </w:t>
      </w:r>
      <w:r>
        <w:rPr>
          <w:rFonts w:ascii="Arial" w:hAnsi="Arial" w:cs="Arial"/>
          <w:sz w:val="20"/>
          <w:szCs w:val="20"/>
        </w:rPr>
        <w:t>dnia (…) oraz</w:t>
      </w:r>
      <w:r>
        <w:rPr>
          <w:rFonts w:ascii="Arial" w:hAnsi="Arial" w:cs="Arial"/>
          <w:spacing w:val="18"/>
          <w:sz w:val="20"/>
          <w:szCs w:val="20"/>
        </w:rPr>
        <w:t xml:space="preserve"> </w:t>
      </w:r>
      <w:r>
        <w:rPr>
          <w:rFonts w:ascii="Arial" w:hAnsi="Arial" w:cs="Arial"/>
          <w:sz w:val="20"/>
          <w:szCs w:val="20"/>
        </w:rPr>
        <w:t>zgodnie</w:t>
      </w:r>
      <w:r>
        <w:rPr>
          <w:rFonts w:ascii="Arial" w:hAnsi="Arial" w:cs="Arial"/>
          <w:spacing w:val="19"/>
          <w:sz w:val="20"/>
          <w:szCs w:val="20"/>
        </w:rPr>
        <w:t xml:space="preserve"> </w:t>
      </w:r>
      <w:r>
        <w:rPr>
          <w:rFonts w:ascii="Arial" w:hAnsi="Arial" w:cs="Arial"/>
          <w:sz w:val="20"/>
          <w:szCs w:val="20"/>
        </w:rPr>
        <w:t>z</w:t>
      </w:r>
      <w:r>
        <w:rPr>
          <w:rFonts w:ascii="Arial" w:hAnsi="Arial" w:cs="Arial"/>
          <w:spacing w:val="18"/>
          <w:sz w:val="20"/>
          <w:szCs w:val="20"/>
        </w:rPr>
        <w:t xml:space="preserve"> </w:t>
      </w:r>
      <w:r>
        <w:rPr>
          <w:rFonts w:ascii="Arial" w:hAnsi="Arial" w:cs="Arial"/>
          <w:sz w:val="20"/>
          <w:szCs w:val="20"/>
        </w:rPr>
        <w:t>ofertą</w:t>
      </w:r>
      <w:r>
        <w:rPr>
          <w:rFonts w:ascii="Arial" w:hAnsi="Arial" w:cs="Arial"/>
          <w:spacing w:val="17"/>
          <w:sz w:val="20"/>
          <w:szCs w:val="20"/>
        </w:rPr>
        <w:t xml:space="preserve"> </w:t>
      </w:r>
      <w:r>
        <w:rPr>
          <w:rFonts w:ascii="Arial" w:hAnsi="Arial" w:cs="Arial"/>
          <w:sz w:val="20"/>
          <w:szCs w:val="20"/>
        </w:rPr>
        <w:t>Wykonawcy</w:t>
      </w:r>
      <w:r>
        <w:rPr>
          <w:rFonts w:hint="default" w:ascii="Arial" w:hAnsi="Arial" w:cs="Arial"/>
          <w:sz w:val="20"/>
          <w:szCs w:val="20"/>
          <w:lang w:val="pl-PL"/>
        </w:rPr>
        <w:t>,</w:t>
      </w:r>
      <w:r>
        <w:rPr>
          <w:rFonts w:ascii="Arial" w:hAnsi="Arial" w:cs="Arial"/>
          <w:spacing w:val="-2"/>
          <w:sz w:val="20"/>
          <w:szCs w:val="20"/>
        </w:rPr>
        <w:t xml:space="preserve"> </w:t>
      </w:r>
      <w:r>
        <w:rPr>
          <w:rFonts w:ascii="Arial" w:hAnsi="Arial" w:cs="Arial"/>
          <w:sz w:val="20"/>
          <w:szCs w:val="20"/>
        </w:rPr>
        <w:t>stanowiącymi</w:t>
      </w:r>
      <w:r>
        <w:rPr>
          <w:rFonts w:ascii="Arial" w:hAnsi="Arial" w:cs="Arial"/>
          <w:spacing w:val="-1"/>
          <w:sz w:val="20"/>
          <w:szCs w:val="20"/>
        </w:rPr>
        <w:t xml:space="preserve"> </w:t>
      </w:r>
      <w:r>
        <w:rPr>
          <w:rFonts w:ascii="Arial" w:hAnsi="Arial" w:cs="Arial"/>
          <w:sz w:val="20"/>
          <w:szCs w:val="20"/>
        </w:rPr>
        <w:t>integralną</w:t>
      </w:r>
      <w:r>
        <w:rPr>
          <w:rFonts w:ascii="Arial" w:hAnsi="Arial" w:cs="Arial"/>
          <w:spacing w:val="-1"/>
          <w:sz w:val="20"/>
          <w:szCs w:val="20"/>
        </w:rPr>
        <w:t xml:space="preserve"> </w:t>
      </w:r>
      <w:r>
        <w:rPr>
          <w:rFonts w:ascii="Arial" w:hAnsi="Arial" w:cs="Arial"/>
          <w:sz w:val="20"/>
          <w:szCs w:val="20"/>
        </w:rPr>
        <w:t>część</w:t>
      </w:r>
      <w:r>
        <w:rPr>
          <w:rFonts w:ascii="Arial" w:hAnsi="Arial" w:cs="Arial"/>
          <w:spacing w:val="-2"/>
          <w:sz w:val="20"/>
          <w:szCs w:val="20"/>
        </w:rPr>
        <w:t xml:space="preserve"> </w:t>
      </w:r>
      <w:r>
        <w:rPr>
          <w:rFonts w:ascii="Arial" w:hAnsi="Arial" w:cs="Arial"/>
          <w:sz w:val="20"/>
          <w:szCs w:val="20"/>
        </w:rPr>
        <w:t>umowy.</w:t>
      </w:r>
    </w:p>
    <w:p w14:paraId="28E3D37C">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 xml:space="preserve">Strony ustalają, iż szacowana, średnia liczba Podopiecznych </w:t>
      </w:r>
      <w:r>
        <w:rPr>
          <w:rFonts w:ascii="Arial" w:hAnsi="Arial" w:cs="Arial"/>
          <w:b/>
          <w:bCs/>
          <w:sz w:val="20"/>
          <w:szCs w:val="20"/>
        </w:rPr>
        <w:t>wyniesie 35 osób</w:t>
      </w:r>
      <w:r>
        <w:rPr>
          <w:rFonts w:ascii="Arial" w:hAnsi="Arial" w:cs="Arial"/>
          <w:sz w:val="20"/>
          <w:szCs w:val="20"/>
        </w:rPr>
        <w:t>, a szacowana liczba godzin Usług nie przekroczy</w:t>
      </w:r>
      <w:r>
        <w:rPr>
          <w:rFonts w:ascii="Arial" w:hAnsi="Arial" w:cs="Arial"/>
          <w:color w:val="000000"/>
          <w:sz w:val="20"/>
          <w:szCs w:val="20"/>
        </w:rPr>
        <w:t xml:space="preserve"> </w:t>
      </w:r>
      <w:r>
        <w:rPr>
          <w:rFonts w:ascii="Arial" w:hAnsi="Arial" w:cs="Arial"/>
          <w:b/>
          <w:bCs/>
          <w:color w:val="000000"/>
          <w:sz w:val="20"/>
          <w:szCs w:val="20"/>
        </w:rPr>
        <w:t>liczby 5200</w:t>
      </w:r>
      <w:r>
        <w:rPr>
          <w:rFonts w:ascii="Arial" w:hAnsi="Arial" w:cs="Arial"/>
          <w:color w:val="000000"/>
          <w:sz w:val="20"/>
          <w:szCs w:val="20"/>
        </w:rPr>
        <w:t>.</w:t>
      </w:r>
    </w:p>
    <w:p w14:paraId="68BC09AE">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Liczba Podopiecznych i liczba godzin Usług, może ulec zmianie na zasadach określonych w §9 ust. 1, gdyż nie można jej określić dokładnie</w:t>
      </w:r>
      <w:r>
        <w:rPr>
          <w:rFonts w:ascii="Arial" w:hAnsi="Arial" w:cs="Arial"/>
          <w:spacing w:val="1"/>
          <w:sz w:val="20"/>
          <w:szCs w:val="20"/>
        </w:rPr>
        <w:t xml:space="preserve"> </w:t>
      </w:r>
      <w:r>
        <w:rPr>
          <w:rFonts w:ascii="Arial" w:hAnsi="Arial" w:cs="Arial"/>
          <w:sz w:val="20"/>
          <w:szCs w:val="20"/>
        </w:rPr>
        <w:t>ze względu na specyfikację zamówienia, którą cechuje zmienność</w:t>
      </w:r>
      <w:r>
        <w:rPr>
          <w:rFonts w:ascii="Arial" w:hAnsi="Arial" w:cs="Arial"/>
          <w:spacing w:val="49"/>
          <w:sz w:val="20"/>
          <w:szCs w:val="20"/>
        </w:rPr>
        <w:t xml:space="preserve"> </w:t>
      </w:r>
      <w:r>
        <w:rPr>
          <w:rFonts w:ascii="Arial" w:hAnsi="Arial" w:cs="Arial"/>
          <w:sz w:val="20"/>
          <w:szCs w:val="20"/>
        </w:rPr>
        <w:t>potrzeb klientów z uwagi</w:t>
      </w:r>
      <w:r>
        <w:rPr>
          <w:rFonts w:ascii="Arial" w:hAnsi="Arial" w:cs="Arial"/>
          <w:spacing w:val="1"/>
          <w:sz w:val="20"/>
          <w:szCs w:val="20"/>
        </w:rPr>
        <w:t xml:space="preserve"> </w:t>
      </w:r>
      <w:r>
        <w:rPr>
          <w:rFonts w:ascii="Arial" w:hAnsi="Arial" w:cs="Arial"/>
          <w:sz w:val="20"/>
          <w:szCs w:val="20"/>
        </w:rPr>
        <w:t xml:space="preserve">na zmieniający się ich stan zdrowia. Wykonawca przyjmuje zastrzeżenie, o którym mowa w zdaniu poprzedzającym i nie będzie wysuwał z tego tytułu żadnych roszczeń w stosunku do Zamawiającego. </w:t>
      </w:r>
    </w:p>
    <w:p w14:paraId="09022A61">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Wykonawca oświadcza, iż będzie świadczyć Usługi</w:t>
      </w:r>
      <w:r>
        <w:rPr>
          <w:rFonts w:ascii="Arial" w:hAnsi="Arial" w:cs="Arial"/>
          <w:spacing w:val="1"/>
          <w:sz w:val="20"/>
          <w:szCs w:val="20"/>
        </w:rPr>
        <w:t xml:space="preserve"> </w:t>
      </w:r>
      <w:r>
        <w:rPr>
          <w:rFonts w:ascii="Arial" w:hAnsi="Arial" w:cs="Arial"/>
          <w:sz w:val="20"/>
          <w:szCs w:val="20"/>
        </w:rPr>
        <w:t>z należytą starannością, zgodnie z najlepszymi praktykami przyjętymi przy świadczeniu tego</w:t>
      </w:r>
      <w:r>
        <w:rPr>
          <w:rFonts w:ascii="Arial" w:hAnsi="Arial" w:cs="Arial"/>
          <w:spacing w:val="1"/>
          <w:sz w:val="20"/>
          <w:szCs w:val="20"/>
        </w:rPr>
        <w:t xml:space="preserve"> </w:t>
      </w:r>
      <w:r>
        <w:rPr>
          <w:rFonts w:ascii="Arial" w:hAnsi="Arial" w:cs="Arial"/>
          <w:sz w:val="20"/>
          <w:szCs w:val="20"/>
        </w:rPr>
        <w:t>typu</w:t>
      </w:r>
      <w:r>
        <w:rPr>
          <w:rFonts w:ascii="Arial" w:hAnsi="Arial" w:cs="Arial"/>
          <w:spacing w:val="-2"/>
          <w:sz w:val="20"/>
          <w:szCs w:val="20"/>
        </w:rPr>
        <w:t xml:space="preserve"> </w:t>
      </w:r>
      <w:r>
        <w:rPr>
          <w:rFonts w:ascii="Arial" w:hAnsi="Arial" w:cs="Arial"/>
          <w:sz w:val="20"/>
          <w:szCs w:val="20"/>
        </w:rPr>
        <w:t>usług.</w:t>
      </w:r>
    </w:p>
    <w:p w14:paraId="37DB6101">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Usługi będą</w:t>
      </w:r>
      <w:r>
        <w:rPr>
          <w:rFonts w:ascii="Arial" w:hAnsi="Arial" w:cs="Arial"/>
          <w:spacing w:val="1"/>
          <w:sz w:val="20"/>
          <w:szCs w:val="20"/>
        </w:rPr>
        <w:t xml:space="preserve"> </w:t>
      </w:r>
      <w:r>
        <w:rPr>
          <w:rFonts w:ascii="Arial" w:hAnsi="Arial" w:cs="Arial"/>
          <w:sz w:val="20"/>
          <w:szCs w:val="20"/>
        </w:rPr>
        <w:t>wykonywane</w:t>
      </w:r>
      <w:r>
        <w:rPr>
          <w:rFonts w:ascii="Arial" w:hAnsi="Arial" w:cs="Arial"/>
          <w:spacing w:val="1"/>
          <w:sz w:val="20"/>
          <w:szCs w:val="20"/>
        </w:rPr>
        <w:t xml:space="preserve"> </w:t>
      </w:r>
      <w:r>
        <w:rPr>
          <w:rFonts w:ascii="Arial" w:hAnsi="Arial" w:cs="Arial"/>
          <w:sz w:val="20"/>
          <w:szCs w:val="20"/>
        </w:rPr>
        <w:t>przez</w:t>
      </w:r>
      <w:r>
        <w:rPr>
          <w:rFonts w:ascii="Arial" w:hAnsi="Arial" w:cs="Arial"/>
          <w:spacing w:val="1"/>
          <w:sz w:val="20"/>
          <w:szCs w:val="20"/>
        </w:rPr>
        <w:t xml:space="preserve"> </w:t>
      </w:r>
      <w:r>
        <w:rPr>
          <w:rFonts w:ascii="Arial" w:hAnsi="Arial" w:cs="Arial"/>
          <w:sz w:val="20"/>
          <w:szCs w:val="20"/>
        </w:rPr>
        <w:t>osoby</w:t>
      </w:r>
      <w:r>
        <w:rPr>
          <w:rFonts w:ascii="Arial" w:hAnsi="Arial" w:cs="Arial"/>
          <w:spacing w:val="1"/>
          <w:sz w:val="20"/>
          <w:szCs w:val="20"/>
        </w:rPr>
        <w:t xml:space="preserve"> </w:t>
      </w:r>
      <w:r>
        <w:rPr>
          <w:rFonts w:ascii="Arial" w:hAnsi="Arial" w:cs="Arial"/>
          <w:sz w:val="20"/>
          <w:szCs w:val="20"/>
        </w:rPr>
        <w:t>spełniające</w:t>
      </w:r>
      <w:r>
        <w:rPr>
          <w:rFonts w:ascii="Arial" w:hAnsi="Arial" w:cs="Arial"/>
          <w:spacing w:val="1"/>
          <w:sz w:val="20"/>
          <w:szCs w:val="20"/>
        </w:rPr>
        <w:t xml:space="preserve"> </w:t>
      </w:r>
      <w:r>
        <w:rPr>
          <w:rFonts w:ascii="Arial" w:hAnsi="Arial" w:cs="Arial"/>
          <w:sz w:val="20"/>
          <w:szCs w:val="20"/>
        </w:rPr>
        <w:t>wymagania</w:t>
      </w:r>
      <w:r>
        <w:rPr>
          <w:rFonts w:ascii="Arial" w:hAnsi="Arial" w:cs="Arial"/>
          <w:spacing w:val="1"/>
          <w:sz w:val="20"/>
          <w:szCs w:val="20"/>
        </w:rPr>
        <w:t xml:space="preserve"> </w:t>
      </w:r>
      <w:r>
        <w:rPr>
          <w:rFonts w:ascii="Arial" w:hAnsi="Arial" w:cs="Arial"/>
          <w:sz w:val="20"/>
          <w:szCs w:val="20"/>
        </w:rPr>
        <w:t>określone</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Rozporządzeniu Ministra Polityki Społecznej z dnia 22 września 2005 r. w sprawie specjalistycznych usług opiekuńczych.</w:t>
      </w:r>
    </w:p>
    <w:p w14:paraId="4086E32B">
      <w:pPr>
        <w:pStyle w:val="29"/>
        <w:numPr>
          <w:ilvl w:val="0"/>
          <w:numId w:val="3"/>
        </w:numPr>
        <w:tabs>
          <w:tab w:val="left" w:pos="1139"/>
        </w:tabs>
        <w:spacing w:line="360" w:lineRule="auto"/>
        <w:ind w:left="426" w:hanging="360"/>
        <w:textAlignment w:val="baseline"/>
        <w:rPr>
          <w:rFonts w:ascii="Arial" w:hAnsi="Arial"/>
        </w:rPr>
      </w:pPr>
      <w:r>
        <w:rPr>
          <w:rFonts w:ascii="Arial" w:hAnsi="Arial" w:cs="Arial"/>
          <w:sz w:val="20"/>
          <w:szCs w:val="20"/>
        </w:rPr>
        <w:t>Usługi</w:t>
      </w:r>
      <w:r>
        <w:rPr>
          <w:rFonts w:ascii="Arial" w:hAnsi="Arial" w:cs="Arial"/>
          <w:spacing w:val="18"/>
          <w:sz w:val="20"/>
          <w:szCs w:val="20"/>
        </w:rPr>
        <w:t xml:space="preserve"> </w:t>
      </w:r>
      <w:r>
        <w:rPr>
          <w:rFonts w:ascii="Arial" w:hAnsi="Arial" w:cs="Arial"/>
          <w:sz w:val="20"/>
          <w:szCs w:val="20"/>
        </w:rPr>
        <w:t>będą</w:t>
      </w:r>
      <w:r>
        <w:rPr>
          <w:rFonts w:ascii="Arial" w:hAnsi="Arial" w:cs="Arial"/>
          <w:spacing w:val="19"/>
          <w:sz w:val="20"/>
          <w:szCs w:val="20"/>
        </w:rPr>
        <w:t xml:space="preserve"> </w:t>
      </w:r>
      <w:r>
        <w:rPr>
          <w:rFonts w:ascii="Arial" w:hAnsi="Arial" w:cs="Arial"/>
          <w:sz w:val="20"/>
          <w:szCs w:val="20"/>
        </w:rPr>
        <w:t>świadczone</w:t>
      </w:r>
      <w:r>
        <w:rPr>
          <w:rFonts w:ascii="Arial" w:hAnsi="Arial" w:cs="Arial"/>
          <w:spacing w:val="20"/>
          <w:sz w:val="20"/>
          <w:szCs w:val="20"/>
        </w:rPr>
        <w:t xml:space="preserve"> przez 7 dni w tygodniu</w:t>
      </w:r>
      <w:r>
        <w:rPr>
          <w:rFonts w:ascii="Arial" w:hAnsi="Arial" w:cs="Arial"/>
          <w:color w:val="C9211E"/>
          <w:spacing w:val="16"/>
          <w:sz w:val="20"/>
          <w:szCs w:val="20"/>
        </w:rPr>
        <w:t xml:space="preserve"> </w:t>
      </w:r>
      <w:r>
        <w:rPr>
          <w:rFonts w:ascii="Arial" w:hAnsi="Arial" w:cs="Arial"/>
          <w:color w:val="000000"/>
          <w:sz w:val="20"/>
          <w:szCs w:val="20"/>
        </w:rPr>
        <w:t>w</w:t>
      </w:r>
      <w:r>
        <w:rPr>
          <w:rFonts w:ascii="Arial" w:hAnsi="Arial" w:cs="Arial"/>
          <w:color w:val="000000"/>
          <w:spacing w:val="20"/>
          <w:sz w:val="20"/>
          <w:szCs w:val="20"/>
        </w:rPr>
        <w:t xml:space="preserve"> </w:t>
      </w:r>
      <w:r>
        <w:rPr>
          <w:rFonts w:ascii="Arial" w:hAnsi="Arial" w:cs="Arial"/>
          <w:color w:val="000000"/>
          <w:sz w:val="20"/>
          <w:szCs w:val="20"/>
        </w:rPr>
        <w:t>przedziale</w:t>
      </w:r>
      <w:r>
        <w:rPr>
          <w:rFonts w:ascii="Arial" w:hAnsi="Arial" w:cs="Arial"/>
          <w:color w:val="000000"/>
          <w:spacing w:val="20"/>
          <w:sz w:val="20"/>
          <w:szCs w:val="20"/>
        </w:rPr>
        <w:t xml:space="preserve"> </w:t>
      </w:r>
      <w:r>
        <w:rPr>
          <w:rFonts w:ascii="Arial" w:hAnsi="Arial" w:cs="Arial"/>
          <w:color w:val="000000"/>
          <w:sz w:val="20"/>
          <w:szCs w:val="20"/>
        </w:rPr>
        <w:t>godzin</w:t>
      </w:r>
      <w:r>
        <w:rPr>
          <w:rFonts w:ascii="Arial" w:hAnsi="Arial" w:cs="Arial"/>
          <w:color w:val="000000"/>
          <w:spacing w:val="18"/>
          <w:sz w:val="20"/>
          <w:szCs w:val="20"/>
        </w:rPr>
        <w:t xml:space="preserve"> </w:t>
      </w:r>
      <w:r>
        <w:rPr>
          <w:rFonts w:ascii="Arial" w:hAnsi="Arial" w:cs="Arial"/>
          <w:color w:val="000000"/>
          <w:sz w:val="20"/>
          <w:szCs w:val="20"/>
        </w:rPr>
        <w:t>od</w:t>
      </w:r>
      <w:r>
        <w:rPr>
          <w:rFonts w:ascii="Arial" w:hAnsi="Arial" w:cs="Arial"/>
          <w:color w:val="000000"/>
          <w:spacing w:val="17"/>
          <w:sz w:val="20"/>
          <w:szCs w:val="20"/>
        </w:rPr>
        <w:t xml:space="preserve"> </w:t>
      </w:r>
      <w:r>
        <w:rPr>
          <w:rFonts w:ascii="Arial" w:hAnsi="Arial" w:cs="Arial"/>
          <w:color w:val="000000"/>
          <w:sz w:val="20"/>
          <w:szCs w:val="20"/>
        </w:rPr>
        <w:t>8:00</w:t>
      </w:r>
      <w:r>
        <w:rPr>
          <w:rFonts w:ascii="Arial" w:hAnsi="Arial" w:cs="Arial"/>
          <w:color w:val="000000"/>
          <w:spacing w:val="20"/>
          <w:sz w:val="20"/>
          <w:szCs w:val="20"/>
        </w:rPr>
        <w:t xml:space="preserve"> </w:t>
      </w:r>
      <w:r>
        <w:rPr>
          <w:rFonts w:ascii="Arial" w:hAnsi="Arial" w:cs="Arial"/>
          <w:color w:val="000000"/>
          <w:sz w:val="20"/>
          <w:szCs w:val="20"/>
        </w:rPr>
        <w:t>do</w:t>
      </w:r>
      <w:r>
        <w:rPr>
          <w:rFonts w:ascii="Arial" w:hAnsi="Arial" w:cs="Arial"/>
          <w:color w:val="000000"/>
          <w:spacing w:val="40"/>
          <w:sz w:val="20"/>
          <w:szCs w:val="20"/>
        </w:rPr>
        <w:t xml:space="preserve"> </w:t>
      </w:r>
      <w:r>
        <w:rPr>
          <w:rFonts w:ascii="Arial" w:hAnsi="Arial" w:cs="Arial"/>
          <w:color w:val="000000"/>
          <w:sz w:val="20"/>
          <w:szCs w:val="20"/>
        </w:rPr>
        <w:t>20:00,</w:t>
      </w:r>
      <w:r>
        <w:rPr>
          <w:rFonts w:ascii="Arial" w:hAnsi="Arial" w:cs="Arial"/>
          <w:color w:val="000000"/>
          <w:spacing w:val="-47"/>
          <w:sz w:val="20"/>
          <w:szCs w:val="20"/>
        </w:rPr>
        <w:t xml:space="preserve">   </w:t>
      </w:r>
      <w:r>
        <w:rPr>
          <w:rFonts w:ascii="Arial" w:hAnsi="Arial" w:cs="Arial"/>
          <w:color w:val="000000"/>
          <w:spacing w:val="-47"/>
          <w:sz w:val="20"/>
          <w:szCs w:val="20"/>
        </w:rPr>
        <w:br w:type="textWrapping"/>
      </w:r>
      <w:r>
        <w:rPr>
          <w:rFonts w:ascii="Arial" w:hAnsi="Arial" w:cs="Arial"/>
          <w:color w:val="000000"/>
          <w:sz w:val="20"/>
          <w:szCs w:val="20"/>
        </w:rPr>
        <w:t>w zależności</w:t>
      </w:r>
      <w:r>
        <w:rPr>
          <w:rFonts w:ascii="Arial" w:hAnsi="Arial" w:cs="Arial"/>
          <w:color w:val="000000"/>
          <w:spacing w:val="-2"/>
          <w:sz w:val="20"/>
          <w:szCs w:val="20"/>
        </w:rPr>
        <w:t xml:space="preserve"> </w:t>
      </w:r>
      <w:r>
        <w:rPr>
          <w:rFonts w:ascii="Arial" w:hAnsi="Arial" w:cs="Arial"/>
          <w:color w:val="000000"/>
          <w:sz w:val="20"/>
          <w:szCs w:val="20"/>
        </w:rPr>
        <w:t>od</w:t>
      </w:r>
      <w:r>
        <w:rPr>
          <w:rFonts w:ascii="Arial" w:hAnsi="Arial" w:cs="Arial"/>
          <w:color w:val="000000"/>
          <w:spacing w:val="-1"/>
          <w:sz w:val="20"/>
          <w:szCs w:val="20"/>
        </w:rPr>
        <w:t xml:space="preserve"> </w:t>
      </w:r>
      <w:r>
        <w:rPr>
          <w:rFonts w:ascii="Arial" w:hAnsi="Arial" w:cs="Arial"/>
          <w:color w:val="000000"/>
          <w:sz w:val="20"/>
          <w:szCs w:val="20"/>
        </w:rPr>
        <w:t>potrzeb Podopiecznych.</w:t>
      </w:r>
    </w:p>
    <w:p w14:paraId="329C094C">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Godzina Usługi wynosi 60 minut faktycznego jej wykonywania na rzecz Podopiecznego i nie</w:t>
      </w:r>
      <w:r>
        <w:rPr>
          <w:rFonts w:ascii="Arial" w:hAnsi="Arial" w:cs="Arial"/>
          <w:spacing w:val="1"/>
          <w:sz w:val="20"/>
          <w:szCs w:val="20"/>
        </w:rPr>
        <w:t xml:space="preserve"> </w:t>
      </w:r>
      <w:r>
        <w:rPr>
          <w:rFonts w:ascii="Arial" w:hAnsi="Arial" w:cs="Arial"/>
          <w:sz w:val="20"/>
          <w:szCs w:val="20"/>
        </w:rPr>
        <w:t>obejmuje</w:t>
      </w:r>
      <w:r>
        <w:rPr>
          <w:rFonts w:ascii="Arial" w:hAnsi="Arial" w:cs="Arial"/>
          <w:spacing w:val="-4"/>
          <w:sz w:val="20"/>
          <w:szCs w:val="20"/>
        </w:rPr>
        <w:t xml:space="preserve"> </w:t>
      </w:r>
      <w:r>
        <w:rPr>
          <w:rFonts w:ascii="Arial" w:hAnsi="Arial" w:cs="Arial"/>
          <w:sz w:val="20"/>
          <w:szCs w:val="20"/>
        </w:rPr>
        <w:t>czasu</w:t>
      </w:r>
      <w:r>
        <w:rPr>
          <w:rFonts w:ascii="Arial" w:hAnsi="Arial" w:cs="Arial"/>
          <w:spacing w:val="-1"/>
          <w:sz w:val="20"/>
          <w:szCs w:val="20"/>
        </w:rPr>
        <w:t xml:space="preserve"> </w:t>
      </w:r>
      <w:r>
        <w:rPr>
          <w:rFonts w:ascii="Arial" w:hAnsi="Arial" w:cs="Arial"/>
          <w:sz w:val="20"/>
          <w:szCs w:val="20"/>
        </w:rPr>
        <w:t>niezbędnego</w:t>
      </w:r>
      <w:r>
        <w:rPr>
          <w:rFonts w:ascii="Arial" w:hAnsi="Arial" w:cs="Arial"/>
          <w:spacing w:val="-1"/>
          <w:sz w:val="20"/>
          <w:szCs w:val="20"/>
        </w:rPr>
        <w:t xml:space="preserve"> </w:t>
      </w:r>
      <w:r>
        <w:rPr>
          <w:rFonts w:ascii="Arial" w:hAnsi="Arial" w:cs="Arial"/>
          <w:sz w:val="20"/>
          <w:szCs w:val="20"/>
        </w:rPr>
        <w:t>na</w:t>
      </w:r>
      <w:r>
        <w:rPr>
          <w:rFonts w:ascii="Arial" w:hAnsi="Arial" w:cs="Arial"/>
          <w:spacing w:val="-1"/>
          <w:sz w:val="20"/>
          <w:szCs w:val="20"/>
        </w:rPr>
        <w:t xml:space="preserve"> </w:t>
      </w:r>
      <w:r>
        <w:rPr>
          <w:rFonts w:ascii="Arial" w:hAnsi="Arial" w:cs="Arial"/>
          <w:sz w:val="20"/>
          <w:szCs w:val="20"/>
        </w:rPr>
        <w:t>dojazd</w:t>
      </w:r>
      <w:r>
        <w:rPr>
          <w:rFonts w:ascii="Arial" w:hAnsi="Arial" w:cs="Arial"/>
          <w:spacing w:val="-2"/>
          <w:sz w:val="20"/>
          <w:szCs w:val="20"/>
        </w:rPr>
        <w:t xml:space="preserve"> </w:t>
      </w:r>
      <w:r>
        <w:rPr>
          <w:rFonts w:ascii="Arial" w:hAnsi="Arial" w:cs="Arial"/>
          <w:sz w:val="20"/>
          <w:szCs w:val="20"/>
        </w:rPr>
        <w:t>lub</w:t>
      </w:r>
      <w:r>
        <w:rPr>
          <w:rFonts w:ascii="Arial" w:hAnsi="Arial" w:cs="Arial"/>
          <w:spacing w:val="-4"/>
          <w:sz w:val="20"/>
          <w:szCs w:val="20"/>
        </w:rPr>
        <w:t xml:space="preserve"> </w:t>
      </w:r>
      <w:r>
        <w:rPr>
          <w:rFonts w:ascii="Arial" w:hAnsi="Arial" w:cs="Arial"/>
          <w:sz w:val="20"/>
          <w:szCs w:val="20"/>
        </w:rPr>
        <w:t>dojście do</w:t>
      </w:r>
      <w:r>
        <w:rPr>
          <w:rFonts w:ascii="Arial" w:hAnsi="Arial" w:cs="Arial"/>
          <w:spacing w:val="-3"/>
          <w:sz w:val="20"/>
          <w:szCs w:val="20"/>
        </w:rPr>
        <w:t xml:space="preserve"> </w:t>
      </w:r>
      <w:r>
        <w:rPr>
          <w:rFonts w:ascii="Arial" w:hAnsi="Arial" w:cs="Arial"/>
          <w:sz w:val="20"/>
          <w:szCs w:val="20"/>
        </w:rPr>
        <w:t>miejsca</w:t>
      </w:r>
      <w:r>
        <w:rPr>
          <w:rFonts w:ascii="Arial" w:hAnsi="Arial" w:cs="Arial"/>
          <w:spacing w:val="-2"/>
          <w:sz w:val="20"/>
          <w:szCs w:val="20"/>
        </w:rPr>
        <w:t xml:space="preserve"> </w:t>
      </w:r>
      <w:r>
        <w:rPr>
          <w:rFonts w:ascii="Arial" w:hAnsi="Arial" w:cs="Arial"/>
          <w:sz w:val="20"/>
          <w:szCs w:val="20"/>
        </w:rPr>
        <w:t>zamieszkania</w:t>
      </w:r>
      <w:r>
        <w:rPr>
          <w:rFonts w:ascii="Arial" w:hAnsi="Arial" w:cs="Arial"/>
          <w:spacing w:val="-1"/>
          <w:sz w:val="20"/>
          <w:szCs w:val="20"/>
        </w:rPr>
        <w:t xml:space="preserve"> </w:t>
      </w:r>
      <w:r>
        <w:rPr>
          <w:rFonts w:ascii="Arial" w:hAnsi="Arial" w:cs="Arial"/>
          <w:sz w:val="20"/>
          <w:szCs w:val="20"/>
        </w:rPr>
        <w:t>Podopiecznego.</w:t>
      </w:r>
    </w:p>
    <w:p w14:paraId="343744EB">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Zamawiający określa zakres świadczonych Usług u Podopiecznego oraz ich ilość, a także przekazuje Wykonawcy</w:t>
      </w:r>
      <w:r>
        <w:rPr>
          <w:rFonts w:ascii="Arial" w:hAnsi="Arial" w:cs="Arial"/>
          <w:spacing w:val="1"/>
          <w:sz w:val="20"/>
          <w:szCs w:val="20"/>
        </w:rPr>
        <w:t xml:space="preserve"> </w:t>
      </w:r>
      <w:r>
        <w:rPr>
          <w:rFonts w:ascii="Arial" w:hAnsi="Arial" w:cs="Arial"/>
          <w:sz w:val="20"/>
          <w:szCs w:val="20"/>
        </w:rPr>
        <w:t>informację</w:t>
      </w:r>
      <w:r>
        <w:rPr>
          <w:rFonts w:ascii="Arial" w:hAnsi="Arial" w:cs="Arial"/>
          <w:spacing w:val="1"/>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zmianach</w:t>
      </w:r>
      <w:r>
        <w:rPr>
          <w:rFonts w:ascii="Arial" w:hAnsi="Arial" w:cs="Arial"/>
          <w:spacing w:val="1"/>
          <w:sz w:val="20"/>
          <w:szCs w:val="20"/>
        </w:rPr>
        <w:t xml:space="preserve"> </w:t>
      </w:r>
      <w:r>
        <w:rPr>
          <w:rFonts w:ascii="Arial" w:hAnsi="Arial" w:cs="Arial"/>
          <w:sz w:val="20"/>
          <w:szCs w:val="20"/>
        </w:rPr>
        <w:t>dotyczących</w:t>
      </w:r>
      <w:r>
        <w:rPr>
          <w:rFonts w:ascii="Arial" w:hAnsi="Arial" w:cs="Arial"/>
          <w:spacing w:val="1"/>
          <w:sz w:val="20"/>
          <w:szCs w:val="20"/>
        </w:rPr>
        <w:t xml:space="preserve"> </w:t>
      </w:r>
      <w:r>
        <w:rPr>
          <w:rFonts w:ascii="Arial" w:hAnsi="Arial" w:cs="Arial"/>
          <w:sz w:val="20"/>
          <w:szCs w:val="20"/>
        </w:rPr>
        <w:t>powyższych</w:t>
      </w:r>
      <w:r>
        <w:rPr>
          <w:rFonts w:ascii="Arial" w:hAnsi="Arial" w:cs="Arial"/>
          <w:spacing w:val="1"/>
          <w:sz w:val="20"/>
          <w:szCs w:val="20"/>
        </w:rPr>
        <w:t xml:space="preserve"> </w:t>
      </w:r>
      <w:r>
        <w:rPr>
          <w:rFonts w:ascii="Arial" w:hAnsi="Arial" w:cs="Arial"/>
          <w:sz w:val="20"/>
          <w:szCs w:val="20"/>
        </w:rPr>
        <w:t>danych.</w:t>
      </w:r>
    </w:p>
    <w:p w14:paraId="19D1D055">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Wykonawca</w:t>
      </w:r>
      <w:r>
        <w:rPr>
          <w:rFonts w:ascii="Arial" w:hAnsi="Arial" w:cs="Arial"/>
          <w:spacing w:val="16"/>
          <w:sz w:val="20"/>
          <w:szCs w:val="20"/>
        </w:rPr>
        <w:t xml:space="preserve"> </w:t>
      </w:r>
      <w:r>
        <w:rPr>
          <w:rFonts w:ascii="Arial" w:hAnsi="Arial" w:cs="Arial"/>
          <w:sz w:val="20"/>
          <w:szCs w:val="20"/>
        </w:rPr>
        <w:t>zobowiązany</w:t>
      </w:r>
      <w:r>
        <w:rPr>
          <w:rFonts w:ascii="Arial" w:hAnsi="Arial" w:cs="Arial"/>
          <w:spacing w:val="16"/>
          <w:sz w:val="20"/>
          <w:szCs w:val="20"/>
        </w:rPr>
        <w:t xml:space="preserve"> </w:t>
      </w:r>
      <w:r>
        <w:rPr>
          <w:rFonts w:ascii="Arial" w:hAnsi="Arial" w:cs="Arial"/>
          <w:sz w:val="20"/>
          <w:szCs w:val="20"/>
        </w:rPr>
        <w:t>jest</w:t>
      </w:r>
      <w:r>
        <w:rPr>
          <w:rFonts w:ascii="Arial" w:hAnsi="Arial" w:cs="Arial"/>
          <w:spacing w:val="16"/>
          <w:sz w:val="20"/>
          <w:szCs w:val="20"/>
        </w:rPr>
        <w:t xml:space="preserve"> </w:t>
      </w:r>
      <w:r>
        <w:rPr>
          <w:rFonts w:ascii="Arial" w:hAnsi="Arial" w:cs="Arial"/>
          <w:sz w:val="20"/>
          <w:szCs w:val="20"/>
        </w:rPr>
        <w:t>podjąć</w:t>
      </w:r>
      <w:r>
        <w:rPr>
          <w:rFonts w:ascii="Arial" w:hAnsi="Arial" w:cs="Arial"/>
          <w:spacing w:val="16"/>
          <w:sz w:val="20"/>
          <w:szCs w:val="20"/>
        </w:rPr>
        <w:t xml:space="preserve"> </w:t>
      </w:r>
      <w:r>
        <w:rPr>
          <w:rFonts w:ascii="Arial" w:hAnsi="Arial" w:cs="Arial"/>
          <w:sz w:val="20"/>
          <w:szCs w:val="20"/>
        </w:rPr>
        <w:t>świadczenie</w:t>
      </w:r>
      <w:r>
        <w:rPr>
          <w:rFonts w:ascii="Arial" w:hAnsi="Arial" w:cs="Arial"/>
          <w:spacing w:val="16"/>
          <w:sz w:val="20"/>
          <w:szCs w:val="20"/>
        </w:rPr>
        <w:t xml:space="preserve"> </w:t>
      </w:r>
      <w:r>
        <w:rPr>
          <w:rFonts w:ascii="Arial" w:hAnsi="Arial" w:cs="Arial"/>
          <w:sz w:val="20"/>
          <w:szCs w:val="20"/>
        </w:rPr>
        <w:t>Usług</w:t>
      </w:r>
      <w:r>
        <w:rPr>
          <w:rFonts w:ascii="Arial" w:hAnsi="Arial" w:cs="Arial"/>
          <w:spacing w:val="15"/>
          <w:sz w:val="20"/>
          <w:szCs w:val="20"/>
        </w:rPr>
        <w:t xml:space="preserve"> </w:t>
      </w:r>
      <w:r>
        <w:rPr>
          <w:rFonts w:ascii="Arial" w:hAnsi="Arial" w:cs="Arial"/>
          <w:sz w:val="20"/>
          <w:szCs w:val="20"/>
        </w:rPr>
        <w:t>najpóźniej</w:t>
      </w:r>
      <w:r>
        <w:rPr>
          <w:rFonts w:ascii="Arial" w:hAnsi="Arial" w:cs="Arial"/>
          <w:spacing w:val="16"/>
          <w:sz w:val="20"/>
          <w:szCs w:val="20"/>
        </w:rPr>
        <w:t xml:space="preserve"> </w:t>
      </w:r>
      <w:r>
        <w:rPr>
          <w:rFonts w:ascii="Arial" w:hAnsi="Arial" w:cs="Arial"/>
          <w:sz w:val="20"/>
          <w:szCs w:val="20"/>
        </w:rPr>
        <w:t>w</w:t>
      </w:r>
      <w:r>
        <w:rPr>
          <w:rFonts w:ascii="Arial" w:hAnsi="Arial" w:cs="Arial"/>
          <w:spacing w:val="16"/>
          <w:sz w:val="20"/>
          <w:szCs w:val="20"/>
        </w:rPr>
        <w:t xml:space="preserve"> </w:t>
      </w:r>
      <w:r>
        <w:rPr>
          <w:rFonts w:ascii="Arial" w:hAnsi="Arial" w:cs="Arial"/>
          <w:sz w:val="20"/>
          <w:szCs w:val="20"/>
        </w:rPr>
        <w:t>terminie</w:t>
      </w:r>
      <w:r>
        <w:rPr>
          <w:rFonts w:ascii="Arial" w:hAnsi="Arial" w:cs="Arial"/>
          <w:spacing w:val="16"/>
          <w:sz w:val="20"/>
          <w:szCs w:val="20"/>
        </w:rPr>
        <w:t xml:space="preserve"> </w:t>
      </w:r>
      <w:r>
        <w:rPr>
          <w:rFonts w:ascii="Arial" w:hAnsi="Arial" w:cs="Arial"/>
          <w:sz w:val="20"/>
          <w:szCs w:val="20"/>
        </w:rPr>
        <w:t>24</w:t>
      </w:r>
      <w:r>
        <w:rPr>
          <w:rFonts w:ascii="Arial" w:hAnsi="Arial" w:cs="Arial"/>
          <w:spacing w:val="16"/>
          <w:sz w:val="20"/>
          <w:szCs w:val="20"/>
        </w:rPr>
        <w:t xml:space="preserve"> </w:t>
      </w:r>
      <w:r>
        <w:rPr>
          <w:rFonts w:ascii="Arial" w:hAnsi="Arial" w:cs="Arial"/>
          <w:sz w:val="20"/>
          <w:szCs w:val="20"/>
        </w:rPr>
        <w:t>godzin</w:t>
      </w:r>
      <w:r>
        <w:rPr>
          <w:rFonts w:ascii="Arial" w:hAnsi="Arial" w:cs="Arial"/>
          <w:spacing w:val="16"/>
          <w:sz w:val="20"/>
          <w:szCs w:val="20"/>
        </w:rPr>
        <w:t xml:space="preserve"> </w:t>
      </w:r>
      <w:r>
        <w:rPr>
          <w:rFonts w:ascii="Arial" w:hAnsi="Arial" w:cs="Arial"/>
          <w:sz w:val="20"/>
          <w:szCs w:val="20"/>
        </w:rPr>
        <w:t>od</w:t>
      </w:r>
      <w:r>
        <w:rPr>
          <w:rFonts w:ascii="Arial" w:hAnsi="Arial" w:cs="Arial"/>
          <w:spacing w:val="-47"/>
          <w:sz w:val="20"/>
          <w:szCs w:val="20"/>
        </w:rPr>
        <w:t xml:space="preserve">  </w:t>
      </w:r>
      <w:r>
        <w:rPr>
          <w:rFonts w:ascii="Arial" w:hAnsi="Arial" w:cs="Arial"/>
          <w:sz w:val="20"/>
          <w:szCs w:val="20"/>
        </w:rPr>
        <w:t>chwili</w:t>
      </w:r>
      <w:r>
        <w:rPr>
          <w:rFonts w:ascii="Arial" w:hAnsi="Arial" w:cs="Arial"/>
          <w:spacing w:val="-1"/>
          <w:sz w:val="20"/>
          <w:szCs w:val="20"/>
        </w:rPr>
        <w:t xml:space="preserve"> </w:t>
      </w:r>
      <w:r>
        <w:rPr>
          <w:rFonts w:ascii="Arial" w:hAnsi="Arial" w:cs="Arial"/>
          <w:sz w:val="20"/>
          <w:szCs w:val="20"/>
        </w:rPr>
        <w:t>otrzymania informacji,</w:t>
      </w:r>
      <w:r>
        <w:rPr>
          <w:rFonts w:ascii="Arial" w:hAnsi="Arial" w:cs="Arial"/>
          <w:spacing w:val="-1"/>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której</w:t>
      </w:r>
      <w:r>
        <w:rPr>
          <w:rFonts w:ascii="Arial" w:hAnsi="Arial" w:cs="Arial"/>
          <w:spacing w:val="-2"/>
          <w:sz w:val="20"/>
          <w:szCs w:val="20"/>
        </w:rPr>
        <w:t xml:space="preserve"> </w:t>
      </w:r>
      <w:r>
        <w:rPr>
          <w:rFonts w:ascii="Arial" w:hAnsi="Arial" w:cs="Arial"/>
          <w:sz w:val="20"/>
          <w:szCs w:val="20"/>
        </w:rPr>
        <w:t>mowa</w:t>
      </w:r>
      <w:r>
        <w:rPr>
          <w:rFonts w:ascii="Arial" w:hAnsi="Arial" w:cs="Arial"/>
          <w:spacing w:val="-3"/>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ust.</w:t>
      </w:r>
      <w:r>
        <w:rPr>
          <w:rFonts w:ascii="Arial" w:hAnsi="Arial" w:cs="Arial"/>
          <w:spacing w:val="-1"/>
          <w:sz w:val="20"/>
          <w:szCs w:val="20"/>
        </w:rPr>
        <w:t xml:space="preserve"> 10</w:t>
      </w:r>
      <w:r>
        <w:rPr>
          <w:rFonts w:ascii="Arial" w:hAnsi="Arial" w:cs="Arial"/>
          <w:spacing w:val="1"/>
          <w:sz w:val="20"/>
          <w:szCs w:val="20"/>
        </w:rPr>
        <w:t xml:space="preserve"> </w:t>
      </w:r>
      <w:r>
        <w:rPr>
          <w:rFonts w:ascii="Arial" w:hAnsi="Arial" w:cs="Arial"/>
          <w:sz w:val="20"/>
          <w:szCs w:val="20"/>
        </w:rPr>
        <w:t>(wzór</w:t>
      </w:r>
      <w:r>
        <w:rPr>
          <w:rFonts w:ascii="Arial" w:hAnsi="Arial" w:cs="Arial"/>
          <w:spacing w:val="-1"/>
          <w:sz w:val="20"/>
          <w:szCs w:val="20"/>
        </w:rPr>
        <w:t xml:space="preserve"> </w:t>
      </w:r>
      <w:r>
        <w:rPr>
          <w:rFonts w:ascii="Arial" w:hAnsi="Arial" w:cs="Arial"/>
          <w:sz w:val="20"/>
          <w:szCs w:val="20"/>
        </w:rPr>
        <w:t>stanowi</w:t>
      </w:r>
      <w:r>
        <w:rPr>
          <w:rFonts w:ascii="Arial" w:hAnsi="Arial" w:cs="Arial"/>
          <w:spacing w:val="-2"/>
          <w:sz w:val="20"/>
          <w:szCs w:val="20"/>
        </w:rPr>
        <w:t xml:space="preserve"> </w:t>
      </w:r>
      <w:r>
        <w:rPr>
          <w:rFonts w:ascii="Arial" w:hAnsi="Arial" w:cs="Arial"/>
          <w:b/>
          <w:i/>
          <w:sz w:val="20"/>
          <w:szCs w:val="20"/>
        </w:rPr>
        <w:t>załącznik nr</w:t>
      </w:r>
      <w:r>
        <w:rPr>
          <w:rFonts w:ascii="Arial" w:hAnsi="Arial" w:cs="Arial"/>
          <w:b/>
          <w:i/>
          <w:spacing w:val="-4"/>
          <w:sz w:val="20"/>
          <w:szCs w:val="20"/>
        </w:rPr>
        <w:t xml:space="preserve"> </w:t>
      </w:r>
      <w:r>
        <w:rPr>
          <w:rFonts w:ascii="Arial" w:hAnsi="Arial" w:cs="Arial"/>
          <w:b/>
          <w:i/>
          <w:sz w:val="20"/>
          <w:szCs w:val="20"/>
        </w:rPr>
        <w:t>2</w:t>
      </w:r>
      <w:r>
        <w:rPr>
          <w:rFonts w:ascii="Arial" w:hAnsi="Arial" w:cs="Arial"/>
          <w:sz w:val="20"/>
          <w:szCs w:val="20"/>
        </w:rPr>
        <w:t xml:space="preserve"> do</w:t>
      </w:r>
      <w:r>
        <w:rPr>
          <w:rFonts w:ascii="Arial" w:hAnsi="Arial" w:cs="Arial"/>
          <w:spacing w:val="-3"/>
          <w:sz w:val="20"/>
          <w:szCs w:val="20"/>
        </w:rPr>
        <w:t xml:space="preserve"> </w:t>
      </w:r>
      <w:r>
        <w:rPr>
          <w:rFonts w:ascii="Arial" w:hAnsi="Arial" w:cs="Arial"/>
          <w:sz w:val="20"/>
          <w:szCs w:val="20"/>
        </w:rPr>
        <w:t>niniejszej</w:t>
      </w:r>
      <w:r>
        <w:rPr>
          <w:rFonts w:ascii="Arial" w:hAnsi="Arial" w:cs="Arial"/>
          <w:spacing w:val="-1"/>
          <w:sz w:val="20"/>
          <w:szCs w:val="20"/>
        </w:rPr>
        <w:t xml:space="preserve"> </w:t>
      </w:r>
      <w:r>
        <w:rPr>
          <w:rFonts w:ascii="Arial" w:hAnsi="Arial" w:cs="Arial"/>
          <w:sz w:val="20"/>
          <w:szCs w:val="20"/>
        </w:rPr>
        <w:t>umowy).</w:t>
      </w:r>
    </w:p>
    <w:p w14:paraId="652392A7">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Wykonawca</w:t>
      </w:r>
      <w:r>
        <w:rPr>
          <w:rFonts w:ascii="Arial" w:hAnsi="Arial" w:cs="Arial"/>
          <w:spacing w:val="34"/>
          <w:sz w:val="20"/>
          <w:szCs w:val="20"/>
        </w:rPr>
        <w:t xml:space="preserve"> </w:t>
      </w:r>
      <w:r>
        <w:rPr>
          <w:rFonts w:ascii="Arial" w:hAnsi="Arial" w:cs="Arial"/>
          <w:sz w:val="20"/>
          <w:szCs w:val="20"/>
        </w:rPr>
        <w:t>zobowiązany</w:t>
      </w:r>
      <w:r>
        <w:rPr>
          <w:rFonts w:ascii="Arial" w:hAnsi="Arial" w:cs="Arial"/>
          <w:spacing w:val="32"/>
          <w:sz w:val="20"/>
          <w:szCs w:val="20"/>
        </w:rPr>
        <w:t xml:space="preserve"> </w:t>
      </w:r>
      <w:r>
        <w:rPr>
          <w:rFonts w:ascii="Arial" w:hAnsi="Arial" w:cs="Arial"/>
          <w:sz w:val="20"/>
          <w:szCs w:val="20"/>
        </w:rPr>
        <w:t>jest</w:t>
      </w:r>
      <w:r>
        <w:rPr>
          <w:rFonts w:ascii="Arial" w:hAnsi="Arial" w:cs="Arial"/>
          <w:spacing w:val="34"/>
          <w:sz w:val="20"/>
          <w:szCs w:val="20"/>
        </w:rPr>
        <w:t xml:space="preserve"> </w:t>
      </w:r>
      <w:r>
        <w:rPr>
          <w:rFonts w:ascii="Arial" w:hAnsi="Arial" w:cs="Arial"/>
          <w:sz w:val="20"/>
          <w:szCs w:val="20"/>
        </w:rPr>
        <w:t>nie</w:t>
      </w:r>
      <w:r>
        <w:rPr>
          <w:rFonts w:ascii="Arial" w:hAnsi="Arial" w:cs="Arial"/>
          <w:spacing w:val="31"/>
          <w:sz w:val="20"/>
          <w:szCs w:val="20"/>
        </w:rPr>
        <w:t xml:space="preserve"> </w:t>
      </w:r>
      <w:r>
        <w:rPr>
          <w:rFonts w:ascii="Arial" w:hAnsi="Arial" w:cs="Arial"/>
          <w:sz w:val="20"/>
          <w:szCs w:val="20"/>
        </w:rPr>
        <w:t>później</w:t>
      </w:r>
      <w:r>
        <w:rPr>
          <w:rFonts w:ascii="Arial" w:hAnsi="Arial" w:cs="Arial"/>
          <w:spacing w:val="34"/>
          <w:sz w:val="20"/>
          <w:szCs w:val="20"/>
        </w:rPr>
        <w:t xml:space="preserve"> </w:t>
      </w:r>
      <w:r>
        <w:rPr>
          <w:rFonts w:ascii="Arial" w:hAnsi="Arial" w:cs="Arial"/>
          <w:sz w:val="20"/>
          <w:szCs w:val="20"/>
        </w:rPr>
        <w:t>niż</w:t>
      </w:r>
      <w:r>
        <w:rPr>
          <w:rFonts w:ascii="Arial" w:hAnsi="Arial" w:cs="Arial"/>
          <w:spacing w:val="30"/>
          <w:sz w:val="20"/>
          <w:szCs w:val="20"/>
        </w:rPr>
        <w:t xml:space="preserve"> </w:t>
      </w:r>
      <w:r>
        <w:rPr>
          <w:rFonts w:ascii="Arial" w:hAnsi="Arial" w:cs="Arial"/>
          <w:sz w:val="20"/>
          <w:szCs w:val="20"/>
        </w:rPr>
        <w:t>w</w:t>
      </w:r>
      <w:r>
        <w:rPr>
          <w:rFonts w:ascii="Arial" w:hAnsi="Arial" w:cs="Arial"/>
          <w:spacing w:val="32"/>
          <w:sz w:val="20"/>
          <w:szCs w:val="20"/>
        </w:rPr>
        <w:t xml:space="preserve"> </w:t>
      </w:r>
      <w:r>
        <w:rPr>
          <w:rFonts w:ascii="Arial" w:hAnsi="Arial" w:cs="Arial"/>
          <w:sz w:val="20"/>
          <w:szCs w:val="20"/>
        </w:rPr>
        <w:t>ciągu</w:t>
      </w:r>
      <w:r>
        <w:rPr>
          <w:rFonts w:ascii="Arial" w:hAnsi="Arial" w:cs="Arial"/>
          <w:spacing w:val="33"/>
          <w:sz w:val="20"/>
          <w:szCs w:val="20"/>
        </w:rPr>
        <w:t xml:space="preserve"> </w:t>
      </w:r>
      <w:r>
        <w:rPr>
          <w:rFonts w:ascii="Arial" w:hAnsi="Arial" w:cs="Arial"/>
          <w:sz w:val="20"/>
          <w:szCs w:val="20"/>
        </w:rPr>
        <w:t>3</w:t>
      </w:r>
      <w:r>
        <w:rPr>
          <w:rFonts w:ascii="Arial" w:hAnsi="Arial" w:cs="Arial"/>
          <w:spacing w:val="34"/>
          <w:sz w:val="20"/>
          <w:szCs w:val="20"/>
        </w:rPr>
        <w:t xml:space="preserve"> </w:t>
      </w:r>
      <w:r>
        <w:rPr>
          <w:rFonts w:ascii="Arial" w:hAnsi="Arial" w:cs="Arial"/>
          <w:sz w:val="20"/>
          <w:szCs w:val="20"/>
        </w:rPr>
        <w:t>dni</w:t>
      </w:r>
      <w:r>
        <w:rPr>
          <w:rFonts w:ascii="Arial" w:hAnsi="Arial" w:cs="Arial"/>
          <w:spacing w:val="33"/>
          <w:sz w:val="20"/>
          <w:szCs w:val="20"/>
        </w:rPr>
        <w:t xml:space="preserve"> </w:t>
      </w:r>
      <w:r>
        <w:rPr>
          <w:rFonts w:ascii="Arial" w:hAnsi="Arial" w:cs="Arial"/>
          <w:sz w:val="20"/>
          <w:szCs w:val="20"/>
        </w:rPr>
        <w:t>poinformować</w:t>
      </w:r>
      <w:r>
        <w:rPr>
          <w:rFonts w:ascii="Arial" w:hAnsi="Arial" w:cs="Arial"/>
          <w:spacing w:val="34"/>
          <w:sz w:val="20"/>
          <w:szCs w:val="20"/>
        </w:rPr>
        <w:t xml:space="preserve"> </w:t>
      </w:r>
      <w:r>
        <w:rPr>
          <w:rFonts w:ascii="Arial" w:hAnsi="Arial" w:cs="Arial"/>
          <w:sz w:val="20"/>
          <w:szCs w:val="20"/>
        </w:rPr>
        <w:t>pisemnie</w:t>
      </w:r>
      <w:r>
        <w:rPr>
          <w:rFonts w:ascii="Arial" w:hAnsi="Arial" w:cs="Arial"/>
          <w:spacing w:val="-47"/>
          <w:sz w:val="20"/>
          <w:szCs w:val="20"/>
        </w:rPr>
        <w:t xml:space="preserve"> </w:t>
      </w:r>
      <w:r>
        <w:rPr>
          <w:rFonts w:ascii="Arial" w:hAnsi="Arial" w:cs="Arial"/>
          <w:sz w:val="20"/>
          <w:szCs w:val="20"/>
        </w:rPr>
        <w:t>Zamawiającego</w:t>
      </w:r>
      <w:r>
        <w:rPr>
          <w:rFonts w:ascii="Arial" w:hAnsi="Arial" w:cs="Arial"/>
          <w:spacing w:val="-2"/>
          <w:sz w:val="20"/>
          <w:szCs w:val="20"/>
        </w:rPr>
        <w:t xml:space="preserve"> </w:t>
      </w:r>
      <w:r>
        <w:rPr>
          <w:rFonts w:ascii="Arial" w:hAnsi="Arial" w:cs="Arial"/>
          <w:sz w:val="20"/>
          <w:szCs w:val="20"/>
        </w:rPr>
        <w:t>o niemożności realizacji</w:t>
      </w:r>
      <w:r>
        <w:rPr>
          <w:rFonts w:ascii="Arial" w:hAnsi="Arial" w:cs="Arial"/>
          <w:spacing w:val="-1"/>
          <w:sz w:val="20"/>
          <w:szCs w:val="20"/>
        </w:rPr>
        <w:t xml:space="preserve"> U</w:t>
      </w:r>
      <w:r>
        <w:rPr>
          <w:rFonts w:ascii="Arial" w:hAnsi="Arial" w:cs="Arial"/>
          <w:sz w:val="20"/>
          <w:szCs w:val="20"/>
        </w:rPr>
        <w:t>sług</w:t>
      </w:r>
      <w:r>
        <w:rPr>
          <w:rFonts w:ascii="Arial" w:hAnsi="Arial" w:cs="Arial"/>
          <w:spacing w:val="-1"/>
          <w:sz w:val="20"/>
          <w:szCs w:val="20"/>
        </w:rPr>
        <w:t xml:space="preserve"> </w:t>
      </w:r>
      <w:r>
        <w:rPr>
          <w:rFonts w:ascii="Arial" w:hAnsi="Arial" w:cs="Arial"/>
          <w:sz w:val="20"/>
          <w:szCs w:val="20"/>
        </w:rPr>
        <w:t>u</w:t>
      </w:r>
      <w:r>
        <w:rPr>
          <w:rFonts w:ascii="Arial" w:hAnsi="Arial" w:cs="Arial"/>
          <w:spacing w:val="-1"/>
          <w:sz w:val="20"/>
          <w:szCs w:val="20"/>
        </w:rPr>
        <w:t xml:space="preserve"> </w:t>
      </w:r>
      <w:r>
        <w:rPr>
          <w:rFonts w:ascii="Arial" w:hAnsi="Arial" w:cs="Arial"/>
          <w:sz w:val="20"/>
          <w:szCs w:val="20"/>
        </w:rPr>
        <w:t>Podopiecznego</w:t>
      </w:r>
      <w:r>
        <w:rPr>
          <w:rFonts w:ascii="Arial" w:hAnsi="Arial" w:cs="Arial"/>
          <w:spacing w:val="-2"/>
          <w:sz w:val="20"/>
          <w:szCs w:val="20"/>
        </w:rPr>
        <w:t xml:space="preserve"> </w:t>
      </w:r>
      <w:r>
        <w:rPr>
          <w:rFonts w:ascii="Arial" w:hAnsi="Arial" w:cs="Arial"/>
          <w:sz w:val="20"/>
          <w:szCs w:val="20"/>
        </w:rPr>
        <w:t>oraz</w:t>
      </w:r>
      <w:r>
        <w:rPr>
          <w:rFonts w:ascii="Arial" w:hAnsi="Arial" w:cs="Arial"/>
          <w:spacing w:val="-5"/>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ich</w:t>
      </w:r>
      <w:r>
        <w:rPr>
          <w:rFonts w:ascii="Arial" w:hAnsi="Arial" w:cs="Arial"/>
          <w:spacing w:val="-1"/>
          <w:sz w:val="20"/>
          <w:szCs w:val="20"/>
        </w:rPr>
        <w:t xml:space="preserve"> </w:t>
      </w:r>
      <w:r>
        <w:rPr>
          <w:rFonts w:ascii="Arial" w:hAnsi="Arial" w:cs="Arial"/>
          <w:sz w:val="20"/>
          <w:szCs w:val="20"/>
        </w:rPr>
        <w:t>przyczynach.</w:t>
      </w:r>
    </w:p>
    <w:p w14:paraId="44D05C7A">
      <w:pPr>
        <w:pStyle w:val="29"/>
        <w:numPr>
          <w:ilvl w:val="0"/>
          <w:numId w:val="3"/>
        </w:numPr>
        <w:tabs>
          <w:tab w:val="left" w:pos="1139"/>
        </w:tabs>
        <w:spacing w:line="360" w:lineRule="auto"/>
        <w:ind w:left="426" w:hanging="360"/>
        <w:textAlignment w:val="baseline"/>
        <w:rPr>
          <w:rFonts w:ascii="Arial" w:hAnsi="Arial" w:cs="Arial"/>
          <w:sz w:val="20"/>
          <w:szCs w:val="20"/>
        </w:rPr>
      </w:pPr>
      <w:r>
        <w:rPr>
          <w:rFonts w:ascii="Arial" w:hAnsi="Arial" w:cs="Arial"/>
          <w:sz w:val="20"/>
          <w:szCs w:val="20"/>
        </w:rPr>
        <w:t>Wykonawca zobowiązany jest do informowania Zamawiającego o zmianie sytuacji zdrowotnej</w:t>
      </w:r>
      <w:r>
        <w:rPr>
          <w:rFonts w:ascii="Arial" w:hAnsi="Arial" w:cs="Arial"/>
          <w:spacing w:val="1"/>
          <w:sz w:val="20"/>
          <w:szCs w:val="20"/>
        </w:rPr>
        <w:t xml:space="preserve"> </w:t>
      </w:r>
      <w:r>
        <w:rPr>
          <w:rFonts w:ascii="Arial" w:hAnsi="Arial" w:cs="Arial"/>
          <w:sz w:val="20"/>
          <w:szCs w:val="20"/>
        </w:rPr>
        <w:t>lub rodzinnej Podopiecznego mogącej mieć wpływ na przyznany zakres Usług, a także o fakcie</w:t>
      </w:r>
      <w:r>
        <w:rPr>
          <w:rFonts w:ascii="Arial" w:hAnsi="Arial" w:cs="Arial"/>
          <w:spacing w:val="-47"/>
          <w:sz w:val="20"/>
          <w:szCs w:val="20"/>
        </w:rPr>
        <w:t xml:space="preserve"> </w:t>
      </w:r>
      <w:r>
        <w:rPr>
          <w:rFonts w:ascii="Arial" w:hAnsi="Arial" w:cs="Arial"/>
          <w:sz w:val="20"/>
          <w:szCs w:val="20"/>
        </w:rPr>
        <w:t>rezygnacji</w:t>
      </w:r>
      <w:r>
        <w:rPr>
          <w:rFonts w:ascii="Arial" w:hAnsi="Arial" w:cs="Arial"/>
          <w:spacing w:val="-1"/>
          <w:sz w:val="20"/>
          <w:szCs w:val="20"/>
        </w:rPr>
        <w:t xml:space="preserve"> </w:t>
      </w:r>
      <w:r>
        <w:rPr>
          <w:rFonts w:ascii="Arial" w:hAnsi="Arial" w:cs="Arial"/>
          <w:sz w:val="20"/>
          <w:szCs w:val="20"/>
        </w:rPr>
        <w:t>z usług</w:t>
      </w:r>
      <w:r>
        <w:rPr>
          <w:rFonts w:ascii="Arial" w:hAnsi="Arial" w:cs="Arial"/>
          <w:spacing w:val="-1"/>
          <w:sz w:val="20"/>
          <w:szCs w:val="20"/>
        </w:rPr>
        <w:t xml:space="preserve"> </w:t>
      </w:r>
      <w:r>
        <w:rPr>
          <w:rFonts w:ascii="Arial" w:hAnsi="Arial" w:cs="Arial"/>
          <w:sz w:val="20"/>
          <w:szCs w:val="20"/>
        </w:rPr>
        <w:t>przez Podopiecznego.</w:t>
      </w:r>
    </w:p>
    <w:p w14:paraId="6B31CF2A">
      <w:pPr>
        <w:spacing w:line="360" w:lineRule="auto"/>
        <w:ind w:right="4" w:firstLine="0"/>
        <w:jc w:val="center"/>
        <w:rPr>
          <w:rFonts w:ascii="Arial" w:hAnsi="Arial" w:cs="Arial"/>
          <w:b/>
          <w:sz w:val="20"/>
          <w:szCs w:val="20"/>
        </w:rPr>
      </w:pPr>
    </w:p>
    <w:p w14:paraId="27816479">
      <w:pPr>
        <w:spacing w:line="360" w:lineRule="auto"/>
        <w:ind w:right="4" w:firstLine="0"/>
        <w:jc w:val="center"/>
        <w:rPr>
          <w:rFonts w:ascii="Arial" w:hAnsi="Arial" w:cs="Arial"/>
          <w:sz w:val="20"/>
          <w:szCs w:val="20"/>
        </w:rPr>
      </w:pPr>
      <w:r>
        <w:rPr>
          <w:rFonts w:ascii="Arial" w:hAnsi="Arial" w:cs="Arial"/>
          <w:b/>
          <w:sz w:val="20"/>
          <w:szCs w:val="20"/>
        </w:rPr>
        <w:t>§</w:t>
      </w:r>
      <w:r>
        <w:rPr>
          <w:rFonts w:ascii="Arial" w:hAnsi="Arial" w:cs="Arial"/>
          <w:b/>
          <w:spacing w:val="-1"/>
          <w:sz w:val="20"/>
          <w:szCs w:val="20"/>
        </w:rPr>
        <w:t xml:space="preserve"> </w:t>
      </w:r>
      <w:r>
        <w:rPr>
          <w:rFonts w:ascii="Arial" w:hAnsi="Arial" w:cs="Arial"/>
          <w:b/>
          <w:sz w:val="20"/>
          <w:szCs w:val="20"/>
        </w:rPr>
        <w:t>2.</w:t>
      </w:r>
    </w:p>
    <w:p w14:paraId="707D5DC4">
      <w:pPr>
        <w:spacing w:line="360" w:lineRule="auto"/>
        <w:ind w:right="4" w:firstLine="0"/>
        <w:jc w:val="center"/>
        <w:rPr>
          <w:rFonts w:ascii="Arial" w:hAnsi="Arial" w:cs="Arial"/>
          <w:sz w:val="20"/>
          <w:szCs w:val="20"/>
        </w:rPr>
      </w:pPr>
      <w:r>
        <w:rPr>
          <w:rFonts w:ascii="Arial" w:hAnsi="Arial" w:cs="Arial"/>
          <w:b/>
          <w:sz w:val="20"/>
          <w:szCs w:val="20"/>
        </w:rPr>
        <w:t>Obowiązki</w:t>
      </w:r>
      <w:r>
        <w:rPr>
          <w:rFonts w:ascii="Arial" w:hAnsi="Arial" w:cs="Arial"/>
          <w:b/>
          <w:spacing w:val="-5"/>
          <w:sz w:val="20"/>
          <w:szCs w:val="20"/>
        </w:rPr>
        <w:t xml:space="preserve"> </w:t>
      </w:r>
      <w:r>
        <w:rPr>
          <w:rFonts w:ascii="Arial" w:hAnsi="Arial" w:cs="Arial"/>
          <w:b/>
          <w:sz w:val="20"/>
          <w:szCs w:val="20"/>
        </w:rPr>
        <w:t>Wykonawcy</w:t>
      </w:r>
    </w:p>
    <w:p w14:paraId="3E00EE15">
      <w:pPr>
        <w:pStyle w:val="29"/>
        <w:numPr>
          <w:ilvl w:val="0"/>
          <w:numId w:val="5"/>
        </w:numPr>
        <w:tabs>
          <w:tab w:val="left" w:pos="851"/>
        </w:tabs>
        <w:spacing w:line="360" w:lineRule="auto"/>
        <w:ind w:left="426" w:right="4" w:hanging="360"/>
        <w:textAlignment w:val="baseline"/>
        <w:rPr>
          <w:rFonts w:ascii="Arial" w:hAnsi="Arial" w:cs="Arial"/>
          <w:sz w:val="20"/>
          <w:szCs w:val="20"/>
        </w:rPr>
      </w:pPr>
      <w:r>
        <w:rPr>
          <w:rFonts w:ascii="Arial" w:hAnsi="Arial" w:cs="Arial"/>
          <w:sz w:val="20"/>
          <w:szCs w:val="20"/>
        </w:rPr>
        <w:t>Wykonawca oraz osoby świadczące Usługi w imieniu Wykonawcy zobowiązani są do:</w:t>
      </w:r>
    </w:p>
    <w:p w14:paraId="60EC8F73">
      <w:pPr>
        <w:pStyle w:val="29"/>
        <w:numPr>
          <w:ilvl w:val="1"/>
          <w:numId w:val="5"/>
        </w:numPr>
        <w:tabs>
          <w:tab w:val="left" w:pos="709"/>
        </w:tabs>
        <w:spacing w:line="360" w:lineRule="auto"/>
        <w:ind w:left="709" w:right="4" w:hanging="463"/>
        <w:textAlignment w:val="baseline"/>
        <w:rPr>
          <w:rFonts w:ascii="Arial" w:hAnsi="Arial" w:cs="Arial"/>
          <w:sz w:val="20"/>
          <w:szCs w:val="20"/>
        </w:rPr>
      </w:pPr>
      <w:r>
        <w:rPr>
          <w:rFonts w:ascii="Arial" w:hAnsi="Arial" w:cs="Arial"/>
          <w:sz w:val="20"/>
          <w:szCs w:val="20"/>
        </w:rPr>
        <w:t>sprawowania</w:t>
      </w:r>
      <w:r>
        <w:rPr>
          <w:rFonts w:ascii="Arial" w:hAnsi="Arial" w:cs="Arial"/>
          <w:spacing w:val="24"/>
          <w:sz w:val="20"/>
          <w:szCs w:val="20"/>
        </w:rPr>
        <w:t xml:space="preserve"> </w:t>
      </w:r>
      <w:r>
        <w:rPr>
          <w:rFonts w:ascii="Arial" w:hAnsi="Arial" w:cs="Arial"/>
          <w:sz w:val="20"/>
          <w:szCs w:val="20"/>
        </w:rPr>
        <w:t>usług</w:t>
      </w:r>
      <w:r>
        <w:rPr>
          <w:rFonts w:ascii="Arial" w:hAnsi="Arial" w:cs="Arial"/>
          <w:spacing w:val="22"/>
          <w:sz w:val="20"/>
          <w:szCs w:val="20"/>
        </w:rPr>
        <w:t xml:space="preserve"> </w:t>
      </w:r>
      <w:r>
        <w:rPr>
          <w:rFonts w:ascii="Arial" w:hAnsi="Arial" w:cs="Arial"/>
          <w:sz w:val="20"/>
          <w:szCs w:val="20"/>
        </w:rPr>
        <w:t>opiekuńczych</w:t>
      </w:r>
      <w:r>
        <w:rPr>
          <w:rFonts w:ascii="Arial" w:hAnsi="Arial" w:cs="Arial"/>
          <w:spacing w:val="25"/>
          <w:sz w:val="20"/>
          <w:szCs w:val="20"/>
        </w:rPr>
        <w:t xml:space="preserve"> </w:t>
      </w:r>
      <w:r>
        <w:rPr>
          <w:rFonts w:ascii="Arial" w:hAnsi="Arial" w:cs="Arial"/>
          <w:sz w:val="20"/>
          <w:szCs w:val="20"/>
        </w:rPr>
        <w:t>zgodnie</w:t>
      </w:r>
      <w:r>
        <w:rPr>
          <w:rFonts w:ascii="Arial" w:hAnsi="Arial" w:cs="Arial"/>
          <w:spacing w:val="25"/>
          <w:sz w:val="20"/>
          <w:szCs w:val="20"/>
        </w:rPr>
        <w:t xml:space="preserve"> </w:t>
      </w:r>
      <w:r>
        <w:rPr>
          <w:rFonts w:ascii="Arial" w:hAnsi="Arial" w:cs="Arial"/>
          <w:sz w:val="20"/>
          <w:szCs w:val="20"/>
        </w:rPr>
        <w:t>z</w:t>
      </w:r>
      <w:r>
        <w:rPr>
          <w:rFonts w:ascii="Arial" w:hAnsi="Arial" w:cs="Arial"/>
          <w:spacing w:val="25"/>
          <w:sz w:val="20"/>
          <w:szCs w:val="20"/>
        </w:rPr>
        <w:t xml:space="preserve"> </w:t>
      </w:r>
      <w:r>
        <w:rPr>
          <w:rFonts w:ascii="Arial" w:hAnsi="Arial" w:cs="Arial"/>
          <w:sz w:val="20"/>
          <w:szCs w:val="20"/>
        </w:rPr>
        <w:t>zakresem,</w:t>
      </w:r>
      <w:r>
        <w:rPr>
          <w:rFonts w:ascii="Arial" w:hAnsi="Arial" w:cs="Arial"/>
          <w:spacing w:val="25"/>
          <w:sz w:val="20"/>
          <w:szCs w:val="20"/>
        </w:rPr>
        <w:t xml:space="preserve"> </w:t>
      </w:r>
      <w:r>
        <w:rPr>
          <w:rFonts w:ascii="Arial" w:hAnsi="Arial" w:cs="Arial"/>
          <w:sz w:val="20"/>
          <w:szCs w:val="20"/>
        </w:rPr>
        <w:t>rodzajem</w:t>
      </w:r>
      <w:r>
        <w:rPr>
          <w:rFonts w:ascii="Arial" w:hAnsi="Arial" w:cs="Arial"/>
          <w:spacing w:val="27"/>
          <w:sz w:val="20"/>
          <w:szCs w:val="20"/>
        </w:rPr>
        <w:t xml:space="preserve"> </w:t>
      </w:r>
      <w:r>
        <w:rPr>
          <w:rFonts w:ascii="Arial" w:hAnsi="Arial" w:cs="Arial"/>
          <w:sz w:val="20"/>
          <w:szCs w:val="20"/>
        </w:rPr>
        <w:t>Usług</w:t>
      </w:r>
      <w:r>
        <w:rPr>
          <w:rFonts w:ascii="Arial" w:hAnsi="Arial" w:cs="Arial"/>
          <w:spacing w:val="22"/>
          <w:sz w:val="20"/>
          <w:szCs w:val="20"/>
        </w:rPr>
        <w:t xml:space="preserve"> </w:t>
      </w:r>
      <w:r>
        <w:rPr>
          <w:rFonts w:ascii="Arial" w:hAnsi="Arial" w:cs="Arial"/>
          <w:sz w:val="20"/>
          <w:szCs w:val="20"/>
        </w:rPr>
        <w:t>oraz</w:t>
      </w:r>
      <w:r>
        <w:rPr>
          <w:rFonts w:ascii="Arial" w:hAnsi="Arial" w:cs="Arial"/>
          <w:spacing w:val="23"/>
          <w:sz w:val="20"/>
          <w:szCs w:val="20"/>
        </w:rPr>
        <w:t xml:space="preserve"> </w:t>
      </w:r>
      <w:r>
        <w:rPr>
          <w:rFonts w:ascii="Arial" w:hAnsi="Arial" w:cs="Arial"/>
          <w:sz w:val="20"/>
          <w:szCs w:val="20"/>
        </w:rPr>
        <w:t>ilością</w:t>
      </w:r>
      <w:r>
        <w:rPr>
          <w:rFonts w:ascii="Arial" w:hAnsi="Arial" w:cs="Arial"/>
          <w:spacing w:val="25"/>
          <w:sz w:val="20"/>
          <w:szCs w:val="20"/>
        </w:rPr>
        <w:t xml:space="preserve"> </w:t>
      </w:r>
      <w:r>
        <w:rPr>
          <w:rFonts w:ascii="Arial" w:hAnsi="Arial" w:cs="Arial"/>
          <w:sz w:val="20"/>
          <w:szCs w:val="20"/>
        </w:rPr>
        <w:t>godzin</w:t>
      </w:r>
      <w:r>
        <w:rPr>
          <w:rFonts w:ascii="Arial" w:hAnsi="Arial" w:cs="Arial"/>
          <w:spacing w:val="-47"/>
          <w:sz w:val="20"/>
          <w:szCs w:val="20"/>
        </w:rPr>
        <w:t xml:space="preserve"> </w:t>
      </w:r>
      <w:r>
        <w:rPr>
          <w:rFonts w:ascii="Arial" w:hAnsi="Arial" w:cs="Arial"/>
          <w:sz w:val="20"/>
          <w:szCs w:val="20"/>
        </w:rPr>
        <w:t>Usług</w:t>
      </w:r>
      <w:r>
        <w:rPr>
          <w:rFonts w:ascii="Arial" w:hAnsi="Arial" w:cs="Arial"/>
          <w:spacing w:val="-1"/>
          <w:sz w:val="20"/>
          <w:szCs w:val="20"/>
        </w:rPr>
        <w:t xml:space="preserve"> </w:t>
      </w:r>
      <w:r>
        <w:rPr>
          <w:rFonts w:ascii="Arial" w:hAnsi="Arial" w:cs="Arial"/>
          <w:sz w:val="20"/>
          <w:szCs w:val="20"/>
        </w:rPr>
        <w:t>zawartych w</w:t>
      </w:r>
      <w:r>
        <w:rPr>
          <w:rFonts w:ascii="Arial" w:hAnsi="Arial" w:cs="Arial"/>
          <w:spacing w:val="-1"/>
          <w:sz w:val="20"/>
          <w:szCs w:val="20"/>
        </w:rPr>
        <w:t xml:space="preserve"> </w:t>
      </w:r>
      <w:r>
        <w:rPr>
          <w:rFonts w:ascii="Arial" w:hAnsi="Arial" w:cs="Arial"/>
          <w:sz w:val="20"/>
          <w:szCs w:val="20"/>
        </w:rPr>
        <w:t>pisemnym</w:t>
      </w:r>
      <w:r>
        <w:rPr>
          <w:rFonts w:ascii="Arial" w:hAnsi="Arial" w:cs="Arial"/>
          <w:spacing w:val="-2"/>
          <w:sz w:val="20"/>
          <w:szCs w:val="20"/>
        </w:rPr>
        <w:t xml:space="preserve"> </w:t>
      </w:r>
      <w:r>
        <w:rPr>
          <w:rFonts w:ascii="Arial" w:hAnsi="Arial" w:cs="Arial"/>
          <w:sz w:val="20"/>
          <w:szCs w:val="20"/>
        </w:rPr>
        <w:t>zleceniu;</w:t>
      </w:r>
    </w:p>
    <w:p w14:paraId="7C801C85">
      <w:pPr>
        <w:pStyle w:val="29"/>
        <w:numPr>
          <w:ilvl w:val="1"/>
          <w:numId w:val="5"/>
        </w:numPr>
        <w:tabs>
          <w:tab w:val="left" w:pos="709"/>
        </w:tabs>
        <w:spacing w:line="360" w:lineRule="auto"/>
        <w:ind w:left="709" w:right="4" w:hanging="463"/>
        <w:textAlignment w:val="baseline"/>
        <w:rPr>
          <w:rFonts w:ascii="Arial" w:hAnsi="Arial" w:cs="Arial"/>
          <w:sz w:val="20"/>
          <w:szCs w:val="20"/>
        </w:rPr>
      </w:pPr>
      <w:r>
        <w:rPr>
          <w:rFonts w:ascii="Arial" w:hAnsi="Arial" w:cs="Arial"/>
          <w:sz w:val="20"/>
          <w:szCs w:val="20"/>
        </w:rPr>
        <w:t xml:space="preserve">zachowania pełnej tajemnicy służbowej w zakresie wszystkich informacji, jakie uzyskali </w:t>
      </w:r>
      <w:r>
        <w:rPr>
          <w:rFonts w:ascii="Arial" w:hAnsi="Arial" w:cs="Arial"/>
          <w:sz w:val="20"/>
          <w:szCs w:val="20"/>
        </w:rPr>
        <w:br w:type="textWrapping"/>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trakcie wykonywania obowiązków, w szczególności: nie ujawnianie osobom trzecim danych</w:t>
      </w:r>
      <w:r>
        <w:rPr>
          <w:rFonts w:ascii="Arial" w:hAnsi="Arial" w:cs="Arial"/>
          <w:spacing w:val="1"/>
          <w:sz w:val="20"/>
          <w:szCs w:val="20"/>
        </w:rPr>
        <w:t xml:space="preserve"> </w:t>
      </w:r>
      <w:r>
        <w:rPr>
          <w:rFonts w:ascii="Arial" w:hAnsi="Arial" w:cs="Arial"/>
          <w:sz w:val="20"/>
          <w:szCs w:val="20"/>
        </w:rPr>
        <w:t>personalnych</w:t>
      </w:r>
      <w:r>
        <w:rPr>
          <w:rFonts w:ascii="Arial" w:hAnsi="Arial" w:cs="Arial"/>
          <w:spacing w:val="14"/>
          <w:sz w:val="20"/>
          <w:szCs w:val="20"/>
        </w:rPr>
        <w:t xml:space="preserve"> </w:t>
      </w:r>
      <w:r>
        <w:rPr>
          <w:rFonts w:ascii="Arial" w:hAnsi="Arial" w:cs="Arial"/>
          <w:sz w:val="20"/>
          <w:szCs w:val="20"/>
        </w:rPr>
        <w:t>osób Podopiecznych, u których sprawują Usługi, ich sytuacji</w:t>
      </w:r>
      <w:r>
        <w:rPr>
          <w:rFonts w:ascii="Arial" w:hAnsi="Arial" w:cs="Arial"/>
          <w:spacing w:val="15"/>
          <w:sz w:val="20"/>
          <w:szCs w:val="20"/>
        </w:rPr>
        <w:t xml:space="preserve"> </w:t>
      </w:r>
      <w:r>
        <w:rPr>
          <w:rFonts w:ascii="Arial" w:hAnsi="Arial" w:cs="Arial"/>
          <w:sz w:val="20"/>
          <w:szCs w:val="20"/>
        </w:rPr>
        <w:t>rodzinnej,</w:t>
      </w:r>
      <w:r>
        <w:rPr>
          <w:rFonts w:ascii="Arial" w:hAnsi="Arial" w:cs="Arial"/>
          <w:spacing w:val="13"/>
          <w:sz w:val="20"/>
          <w:szCs w:val="20"/>
        </w:rPr>
        <w:t xml:space="preserve"> </w:t>
      </w:r>
      <w:r>
        <w:rPr>
          <w:rFonts w:ascii="Arial" w:hAnsi="Arial" w:cs="Arial"/>
          <w:sz w:val="20"/>
          <w:szCs w:val="20"/>
        </w:rPr>
        <w:t>materialnej</w:t>
      </w:r>
      <w:r>
        <w:rPr>
          <w:rFonts w:ascii="Arial" w:hAnsi="Arial" w:cs="Arial"/>
          <w:spacing w:val="-47"/>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z w:val="20"/>
          <w:szCs w:val="20"/>
        </w:rPr>
        <w:t>zdrowotnej;</w:t>
      </w:r>
    </w:p>
    <w:p w14:paraId="0E900031">
      <w:pPr>
        <w:pStyle w:val="29"/>
        <w:numPr>
          <w:ilvl w:val="1"/>
          <w:numId w:val="5"/>
        </w:numPr>
        <w:tabs>
          <w:tab w:val="left" w:pos="709"/>
        </w:tabs>
        <w:spacing w:line="360" w:lineRule="auto"/>
        <w:ind w:left="709" w:right="4" w:hanging="463"/>
        <w:textAlignment w:val="baseline"/>
        <w:rPr>
          <w:rFonts w:ascii="Arial" w:hAnsi="Arial" w:cs="Arial"/>
          <w:sz w:val="20"/>
          <w:szCs w:val="20"/>
        </w:rPr>
      </w:pPr>
      <w:r>
        <w:rPr>
          <w:rFonts w:ascii="Arial" w:hAnsi="Arial" w:cs="Arial"/>
          <w:sz w:val="20"/>
          <w:szCs w:val="20"/>
        </w:rPr>
        <w:t>świadczenie</w:t>
      </w:r>
      <w:r>
        <w:rPr>
          <w:rFonts w:ascii="Arial" w:hAnsi="Arial" w:cs="Arial"/>
          <w:spacing w:val="12"/>
          <w:sz w:val="20"/>
          <w:szCs w:val="20"/>
        </w:rPr>
        <w:t xml:space="preserve"> U</w:t>
      </w:r>
      <w:r>
        <w:rPr>
          <w:rFonts w:ascii="Arial" w:hAnsi="Arial" w:cs="Arial"/>
          <w:sz w:val="20"/>
          <w:szCs w:val="20"/>
        </w:rPr>
        <w:t>sług w sposób uczciwy, nie budzący podejrzeń o</w:t>
      </w:r>
      <w:r>
        <w:rPr>
          <w:rFonts w:ascii="Arial" w:hAnsi="Arial" w:cs="Arial"/>
          <w:spacing w:val="15"/>
          <w:sz w:val="20"/>
          <w:szCs w:val="20"/>
        </w:rPr>
        <w:t xml:space="preserve"> </w:t>
      </w:r>
      <w:r>
        <w:rPr>
          <w:rFonts w:ascii="Arial" w:hAnsi="Arial" w:cs="Arial"/>
          <w:sz w:val="20"/>
          <w:szCs w:val="20"/>
        </w:rPr>
        <w:t>stronniczość</w:t>
      </w:r>
      <w:r>
        <w:rPr>
          <w:rFonts w:ascii="Arial" w:hAnsi="Arial" w:cs="Arial"/>
          <w:spacing w:val="-47"/>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z w:val="20"/>
          <w:szCs w:val="20"/>
        </w:rPr>
        <w:t>interesowność;</w:t>
      </w:r>
    </w:p>
    <w:p w14:paraId="0C76AA9B">
      <w:pPr>
        <w:pStyle w:val="29"/>
        <w:numPr>
          <w:ilvl w:val="1"/>
          <w:numId w:val="5"/>
        </w:numPr>
        <w:tabs>
          <w:tab w:val="left" w:pos="709"/>
        </w:tabs>
        <w:spacing w:line="360" w:lineRule="auto"/>
        <w:ind w:left="709" w:right="4" w:hanging="463"/>
        <w:textAlignment w:val="baseline"/>
        <w:rPr>
          <w:rFonts w:ascii="Arial" w:hAnsi="Arial" w:cs="Arial"/>
          <w:sz w:val="20"/>
          <w:szCs w:val="20"/>
        </w:rPr>
      </w:pPr>
      <w:r>
        <w:rPr>
          <w:rFonts w:ascii="Arial" w:hAnsi="Arial" w:cs="Arial"/>
          <w:sz w:val="20"/>
          <w:szCs w:val="20"/>
        </w:rPr>
        <w:t>wykonywania</w:t>
      </w:r>
      <w:r>
        <w:rPr>
          <w:rFonts w:ascii="Arial" w:hAnsi="Arial" w:cs="Arial"/>
          <w:spacing w:val="-4"/>
          <w:sz w:val="20"/>
          <w:szCs w:val="20"/>
        </w:rPr>
        <w:t xml:space="preserve"> </w:t>
      </w:r>
      <w:r>
        <w:rPr>
          <w:rFonts w:ascii="Arial" w:hAnsi="Arial" w:cs="Arial"/>
          <w:sz w:val="20"/>
          <w:szCs w:val="20"/>
        </w:rPr>
        <w:t>wszelkich</w:t>
      </w:r>
      <w:r>
        <w:rPr>
          <w:rFonts w:ascii="Arial" w:hAnsi="Arial" w:cs="Arial"/>
          <w:spacing w:val="-2"/>
          <w:sz w:val="20"/>
          <w:szCs w:val="20"/>
        </w:rPr>
        <w:t xml:space="preserve"> </w:t>
      </w:r>
      <w:r>
        <w:rPr>
          <w:rFonts w:ascii="Arial" w:hAnsi="Arial" w:cs="Arial"/>
          <w:sz w:val="20"/>
          <w:szCs w:val="20"/>
        </w:rPr>
        <w:t>Usług</w:t>
      </w:r>
      <w:r>
        <w:rPr>
          <w:rFonts w:ascii="Arial" w:hAnsi="Arial" w:cs="Arial"/>
          <w:spacing w:val="-2"/>
          <w:sz w:val="20"/>
          <w:szCs w:val="20"/>
        </w:rPr>
        <w:t xml:space="preserve"> </w:t>
      </w:r>
      <w:r>
        <w:rPr>
          <w:rFonts w:ascii="Arial" w:hAnsi="Arial" w:cs="Arial"/>
          <w:sz w:val="20"/>
          <w:szCs w:val="20"/>
        </w:rPr>
        <w:t>z</w:t>
      </w:r>
      <w:r>
        <w:rPr>
          <w:rFonts w:ascii="Arial" w:hAnsi="Arial" w:cs="Arial"/>
          <w:spacing w:val="-1"/>
          <w:sz w:val="20"/>
          <w:szCs w:val="20"/>
        </w:rPr>
        <w:t xml:space="preserve"> </w:t>
      </w:r>
      <w:r>
        <w:rPr>
          <w:rFonts w:ascii="Arial" w:hAnsi="Arial" w:cs="Arial"/>
          <w:sz w:val="20"/>
          <w:szCs w:val="20"/>
        </w:rPr>
        <w:t>poszanowaniem</w:t>
      </w:r>
      <w:r>
        <w:rPr>
          <w:rFonts w:ascii="Arial" w:hAnsi="Arial" w:cs="Arial"/>
          <w:spacing w:val="-1"/>
          <w:sz w:val="20"/>
          <w:szCs w:val="20"/>
        </w:rPr>
        <w:t xml:space="preserve"> </w:t>
      </w:r>
      <w:r>
        <w:rPr>
          <w:rFonts w:ascii="Arial" w:hAnsi="Arial" w:cs="Arial"/>
          <w:sz w:val="20"/>
          <w:szCs w:val="20"/>
        </w:rPr>
        <w:t>życzeń</w:t>
      </w:r>
      <w:r>
        <w:rPr>
          <w:rFonts w:ascii="Arial" w:hAnsi="Arial" w:cs="Arial"/>
          <w:spacing w:val="-3"/>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z w:val="20"/>
          <w:szCs w:val="20"/>
        </w:rPr>
        <w:t>uczuć</w:t>
      </w:r>
      <w:r>
        <w:rPr>
          <w:rFonts w:ascii="Arial" w:hAnsi="Arial" w:cs="Arial"/>
          <w:spacing w:val="-2"/>
          <w:sz w:val="20"/>
          <w:szCs w:val="20"/>
        </w:rPr>
        <w:t xml:space="preserve"> </w:t>
      </w:r>
      <w:r>
        <w:rPr>
          <w:rFonts w:ascii="Arial" w:hAnsi="Arial" w:cs="Arial"/>
          <w:sz w:val="20"/>
          <w:szCs w:val="20"/>
        </w:rPr>
        <w:t>podopiecznego;</w:t>
      </w:r>
    </w:p>
    <w:p w14:paraId="06326AD0">
      <w:pPr>
        <w:pStyle w:val="29"/>
        <w:numPr>
          <w:ilvl w:val="1"/>
          <w:numId w:val="5"/>
        </w:numPr>
        <w:tabs>
          <w:tab w:val="left" w:pos="709"/>
        </w:tabs>
        <w:spacing w:line="360" w:lineRule="auto"/>
        <w:ind w:left="709" w:right="4" w:hanging="463"/>
        <w:textAlignment w:val="baseline"/>
        <w:rPr>
          <w:rFonts w:ascii="Arial" w:hAnsi="Arial" w:cs="Arial"/>
          <w:sz w:val="20"/>
          <w:szCs w:val="20"/>
        </w:rPr>
      </w:pPr>
      <w:r>
        <w:rPr>
          <w:rFonts w:ascii="Arial" w:hAnsi="Arial" w:cs="Arial"/>
          <w:sz w:val="20"/>
          <w:szCs w:val="20"/>
        </w:rPr>
        <w:t>posiadania przy sobie dokumentu tożsamości ze zdjęciem i wizytówki Wykonawcy wraz z numerem telefonu, pod którym można zweryfikować te informacje</w:t>
      </w:r>
      <w:r>
        <w:rPr>
          <w:rFonts w:ascii="Arial" w:hAnsi="Arial" w:cs="Arial"/>
          <w:spacing w:val="1"/>
          <w:sz w:val="20"/>
          <w:szCs w:val="20"/>
        </w:rPr>
        <w:t xml:space="preserve"> </w:t>
      </w:r>
      <w:r>
        <w:rPr>
          <w:rFonts w:ascii="Arial" w:hAnsi="Arial" w:cs="Arial"/>
          <w:sz w:val="20"/>
          <w:szCs w:val="20"/>
        </w:rPr>
        <w:t>i okazywanie tych dokumentów na żądanie Podopiecznego, nad którym sprawowana jest opieka lub jego</w:t>
      </w:r>
      <w:r>
        <w:rPr>
          <w:rFonts w:ascii="Arial" w:hAnsi="Arial" w:cs="Arial"/>
          <w:spacing w:val="-47"/>
          <w:sz w:val="20"/>
          <w:szCs w:val="20"/>
        </w:rPr>
        <w:t xml:space="preserve">  </w:t>
      </w:r>
      <w:r>
        <w:rPr>
          <w:rFonts w:ascii="Arial" w:hAnsi="Arial" w:cs="Arial"/>
          <w:sz w:val="20"/>
          <w:szCs w:val="20"/>
        </w:rPr>
        <w:t>krewnych</w:t>
      </w:r>
      <w:r>
        <w:rPr>
          <w:rFonts w:ascii="Arial" w:hAnsi="Arial" w:cs="Arial"/>
          <w:spacing w:val="-1"/>
          <w:sz w:val="20"/>
          <w:szCs w:val="20"/>
        </w:rPr>
        <w:t xml:space="preserve"> </w:t>
      </w:r>
      <w:r>
        <w:rPr>
          <w:rFonts w:ascii="Arial" w:hAnsi="Arial" w:cs="Arial"/>
          <w:sz w:val="20"/>
          <w:szCs w:val="20"/>
        </w:rPr>
        <w:t>albo</w:t>
      </w:r>
      <w:r>
        <w:rPr>
          <w:rFonts w:ascii="Arial" w:hAnsi="Arial" w:cs="Arial"/>
          <w:spacing w:val="-1"/>
          <w:sz w:val="20"/>
          <w:szCs w:val="20"/>
        </w:rPr>
        <w:t xml:space="preserve"> </w:t>
      </w:r>
      <w:r>
        <w:rPr>
          <w:rFonts w:ascii="Arial" w:hAnsi="Arial" w:cs="Arial"/>
          <w:sz w:val="20"/>
          <w:szCs w:val="20"/>
        </w:rPr>
        <w:t>pracownika</w:t>
      </w:r>
      <w:r>
        <w:rPr>
          <w:rFonts w:ascii="Arial" w:hAnsi="Arial" w:cs="Arial"/>
          <w:spacing w:val="-5"/>
          <w:sz w:val="20"/>
          <w:szCs w:val="20"/>
        </w:rPr>
        <w:t xml:space="preserve"> </w:t>
      </w:r>
      <w:r>
        <w:rPr>
          <w:rFonts w:ascii="Arial" w:hAnsi="Arial" w:cs="Arial"/>
          <w:sz w:val="20"/>
          <w:szCs w:val="20"/>
        </w:rPr>
        <w:t>Zamawiającego;</w:t>
      </w:r>
    </w:p>
    <w:p w14:paraId="799D380E">
      <w:pPr>
        <w:pStyle w:val="29"/>
        <w:numPr>
          <w:ilvl w:val="1"/>
          <w:numId w:val="5"/>
        </w:numPr>
        <w:tabs>
          <w:tab w:val="left" w:pos="709"/>
        </w:tabs>
        <w:spacing w:line="360" w:lineRule="auto"/>
        <w:ind w:left="709" w:right="4" w:hanging="515"/>
        <w:textAlignment w:val="baseline"/>
        <w:rPr>
          <w:rFonts w:ascii="Arial" w:hAnsi="Arial" w:cs="Arial"/>
          <w:sz w:val="20"/>
          <w:szCs w:val="20"/>
        </w:rPr>
      </w:pPr>
      <w:r>
        <w:rPr>
          <w:rFonts w:ascii="Arial" w:hAnsi="Arial" w:cs="Arial"/>
          <w:sz w:val="20"/>
          <w:szCs w:val="20"/>
        </w:rPr>
        <w:t>niewprowadzania</w:t>
      </w:r>
      <w:r>
        <w:rPr>
          <w:rFonts w:ascii="Arial" w:hAnsi="Arial" w:cs="Arial"/>
          <w:spacing w:val="-2"/>
          <w:sz w:val="20"/>
          <w:szCs w:val="20"/>
        </w:rPr>
        <w:t xml:space="preserve"> </w:t>
      </w:r>
      <w:r>
        <w:rPr>
          <w:rFonts w:ascii="Arial" w:hAnsi="Arial" w:cs="Arial"/>
          <w:sz w:val="20"/>
          <w:szCs w:val="20"/>
        </w:rPr>
        <w:t>do</w:t>
      </w:r>
      <w:r>
        <w:rPr>
          <w:rFonts w:ascii="Arial" w:hAnsi="Arial" w:cs="Arial"/>
          <w:spacing w:val="-3"/>
          <w:sz w:val="20"/>
          <w:szCs w:val="20"/>
        </w:rPr>
        <w:t xml:space="preserve"> </w:t>
      </w:r>
      <w:r>
        <w:rPr>
          <w:rFonts w:ascii="Arial" w:hAnsi="Arial" w:cs="Arial"/>
          <w:sz w:val="20"/>
          <w:szCs w:val="20"/>
        </w:rPr>
        <w:t>domu</w:t>
      </w:r>
      <w:r>
        <w:rPr>
          <w:rFonts w:ascii="Arial" w:hAnsi="Arial" w:cs="Arial"/>
          <w:spacing w:val="-2"/>
          <w:sz w:val="20"/>
          <w:szCs w:val="20"/>
        </w:rPr>
        <w:t xml:space="preserve"> P</w:t>
      </w:r>
      <w:r>
        <w:rPr>
          <w:rFonts w:ascii="Arial" w:hAnsi="Arial" w:cs="Arial"/>
          <w:sz w:val="20"/>
          <w:szCs w:val="20"/>
        </w:rPr>
        <w:t>odopiecznego</w:t>
      </w:r>
      <w:r>
        <w:rPr>
          <w:rFonts w:ascii="Arial" w:hAnsi="Arial" w:cs="Arial"/>
          <w:spacing w:val="-1"/>
          <w:sz w:val="20"/>
          <w:szCs w:val="20"/>
        </w:rPr>
        <w:t xml:space="preserve"> </w:t>
      </w:r>
      <w:r>
        <w:rPr>
          <w:rFonts w:ascii="Arial" w:hAnsi="Arial" w:cs="Arial"/>
          <w:sz w:val="20"/>
          <w:szCs w:val="20"/>
        </w:rPr>
        <w:t>żadnych</w:t>
      </w:r>
      <w:r>
        <w:rPr>
          <w:rFonts w:ascii="Arial" w:hAnsi="Arial" w:cs="Arial"/>
          <w:spacing w:val="-4"/>
          <w:sz w:val="20"/>
          <w:szCs w:val="20"/>
        </w:rPr>
        <w:t xml:space="preserve"> </w:t>
      </w:r>
      <w:r>
        <w:rPr>
          <w:rFonts w:ascii="Arial" w:hAnsi="Arial" w:cs="Arial"/>
          <w:sz w:val="20"/>
          <w:szCs w:val="20"/>
        </w:rPr>
        <w:t>osób</w:t>
      </w:r>
      <w:r>
        <w:rPr>
          <w:rFonts w:ascii="Arial" w:hAnsi="Arial" w:cs="Arial"/>
          <w:spacing w:val="-5"/>
          <w:sz w:val="20"/>
          <w:szCs w:val="20"/>
        </w:rPr>
        <w:t xml:space="preserve"> </w:t>
      </w:r>
      <w:r>
        <w:rPr>
          <w:rFonts w:ascii="Arial" w:hAnsi="Arial" w:cs="Arial"/>
          <w:sz w:val="20"/>
          <w:szCs w:val="20"/>
        </w:rPr>
        <w:t>bez</w:t>
      </w:r>
      <w:r>
        <w:rPr>
          <w:rFonts w:ascii="Arial" w:hAnsi="Arial" w:cs="Arial"/>
          <w:spacing w:val="-1"/>
          <w:sz w:val="20"/>
          <w:szCs w:val="20"/>
        </w:rPr>
        <w:t xml:space="preserve"> </w:t>
      </w:r>
      <w:r>
        <w:rPr>
          <w:rFonts w:ascii="Arial" w:hAnsi="Arial" w:cs="Arial"/>
          <w:sz w:val="20"/>
          <w:szCs w:val="20"/>
        </w:rPr>
        <w:t>zgody</w:t>
      </w:r>
      <w:r>
        <w:rPr>
          <w:rFonts w:ascii="Arial" w:hAnsi="Arial" w:cs="Arial"/>
          <w:spacing w:val="-3"/>
          <w:sz w:val="20"/>
          <w:szCs w:val="20"/>
        </w:rPr>
        <w:t xml:space="preserve"> </w:t>
      </w:r>
      <w:r>
        <w:rPr>
          <w:rFonts w:ascii="Arial" w:hAnsi="Arial" w:cs="Arial"/>
          <w:sz w:val="20"/>
          <w:szCs w:val="20"/>
        </w:rPr>
        <w:t>podopiecznego;</w:t>
      </w:r>
    </w:p>
    <w:p w14:paraId="0451ECF7">
      <w:pPr>
        <w:pStyle w:val="29"/>
        <w:numPr>
          <w:ilvl w:val="1"/>
          <w:numId w:val="5"/>
        </w:numPr>
        <w:tabs>
          <w:tab w:val="left" w:pos="709"/>
        </w:tabs>
        <w:spacing w:line="360" w:lineRule="auto"/>
        <w:ind w:left="709" w:right="4" w:hanging="515"/>
        <w:textAlignment w:val="baseline"/>
        <w:rPr>
          <w:rFonts w:ascii="Arial" w:hAnsi="Arial" w:cs="Arial"/>
          <w:sz w:val="20"/>
          <w:szCs w:val="20"/>
        </w:rPr>
      </w:pPr>
      <w:r>
        <w:rPr>
          <w:rFonts w:ascii="Arial" w:hAnsi="Arial" w:cs="Arial"/>
          <w:sz w:val="20"/>
          <w:szCs w:val="20"/>
        </w:rPr>
        <w:t>niepalenia</w:t>
      </w:r>
      <w:r>
        <w:rPr>
          <w:rFonts w:ascii="Arial" w:hAnsi="Arial" w:cs="Arial"/>
          <w:spacing w:val="-1"/>
          <w:sz w:val="20"/>
          <w:szCs w:val="20"/>
        </w:rPr>
        <w:t xml:space="preserve"> </w:t>
      </w:r>
      <w:r>
        <w:rPr>
          <w:rFonts w:ascii="Arial" w:hAnsi="Arial" w:cs="Arial"/>
          <w:sz w:val="20"/>
          <w:szCs w:val="20"/>
        </w:rPr>
        <w:t>tytoniu</w:t>
      </w:r>
      <w:r>
        <w:rPr>
          <w:rFonts w:ascii="Arial" w:hAnsi="Arial" w:cs="Arial"/>
          <w:spacing w:val="-2"/>
          <w:sz w:val="20"/>
          <w:szCs w:val="20"/>
        </w:rPr>
        <w:t xml:space="preserve"> </w:t>
      </w:r>
      <w:r>
        <w:rPr>
          <w:rFonts w:ascii="Arial" w:hAnsi="Arial" w:cs="Arial"/>
          <w:sz w:val="20"/>
          <w:szCs w:val="20"/>
        </w:rPr>
        <w:t>w</w:t>
      </w:r>
      <w:r>
        <w:rPr>
          <w:rFonts w:ascii="Arial" w:hAnsi="Arial" w:cs="Arial"/>
          <w:spacing w:val="-2"/>
          <w:sz w:val="20"/>
          <w:szCs w:val="20"/>
        </w:rPr>
        <w:t xml:space="preserve"> </w:t>
      </w:r>
      <w:r>
        <w:rPr>
          <w:rFonts w:ascii="Arial" w:hAnsi="Arial" w:cs="Arial"/>
          <w:sz w:val="20"/>
          <w:szCs w:val="20"/>
        </w:rPr>
        <w:t>obecności</w:t>
      </w:r>
      <w:r>
        <w:rPr>
          <w:rFonts w:ascii="Arial" w:hAnsi="Arial" w:cs="Arial"/>
          <w:spacing w:val="-1"/>
          <w:sz w:val="20"/>
          <w:szCs w:val="20"/>
        </w:rPr>
        <w:t xml:space="preserve"> P</w:t>
      </w:r>
      <w:r>
        <w:rPr>
          <w:rFonts w:ascii="Arial" w:hAnsi="Arial" w:cs="Arial"/>
          <w:sz w:val="20"/>
          <w:szCs w:val="20"/>
        </w:rPr>
        <w:t>odopiecznego</w:t>
      </w:r>
      <w:r>
        <w:rPr>
          <w:rFonts w:ascii="Arial" w:hAnsi="Arial" w:cs="Arial"/>
          <w:spacing w:val="-1"/>
          <w:sz w:val="20"/>
          <w:szCs w:val="20"/>
        </w:rPr>
        <w:t xml:space="preserve"> </w:t>
      </w:r>
      <w:r>
        <w:rPr>
          <w:rFonts w:ascii="Arial" w:hAnsi="Arial" w:cs="Arial"/>
          <w:sz w:val="20"/>
          <w:szCs w:val="20"/>
        </w:rPr>
        <w:t>i</w:t>
      </w:r>
      <w:r>
        <w:rPr>
          <w:rFonts w:ascii="Arial" w:hAnsi="Arial" w:cs="Arial"/>
          <w:spacing w:val="-3"/>
          <w:sz w:val="20"/>
          <w:szCs w:val="20"/>
        </w:rPr>
        <w:t xml:space="preserve"> </w:t>
      </w:r>
      <w:r>
        <w:rPr>
          <w:rFonts w:ascii="Arial" w:hAnsi="Arial" w:cs="Arial"/>
          <w:sz w:val="20"/>
          <w:szCs w:val="20"/>
        </w:rPr>
        <w:t>w jego domu;</w:t>
      </w:r>
    </w:p>
    <w:p w14:paraId="5CEAE044">
      <w:pPr>
        <w:pStyle w:val="29"/>
        <w:numPr>
          <w:ilvl w:val="1"/>
          <w:numId w:val="5"/>
        </w:numPr>
        <w:tabs>
          <w:tab w:val="left" w:pos="709"/>
        </w:tabs>
        <w:spacing w:line="360" w:lineRule="auto"/>
        <w:ind w:left="709" w:right="4" w:hanging="515"/>
        <w:textAlignment w:val="baseline"/>
        <w:rPr>
          <w:rFonts w:ascii="Arial" w:hAnsi="Arial" w:cs="Arial"/>
          <w:sz w:val="20"/>
          <w:szCs w:val="20"/>
        </w:rPr>
      </w:pPr>
      <w:r>
        <w:rPr>
          <w:rFonts w:ascii="Arial" w:hAnsi="Arial" w:cs="Arial"/>
          <w:sz w:val="20"/>
          <w:szCs w:val="20"/>
        </w:rPr>
        <w:t>nieużywania</w:t>
      </w:r>
      <w:r>
        <w:rPr>
          <w:rFonts w:ascii="Arial" w:hAnsi="Arial" w:cs="Arial"/>
          <w:spacing w:val="1"/>
          <w:sz w:val="20"/>
          <w:szCs w:val="20"/>
        </w:rPr>
        <w:t xml:space="preserve"> </w:t>
      </w:r>
      <w:r>
        <w:rPr>
          <w:rFonts w:ascii="Arial" w:hAnsi="Arial" w:cs="Arial"/>
          <w:sz w:val="20"/>
          <w:szCs w:val="20"/>
        </w:rPr>
        <w:t>narkotyków,</w:t>
      </w:r>
      <w:r>
        <w:rPr>
          <w:rFonts w:ascii="Arial" w:hAnsi="Arial" w:cs="Arial"/>
          <w:spacing w:val="1"/>
          <w:sz w:val="20"/>
          <w:szCs w:val="20"/>
        </w:rPr>
        <w:t xml:space="preserve"> </w:t>
      </w:r>
      <w:r>
        <w:rPr>
          <w:rFonts w:ascii="Arial" w:hAnsi="Arial" w:cs="Arial"/>
          <w:sz w:val="20"/>
          <w:szCs w:val="20"/>
        </w:rPr>
        <w:t>alkoholu,</w:t>
      </w:r>
      <w:r>
        <w:rPr>
          <w:rFonts w:ascii="Arial" w:hAnsi="Arial" w:cs="Arial"/>
          <w:spacing w:val="1"/>
          <w:sz w:val="20"/>
          <w:szCs w:val="20"/>
        </w:rPr>
        <w:t xml:space="preserve"> </w:t>
      </w:r>
      <w:r>
        <w:rPr>
          <w:rFonts w:ascii="Arial" w:hAnsi="Arial" w:cs="Arial"/>
          <w:sz w:val="20"/>
          <w:szCs w:val="20"/>
        </w:rPr>
        <w:t>innych</w:t>
      </w:r>
      <w:r>
        <w:rPr>
          <w:rFonts w:ascii="Arial" w:hAnsi="Arial" w:cs="Arial"/>
          <w:spacing w:val="1"/>
          <w:sz w:val="20"/>
          <w:szCs w:val="20"/>
        </w:rPr>
        <w:t xml:space="preserve"> </w:t>
      </w:r>
      <w:r>
        <w:rPr>
          <w:rFonts w:ascii="Arial" w:hAnsi="Arial" w:cs="Arial"/>
          <w:sz w:val="20"/>
          <w:szCs w:val="20"/>
        </w:rPr>
        <w:t>środków</w:t>
      </w:r>
      <w:r>
        <w:rPr>
          <w:rFonts w:ascii="Arial" w:hAnsi="Arial" w:cs="Arial"/>
          <w:spacing w:val="1"/>
          <w:sz w:val="20"/>
          <w:szCs w:val="20"/>
        </w:rPr>
        <w:t xml:space="preserve"> </w:t>
      </w:r>
      <w:r>
        <w:rPr>
          <w:rFonts w:ascii="Arial" w:hAnsi="Arial" w:cs="Arial"/>
          <w:sz w:val="20"/>
          <w:szCs w:val="20"/>
        </w:rPr>
        <w:t>odurzających</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obecności</w:t>
      </w:r>
      <w:r>
        <w:rPr>
          <w:rFonts w:ascii="Arial" w:hAnsi="Arial" w:cs="Arial"/>
          <w:spacing w:val="1"/>
          <w:sz w:val="20"/>
          <w:szCs w:val="20"/>
        </w:rPr>
        <w:t xml:space="preserve"> P</w:t>
      </w:r>
      <w:r>
        <w:rPr>
          <w:rFonts w:ascii="Arial" w:hAnsi="Arial" w:cs="Arial"/>
          <w:sz w:val="20"/>
          <w:szCs w:val="20"/>
        </w:rPr>
        <w:t>odopiecznego</w:t>
      </w:r>
      <w:r>
        <w:rPr>
          <w:rFonts w:ascii="Arial" w:hAnsi="Arial" w:cs="Arial"/>
          <w:spacing w:val="49"/>
          <w:sz w:val="20"/>
          <w:szCs w:val="20"/>
        </w:rPr>
        <w:t xml:space="preserve"> </w:t>
      </w:r>
      <w:r>
        <w:rPr>
          <w:rFonts w:ascii="Arial" w:hAnsi="Arial" w:cs="Arial"/>
          <w:sz w:val="20"/>
          <w:szCs w:val="20"/>
        </w:rPr>
        <w:t>i w jego domu oraz nie sprawowania usług po ich spożyciu lub będąc pod</w:t>
      </w:r>
      <w:r>
        <w:rPr>
          <w:rFonts w:ascii="Arial" w:hAnsi="Arial" w:cs="Arial"/>
          <w:spacing w:val="1"/>
          <w:sz w:val="20"/>
          <w:szCs w:val="20"/>
        </w:rPr>
        <w:t xml:space="preserve"> </w:t>
      </w:r>
      <w:r>
        <w:rPr>
          <w:rFonts w:ascii="Arial" w:hAnsi="Arial" w:cs="Arial"/>
          <w:sz w:val="20"/>
          <w:szCs w:val="20"/>
        </w:rPr>
        <w:t>ich</w:t>
      </w:r>
      <w:r>
        <w:rPr>
          <w:rFonts w:ascii="Arial" w:hAnsi="Arial" w:cs="Arial"/>
          <w:spacing w:val="-2"/>
          <w:sz w:val="20"/>
          <w:szCs w:val="20"/>
        </w:rPr>
        <w:t xml:space="preserve"> </w:t>
      </w:r>
      <w:r>
        <w:rPr>
          <w:rFonts w:ascii="Arial" w:hAnsi="Arial" w:cs="Arial"/>
          <w:sz w:val="20"/>
          <w:szCs w:val="20"/>
        </w:rPr>
        <w:t>wpływem;</w:t>
      </w:r>
    </w:p>
    <w:p w14:paraId="407C2F6D">
      <w:pPr>
        <w:pStyle w:val="29"/>
        <w:numPr>
          <w:ilvl w:val="1"/>
          <w:numId w:val="5"/>
        </w:numPr>
        <w:tabs>
          <w:tab w:val="left" w:pos="709"/>
        </w:tabs>
        <w:spacing w:line="360" w:lineRule="auto"/>
        <w:ind w:left="709" w:right="4" w:hanging="515"/>
        <w:textAlignment w:val="baseline"/>
        <w:rPr>
          <w:rFonts w:ascii="Arial" w:hAnsi="Arial" w:cs="Arial"/>
          <w:sz w:val="20"/>
          <w:szCs w:val="20"/>
        </w:rPr>
      </w:pPr>
      <w:r>
        <w:rPr>
          <w:rFonts w:ascii="Arial" w:hAnsi="Arial" w:cs="Arial"/>
          <w:sz w:val="20"/>
          <w:szCs w:val="20"/>
        </w:rPr>
        <w:t>przestrzegania</w:t>
      </w:r>
      <w:r>
        <w:rPr>
          <w:rFonts w:ascii="Arial" w:hAnsi="Arial" w:cs="Arial"/>
          <w:spacing w:val="1"/>
          <w:sz w:val="20"/>
          <w:szCs w:val="20"/>
        </w:rPr>
        <w:t xml:space="preserve"> </w:t>
      </w:r>
      <w:r>
        <w:rPr>
          <w:rFonts w:ascii="Arial" w:hAnsi="Arial" w:cs="Arial"/>
          <w:sz w:val="20"/>
          <w:szCs w:val="20"/>
        </w:rPr>
        <w:t>powszechnie</w:t>
      </w:r>
      <w:r>
        <w:rPr>
          <w:rFonts w:ascii="Arial" w:hAnsi="Arial" w:cs="Arial"/>
          <w:spacing w:val="1"/>
          <w:sz w:val="20"/>
          <w:szCs w:val="20"/>
        </w:rPr>
        <w:t xml:space="preserve"> </w:t>
      </w:r>
      <w:r>
        <w:rPr>
          <w:rFonts w:ascii="Arial" w:hAnsi="Arial" w:cs="Arial"/>
          <w:sz w:val="20"/>
          <w:szCs w:val="20"/>
        </w:rPr>
        <w:t>obowiązujących</w:t>
      </w:r>
      <w:r>
        <w:rPr>
          <w:rFonts w:ascii="Arial" w:hAnsi="Arial" w:cs="Arial"/>
          <w:spacing w:val="1"/>
          <w:sz w:val="20"/>
          <w:szCs w:val="20"/>
        </w:rPr>
        <w:t xml:space="preserve"> </w:t>
      </w:r>
      <w:r>
        <w:rPr>
          <w:rFonts w:ascii="Arial" w:hAnsi="Arial" w:cs="Arial"/>
          <w:sz w:val="20"/>
          <w:szCs w:val="20"/>
        </w:rPr>
        <w:t>przepisów</w:t>
      </w:r>
      <w:r>
        <w:rPr>
          <w:rFonts w:ascii="Arial" w:hAnsi="Arial" w:cs="Arial"/>
          <w:spacing w:val="1"/>
          <w:sz w:val="20"/>
          <w:szCs w:val="20"/>
        </w:rPr>
        <w:t xml:space="preserve"> </w:t>
      </w:r>
      <w:r>
        <w:rPr>
          <w:rFonts w:ascii="Arial" w:hAnsi="Arial" w:cs="Arial"/>
          <w:sz w:val="20"/>
          <w:szCs w:val="20"/>
        </w:rPr>
        <w:t>prawa</w:t>
      </w:r>
      <w:r>
        <w:rPr>
          <w:rFonts w:ascii="Arial" w:hAnsi="Arial" w:cs="Arial"/>
          <w:spacing w:val="1"/>
          <w:sz w:val="20"/>
          <w:szCs w:val="20"/>
        </w:rPr>
        <w:t xml:space="preserve"> </w:t>
      </w:r>
      <w:r>
        <w:rPr>
          <w:rFonts w:ascii="Arial" w:hAnsi="Arial" w:cs="Arial"/>
          <w:sz w:val="20"/>
          <w:szCs w:val="20"/>
        </w:rPr>
        <w:t>oraz</w:t>
      </w:r>
      <w:r>
        <w:rPr>
          <w:rFonts w:ascii="Arial" w:hAnsi="Arial" w:cs="Arial"/>
          <w:spacing w:val="1"/>
          <w:sz w:val="20"/>
          <w:szCs w:val="20"/>
        </w:rPr>
        <w:t xml:space="preserve"> </w:t>
      </w:r>
      <w:r>
        <w:rPr>
          <w:rFonts w:ascii="Arial" w:hAnsi="Arial" w:cs="Arial"/>
          <w:sz w:val="20"/>
          <w:szCs w:val="20"/>
        </w:rPr>
        <w:t>powszechnie</w:t>
      </w:r>
      <w:r>
        <w:rPr>
          <w:rFonts w:ascii="Arial" w:hAnsi="Arial" w:cs="Arial"/>
          <w:spacing w:val="1"/>
          <w:sz w:val="20"/>
          <w:szCs w:val="20"/>
        </w:rPr>
        <w:t xml:space="preserve"> </w:t>
      </w:r>
      <w:r>
        <w:rPr>
          <w:rFonts w:ascii="Arial" w:hAnsi="Arial" w:cs="Arial"/>
          <w:sz w:val="20"/>
          <w:szCs w:val="20"/>
        </w:rPr>
        <w:t>obowiązujących norm społecznych podczas lub w związku z wykonywaniem czynności na</w:t>
      </w:r>
      <w:r>
        <w:rPr>
          <w:rFonts w:ascii="Arial" w:hAnsi="Arial" w:cs="Arial"/>
          <w:spacing w:val="1"/>
          <w:sz w:val="20"/>
          <w:szCs w:val="20"/>
        </w:rPr>
        <w:t xml:space="preserve"> </w:t>
      </w:r>
      <w:r>
        <w:rPr>
          <w:rFonts w:ascii="Arial" w:hAnsi="Arial" w:cs="Arial"/>
          <w:sz w:val="20"/>
          <w:szCs w:val="20"/>
        </w:rPr>
        <w:t>rzecz Podopiecznego.</w:t>
      </w:r>
    </w:p>
    <w:p w14:paraId="66B76CFD">
      <w:pPr>
        <w:pStyle w:val="29"/>
        <w:numPr>
          <w:ilvl w:val="0"/>
          <w:numId w:val="5"/>
        </w:numPr>
        <w:tabs>
          <w:tab w:val="left" w:pos="851"/>
        </w:tabs>
        <w:spacing w:line="360" w:lineRule="auto"/>
        <w:ind w:left="426" w:right="4" w:hanging="360"/>
        <w:textAlignment w:val="baseline"/>
        <w:rPr>
          <w:rFonts w:ascii="Arial" w:hAnsi="Arial" w:cs="Arial"/>
          <w:sz w:val="20"/>
          <w:szCs w:val="20"/>
        </w:rPr>
      </w:pPr>
      <w:r>
        <w:rPr>
          <w:rFonts w:ascii="Arial" w:hAnsi="Arial" w:eastAsia="Times New Roman" w:cs="Arial"/>
          <w:sz w:val="20"/>
          <w:szCs w:val="20"/>
          <w:lang w:eastAsia="pl-PL"/>
        </w:rPr>
        <w:t>Wykonawca zobowiązany jest do zatrudnienia pracowników, o których mowa w SWZ, wykonujących czynności związane z realizacją niniejszej umowy tj. obsługi administracyjnej, na podstawie umowy o pracę w rozumieniu przepisów ustawy z dnia 26 czerwca 1974 r. Kodeks pracy.</w:t>
      </w:r>
    </w:p>
    <w:p w14:paraId="573CADBC">
      <w:pPr>
        <w:pStyle w:val="29"/>
        <w:numPr>
          <w:ilvl w:val="0"/>
          <w:numId w:val="5"/>
        </w:numPr>
        <w:tabs>
          <w:tab w:val="left" w:pos="851"/>
        </w:tabs>
        <w:spacing w:line="360" w:lineRule="auto"/>
        <w:ind w:left="426" w:right="4" w:hanging="360"/>
        <w:textAlignment w:val="baseline"/>
        <w:rPr>
          <w:rFonts w:ascii="Arial" w:hAnsi="Arial" w:cs="Arial"/>
          <w:sz w:val="20"/>
          <w:szCs w:val="20"/>
        </w:rPr>
      </w:pPr>
      <w:r>
        <w:rPr>
          <w:rFonts w:ascii="Arial" w:hAnsi="Arial" w:eastAsia="Times New Roman" w:cs="Arial"/>
          <w:sz w:val="20"/>
          <w:szCs w:val="20"/>
          <w:lang w:eastAsia="pl-PL"/>
        </w:rPr>
        <w:t>Wykonawca jest zobowiązany w każdej umowie z Podwykonawcą zawrzeć stosowne zapisy dotyczące obowiązku zatrudnienia pracowników, o których mowa w SWZ, wykonujących czynności związane z realizacją niniejszej umowy tj. obsługi administracyjnej, na podstawie umowy o pracę w rozumieniu przepisów ustawy z dnia 26 czerwca 1974 r. Kodeks pracy (jeśli dotyczy).</w:t>
      </w:r>
    </w:p>
    <w:p w14:paraId="7FD2E3FF">
      <w:pPr>
        <w:pStyle w:val="29"/>
        <w:numPr>
          <w:ilvl w:val="0"/>
          <w:numId w:val="5"/>
        </w:numPr>
        <w:tabs>
          <w:tab w:val="left" w:pos="851"/>
        </w:tabs>
        <w:spacing w:line="360" w:lineRule="auto"/>
        <w:ind w:left="426" w:right="4" w:hanging="360"/>
        <w:textAlignment w:val="baseline"/>
        <w:rPr>
          <w:rFonts w:ascii="Arial" w:hAnsi="Arial" w:cs="Arial"/>
          <w:sz w:val="20"/>
          <w:szCs w:val="20"/>
        </w:rPr>
      </w:pPr>
      <w:r>
        <w:rPr>
          <w:rFonts w:ascii="Arial" w:hAnsi="Arial" w:eastAsia="Times New Roman" w:cs="Arial"/>
          <w:sz w:val="20"/>
          <w:szCs w:val="20"/>
          <w:lang w:eastAsia="pl-PL"/>
        </w:rPr>
        <w:t>Wykonawca jest zobowiązany w terminie 3 dni od dnia otrzymania wezwania od Zamawiającego do przedstawienia dokumentów (oświadczenia zatrudnionego pracownika lub oświadczenia wykonawcy/podwykonawcy o zatrudnieniu pracownika na podstawie umowy o pracę lub poświadczonej za zgodność z oryginałem kopii umowy o pracę zatrudnionego pracownika lub innych dokumentów - zawierających informacje, w tym dane osobowe, niezbędne do weryfikacji zatrudnienia na podstawie umowy o pracę, w szczególności imię i nazwisko zatrudnionego pracownika, datę zawarcia umowy o pracę, rodzaj umowy o pracę i zakres obowiązków pracownika) potwierdzających zatrudnienie odpowiednio przez Wykonawcę lub Podwykonawcę pracowników, o których mowa w SWZ, wykonujących czynności związane z realizacją niniejszej umowy tj. obsługi administracyjnej, na podstawie umowy o pracę w rozumieniu przepisów ustawy z dnia 26 czerwca 1974 r. Kodeks pracy.</w:t>
      </w:r>
    </w:p>
    <w:p w14:paraId="1849FD93">
      <w:pPr>
        <w:pStyle w:val="29"/>
        <w:numPr>
          <w:ilvl w:val="0"/>
          <w:numId w:val="5"/>
        </w:numPr>
        <w:tabs>
          <w:tab w:val="left" w:pos="851"/>
        </w:tabs>
        <w:spacing w:line="360" w:lineRule="auto"/>
        <w:ind w:left="426" w:right="4" w:hanging="360"/>
        <w:textAlignment w:val="baseline"/>
        <w:rPr>
          <w:rFonts w:ascii="Arial" w:hAnsi="Arial" w:cs="Arial"/>
          <w:sz w:val="20"/>
          <w:szCs w:val="20"/>
        </w:rPr>
      </w:pPr>
      <w:r>
        <w:rPr>
          <w:rFonts w:ascii="Arial" w:hAnsi="Arial" w:cs="Arial"/>
          <w:sz w:val="20"/>
          <w:szCs w:val="20"/>
        </w:rPr>
        <w:t>Wykonawca</w:t>
      </w:r>
      <w:r>
        <w:rPr>
          <w:rFonts w:ascii="Arial" w:hAnsi="Arial" w:cs="Arial"/>
          <w:spacing w:val="1"/>
          <w:sz w:val="20"/>
          <w:szCs w:val="20"/>
        </w:rPr>
        <w:t xml:space="preserve"> </w:t>
      </w:r>
      <w:r>
        <w:rPr>
          <w:rFonts w:ascii="Arial" w:hAnsi="Arial" w:cs="Arial"/>
          <w:sz w:val="20"/>
          <w:szCs w:val="20"/>
        </w:rPr>
        <w:t>odpowiada</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całości</w:t>
      </w:r>
      <w:r>
        <w:rPr>
          <w:rFonts w:ascii="Arial" w:hAnsi="Arial" w:cs="Arial"/>
          <w:spacing w:val="1"/>
          <w:sz w:val="20"/>
          <w:szCs w:val="20"/>
        </w:rPr>
        <w:t xml:space="preserve"> </w:t>
      </w:r>
      <w:r>
        <w:rPr>
          <w:rFonts w:ascii="Arial" w:hAnsi="Arial" w:cs="Arial"/>
          <w:sz w:val="20"/>
          <w:szCs w:val="20"/>
        </w:rPr>
        <w:t>za</w:t>
      </w:r>
      <w:r>
        <w:rPr>
          <w:rFonts w:ascii="Arial" w:hAnsi="Arial" w:cs="Arial"/>
          <w:spacing w:val="1"/>
          <w:sz w:val="20"/>
          <w:szCs w:val="20"/>
        </w:rPr>
        <w:t xml:space="preserve"> </w:t>
      </w:r>
      <w:r>
        <w:rPr>
          <w:rFonts w:ascii="Arial" w:hAnsi="Arial" w:cs="Arial"/>
          <w:sz w:val="20"/>
          <w:szCs w:val="20"/>
        </w:rPr>
        <w:t>realizację</w:t>
      </w:r>
      <w:r>
        <w:rPr>
          <w:rFonts w:ascii="Arial" w:hAnsi="Arial" w:cs="Arial"/>
          <w:spacing w:val="1"/>
          <w:sz w:val="20"/>
          <w:szCs w:val="20"/>
        </w:rPr>
        <w:t xml:space="preserve"> </w:t>
      </w:r>
      <w:r>
        <w:rPr>
          <w:rFonts w:ascii="Arial" w:hAnsi="Arial" w:cs="Arial"/>
          <w:sz w:val="20"/>
          <w:szCs w:val="20"/>
        </w:rPr>
        <w:t>powyższych</w:t>
      </w:r>
      <w:r>
        <w:rPr>
          <w:rFonts w:ascii="Arial" w:hAnsi="Arial" w:cs="Arial"/>
          <w:spacing w:val="1"/>
          <w:sz w:val="20"/>
          <w:szCs w:val="20"/>
        </w:rPr>
        <w:t xml:space="preserve"> </w:t>
      </w:r>
      <w:r>
        <w:rPr>
          <w:rFonts w:ascii="Arial" w:hAnsi="Arial" w:cs="Arial"/>
          <w:sz w:val="20"/>
          <w:szCs w:val="20"/>
        </w:rPr>
        <w:t>zasad (ust. 1 – 4),</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szczególności</w:t>
      </w:r>
      <w:r>
        <w:rPr>
          <w:rFonts w:ascii="Arial" w:hAnsi="Arial" w:cs="Arial"/>
          <w:spacing w:val="1"/>
          <w:sz w:val="20"/>
          <w:szCs w:val="20"/>
        </w:rPr>
        <w:t xml:space="preserve"> </w:t>
      </w:r>
      <w:r>
        <w:rPr>
          <w:rFonts w:ascii="Arial" w:hAnsi="Arial" w:cs="Arial"/>
          <w:spacing w:val="1"/>
          <w:sz w:val="20"/>
          <w:szCs w:val="20"/>
        </w:rPr>
        <w:br w:type="textWrapping"/>
      </w:r>
      <w:r>
        <w:rPr>
          <w:rFonts w:ascii="Arial" w:hAnsi="Arial" w:cs="Arial"/>
          <w:sz w:val="20"/>
          <w:szCs w:val="20"/>
        </w:rPr>
        <w:t>za</w:t>
      </w:r>
      <w:r>
        <w:rPr>
          <w:rFonts w:ascii="Arial" w:hAnsi="Arial" w:cs="Arial"/>
          <w:spacing w:val="1"/>
          <w:sz w:val="20"/>
          <w:szCs w:val="20"/>
        </w:rPr>
        <w:t xml:space="preserve"> </w:t>
      </w:r>
      <w:r>
        <w:rPr>
          <w:rFonts w:ascii="Arial" w:hAnsi="Arial" w:cs="Arial"/>
          <w:sz w:val="20"/>
          <w:szCs w:val="20"/>
        </w:rPr>
        <w:t>poinformowanie</w:t>
      </w:r>
      <w:r>
        <w:rPr>
          <w:rFonts w:ascii="Arial" w:hAnsi="Arial" w:cs="Arial"/>
          <w:spacing w:val="1"/>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nich</w:t>
      </w:r>
      <w:r>
        <w:rPr>
          <w:rFonts w:ascii="Arial" w:hAnsi="Arial" w:cs="Arial"/>
          <w:spacing w:val="1"/>
          <w:sz w:val="20"/>
          <w:szCs w:val="20"/>
        </w:rPr>
        <w:t xml:space="preserve"> </w:t>
      </w:r>
      <w:r>
        <w:rPr>
          <w:rFonts w:ascii="Arial" w:hAnsi="Arial" w:cs="Arial"/>
          <w:sz w:val="20"/>
          <w:szCs w:val="20"/>
        </w:rPr>
        <w:t>osób świadczących Usługi w imieniu Wykonawcy</w:t>
      </w:r>
      <w:r>
        <w:rPr>
          <w:rFonts w:ascii="Arial" w:hAnsi="Arial" w:cs="Arial"/>
          <w:spacing w:val="1"/>
          <w:sz w:val="20"/>
          <w:szCs w:val="20"/>
        </w:rPr>
        <w:t xml:space="preserve"> </w:t>
      </w:r>
      <w:r>
        <w:rPr>
          <w:rFonts w:ascii="Arial" w:hAnsi="Arial" w:cs="Arial"/>
          <w:sz w:val="20"/>
          <w:szCs w:val="20"/>
        </w:rPr>
        <w:t>oraz</w:t>
      </w:r>
      <w:r>
        <w:rPr>
          <w:rFonts w:ascii="Arial" w:hAnsi="Arial" w:cs="Arial"/>
          <w:spacing w:val="1"/>
          <w:sz w:val="20"/>
          <w:szCs w:val="20"/>
        </w:rPr>
        <w:t xml:space="preserve"> </w:t>
      </w:r>
      <w:r>
        <w:rPr>
          <w:rFonts w:ascii="Arial" w:hAnsi="Arial" w:cs="Arial"/>
          <w:sz w:val="20"/>
          <w:szCs w:val="20"/>
        </w:rPr>
        <w:t>za</w:t>
      </w:r>
      <w:r>
        <w:rPr>
          <w:rFonts w:ascii="Arial" w:hAnsi="Arial" w:cs="Arial"/>
          <w:spacing w:val="1"/>
          <w:sz w:val="20"/>
          <w:szCs w:val="20"/>
        </w:rPr>
        <w:t xml:space="preserve"> </w:t>
      </w:r>
      <w:r>
        <w:rPr>
          <w:rFonts w:ascii="Arial" w:hAnsi="Arial" w:cs="Arial"/>
          <w:sz w:val="20"/>
          <w:szCs w:val="20"/>
        </w:rPr>
        <w:t>wyciąganie</w:t>
      </w:r>
      <w:r>
        <w:rPr>
          <w:rFonts w:ascii="Arial" w:hAnsi="Arial" w:cs="Arial"/>
          <w:spacing w:val="1"/>
          <w:sz w:val="20"/>
          <w:szCs w:val="20"/>
        </w:rPr>
        <w:t xml:space="preserve"> </w:t>
      </w:r>
      <w:r>
        <w:rPr>
          <w:rFonts w:ascii="Arial" w:hAnsi="Arial" w:cs="Arial"/>
          <w:sz w:val="20"/>
          <w:szCs w:val="20"/>
        </w:rPr>
        <w:t>konsekwencji</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przypadku</w:t>
      </w:r>
      <w:r>
        <w:rPr>
          <w:rFonts w:ascii="Arial" w:hAnsi="Arial" w:cs="Arial"/>
          <w:spacing w:val="1"/>
          <w:sz w:val="20"/>
          <w:szCs w:val="20"/>
        </w:rPr>
        <w:t xml:space="preserve"> </w:t>
      </w:r>
      <w:r>
        <w:rPr>
          <w:rFonts w:ascii="Arial" w:hAnsi="Arial" w:cs="Arial"/>
          <w:sz w:val="20"/>
          <w:szCs w:val="20"/>
        </w:rPr>
        <w:t>ich</w:t>
      </w:r>
      <w:r>
        <w:rPr>
          <w:rFonts w:ascii="Arial" w:hAnsi="Arial" w:cs="Arial"/>
          <w:spacing w:val="1"/>
          <w:sz w:val="20"/>
          <w:szCs w:val="20"/>
        </w:rPr>
        <w:t xml:space="preserve"> </w:t>
      </w:r>
      <w:r>
        <w:rPr>
          <w:rFonts w:ascii="Arial" w:hAnsi="Arial" w:cs="Arial"/>
          <w:sz w:val="20"/>
          <w:szCs w:val="20"/>
        </w:rPr>
        <w:t>łamania.</w:t>
      </w:r>
    </w:p>
    <w:p w14:paraId="3AA9FB56">
      <w:pPr>
        <w:pStyle w:val="29"/>
        <w:numPr>
          <w:ilvl w:val="0"/>
          <w:numId w:val="5"/>
        </w:numPr>
        <w:tabs>
          <w:tab w:val="left" w:pos="851"/>
        </w:tabs>
        <w:spacing w:line="360" w:lineRule="auto"/>
        <w:ind w:left="426" w:right="4" w:hanging="360"/>
        <w:textAlignment w:val="baseline"/>
        <w:rPr>
          <w:rFonts w:ascii="Arial" w:hAnsi="Arial" w:cs="Arial"/>
          <w:sz w:val="20"/>
          <w:szCs w:val="20"/>
        </w:rPr>
      </w:pPr>
      <w:r>
        <w:rPr>
          <w:rFonts w:ascii="Arial" w:hAnsi="Arial" w:cs="Arial"/>
          <w:sz w:val="20"/>
          <w:szCs w:val="20"/>
        </w:rPr>
        <w:t>Wykonawca winien chronić dane osobowe Podopiecznych z zachowaniem przepisów prawa</w:t>
      </w:r>
      <w:r>
        <w:rPr>
          <w:rFonts w:ascii="Arial" w:hAnsi="Arial" w:cs="Arial"/>
          <w:spacing w:val="1"/>
          <w:sz w:val="20"/>
          <w:szCs w:val="20"/>
        </w:rPr>
        <w:t xml:space="preserve"> </w:t>
      </w:r>
      <w:r>
        <w:rPr>
          <w:rFonts w:ascii="Arial" w:hAnsi="Arial" w:cs="Arial"/>
          <w:sz w:val="20"/>
          <w:szCs w:val="20"/>
        </w:rPr>
        <w:t>oraz</w:t>
      </w:r>
      <w:r>
        <w:rPr>
          <w:rFonts w:ascii="Arial" w:hAnsi="Arial" w:cs="Arial"/>
          <w:spacing w:val="1"/>
          <w:sz w:val="20"/>
          <w:szCs w:val="20"/>
        </w:rPr>
        <w:t xml:space="preserve"> </w:t>
      </w:r>
      <w:r>
        <w:rPr>
          <w:rFonts w:ascii="Arial" w:hAnsi="Arial" w:cs="Arial"/>
          <w:sz w:val="20"/>
          <w:szCs w:val="20"/>
        </w:rPr>
        <w:t>zgodnie</w:t>
      </w:r>
      <w:r>
        <w:rPr>
          <w:rFonts w:ascii="Arial" w:hAnsi="Arial" w:cs="Arial"/>
          <w:spacing w:val="1"/>
          <w:sz w:val="20"/>
          <w:szCs w:val="20"/>
        </w:rPr>
        <w:t xml:space="preserve"> </w:t>
      </w:r>
      <w:r>
        <w:rPr>
          <w:rFonts w:ascii="Arial" w:hAnsi="Arial" w:cs="Arial"/>
          <w:sz w:val="20"/>
          <w:szCs w:val="20"/>
        </w:rPr>
        <w:t>z</w:t>
      </w:r>
      <w:r>
        <w:rPr>
          <w:rFonts w:ascii="Arial" w:hAnsi="Arial" w:cs="Arial"/>
          <w:spacing w:val="1"/>
          <w:sz w:val="20"/>
          <w:szCs w:val="20"/>
        </w:rPr>
        <w:t xml:space="preserve"> </w:t>
      </w:r>
      <w:r>
        <w:rPr>
          <w:rFonts w:ascii="Arial" w:hAnsi="Arial" w:cs="Arial"/>
          <w:sz w:val="20"/>
          <w:szCs w:val="20"/>
        </w:rPr>
        <w:t>umową</w:t>
      </w:r>
      <w:r>
        <w:rPr>
          <w:rFonts w:ascii="Arial" w:hAnsi="Arial" w:cs="Arial"/>
          <w:spacing w:val="1"/>
          <w:sz w:val="20"/>
          <w:szCs w:val="20"/>
        </w:rPr>
        <w:t xml:space="preserve"> </w:t>
      </w:r>
      <w:r>
        <w:rPr>
          <w:rFonts w:ascii="Arial" w:hAnsi="Arial" w:cs="Arial"/>
          <w:sz w:val="20"/>
          <w:szCs w:val="20"/>
        </w:rPr>
        <w:t>powierzenia</w:t>
      </w:r>
      <w:r>
        <w:rPr>
          <w:rFonts w:ascii="Arial" w:hAnsi="Arial" w:cs="Arial"/>
          <w:spacing w:val="1"/>
          <w:sz w:val="20"/>
          <w:szCs w:val="20"/>
        </w:rPr>
        <w:t xml:space="preserve"> </w:t>
      </w:r>
      <w:r>
        <w:rPr>
          <w:rFonts w:ascii="Arial" w:hAnsi="Arial" w:cs="Arial"/>
          <w:sz w:val="20"/>
          <w:szCs w:val="20"/>
        </w:rPr>
        <w:t>przetwarzania</w:t>
      </w:r>
      <w:r>
        <w:rPr>
          <w:rFonts w:ascii="Arial" w:hAnsi="Arial" w:cs="Arial"/>
          <w:spacing w:val="1"/>
          <w:sz w:val="20"/>
          <w:szCs w:val="20"/>
        </w:rPr>
        <w:t xml:space="preserve"> </w:t>
      </w:r>
      <w:r>
        <w:rPr>
          <w:rFonts w:ascii="Arial" w:hAnsi="Arial" w:cs="Arial"/>
          <w:sz w:val="20"/>
          <w:szCs w:val="20"/>
        </w:rPr>
        <w:t>danych</w:t>
      </w:r>
      <w:r>
        <w:rPr>
          <w:rFonts w:ascii="Arial" w:hAnsi="Arial" w:cs="Arial"/>
          <w:spacing w:val="1"/>
          <w:sz w:val="20"/>
          <w:szCs w:val="20"/>
        </w:rPr>
        <w:t xml:space="preserve"> </w:t>
      </w:r>
      <w:r>
        <w:rPr>
          <w:rFonts w:ascii="Arial" w:hAnsi="Arial" w:cs="Arial"/>
          <w:sz w:val="20"/>
          <w:szCs w:val="20"/>
        </w:rPr>
        <w:t>osobowych</w:t>
      </w:r>
      <w:r>
        <w:rPr>
          <w:rFonts w:ascii="Arial" w:hAnsi="Arial" w:cs="Arial"/>
          <w:spacing w:val="1"/>
          <w:sz w:val="20"/>
          <w:szCs w:val="20"/>
        </w:rPr>
        <w:t>, k</w:t>
      </w:r>
      <w:r>
        <w:rPr>
          <w:rFonts w:ascii="Arial" w:hAnsi="Arial" w:cs="Arial"/>
          <w:sz w:val="20"/>
          <w:szCs w:val="20"/>
        </w:rPr>
        <w:t>tóra</w:t>
      </w:r>
      <w:r>
        <w:rPr>
          <w:rFonts w:ascii="Arial" w:hAnsi="Arial" w:cs="Arial"/>
          <w:spacing w:val="49"/>
          <w:sz w:val="20"/>
          <w:szCs w:val="20"/>
        </w:rPr>
        <w:t xml:space="preserve"> </w:t>
      </w:r>
      <w:r>
        <w:rPr>
          <w:rFonts w:ascii="Arial" w:hAnsi="Arial" w:cs="Arial"/>
          <w:sz w:val="20"/>
          <w:szCs w:val="20"/>
        </w:rPr>
        <w:t>stanowi</w:t>
      </w:r>
      <w:r>
        <w:rPr>
          <w:rFonts w:ascii="Arial" w:hAnsi="Arial" w:cs="Arial"/>
          <w:spacing w:val="1"/>
          <w:sz w:val="20"/>
          <w:szCs w:val="20"/>
        </w:rPr>
        <w:t xml:space="preserve"> </w:t>
      </w:r>
      <w:r>
        <w:rPr>
          <w:rFonts w:ascii="Arial" w:hAnsi="Arial" w:cs="Arial"/>
          <w:b/>
          <w:iCs/>
          <w:sz w:val="20"/>
          <w:szCs w:val="20"/>
        </w:rPr>
        <w:t>załącznik</w:t>
      </w:r>
      <w:r>
        <w:rPr>
          <w:rFonts w:ascii="Arial" w:hAnsi="Arial" w:cs="Arial"/>
          <w:b/>
          <w:iCs/>
          <w:spacing w:val="-3"/>
          <w:sz w:val="20"/>
          <w:szCs w:val="20"/>
        </w:rPr>
        <w:t xml:space="preserve"> </w:t>
      </w:r>
      <w:r>
        <w:rPr>
          <w:rFonts w:ascii="Arial" w:hAnsi="Arial" w:cs="Arial"/>
          <w:b/>
          <w:iCs/>
          <w:sz w:val="20"/>
          <w:szCs w:val="20"/>
        </w:rPr>
        <w:t>nr</w:t>
      </w:r>
      <w:r>
        <w:rPr>
          <w:rFonts w:ascii="Arial" w:hAnsi="Arial" w:cs="Arial"/>
          <w:b/>
          <w:iCs/>
          <w:spacing w:val="-1"/>
          <w:sz w:val="20"/>
          <w:szCs w:val="20"/>
        </w:rPr>
        <w:t xml:space="preserve"> </w:t>
      </w:r>
      <w:r>
        <w:rPr>
          <w:rFonts w:ascii="Arial" w:hAnsi="Arial" w:cs="Arial"/>
          <w:b/>
          <w:iCs/>
          <w:sz w:val="20"/>
          <w:szCs w:val="20"/>
        </w:rPr>
        <w:t>10</w:t>
      </w:r>
      <w:r>
        <w:rPr>
          <w:rFonts w:ascii="Arial" w:hAnsi="Arial" w:cs="Arial"/>
          <w:b/>
          <w:i/>
          <w:spacing w:val="2"/>
          <w:sz w:val="20"/>
          <w:szCs w:val="20"/>
        </w:rPr>
        <w:t xml:space="preserve"> </w:t>
      </w:r>
      <w:r>
        <w:rPr>
          <w:rFonts w:ascii="Arial" w:hAnsi="Arial" w:cs="Arial"/>
          <w:sz w:val="20"/>
          <w:szCs w:val="20"/>
        </w:rPr>
        <w:t>do</w:t>
      </w:r>
      <w:r>
        <w:rPr>
          <w:rFonts w:ascii="Arial" w:hAnsi="Arial" w:cs="Arial"/>
          <w:spacing w:val="1"/>
          <w:sz w:val="20"/>
          <w:szCs w:val="20"/>
        </w:rPr>
        <w:t xml:space="preserve"> </w:t>
      </w:r>
      <w:r>
        <w:rPr>
          <w:rFonts w:ascii="Arial" w:hAnsi="Arial" w:cs="Arial"/>
          <w:sz w:val="20"/>
          <w:szCs w:val="20"/>
        </w:rPr>
        <w:t>niniejszej</w:t>
      </w:r>
      <w:r>
        <w:rPr>
          <w:rFonts w:ascii="Arial" w:hAnsi="Arial" w:cs="Arial"/>
          <w:spacing w:val="-2"/>
          <w:sz w:val="20"/>
          <w:szCs w:val="20"/>
        </w:rPr>
        <w:t xml:space="preserve"> </w:t>
      </w:r>
      <w:r>
        <w:rPr>
          <w:rFonts w:ascii="Arial" w:hAnsi="Arial" w:cs="Arial"/>
          <w:sz w:val="20"/>
          <w:szCs w:val="20"/>
        </w:rPr>
        <w:t>umowy.</w:t>
      </w:r>
    </w:p>
    <w:p w14:paraId="6B44C146">
      <w:pPr>
        <w:pStyle w:val="29"/>
        <w:numPr>
          <w:ilvl w:val="0"/>
          <w:numId w:val="5"/>
        </w:numPr>
        <w:spacing w:line="360" w:lineRule="auto"/>
        <w:ind w:left="426" w:right="4" w:hanging="360"/>
        <w:textAlignment w:val="baseline"/>
        <w:rPr>
          <w:rFonts w:ascii="Arial" w:hAnsi="Arial" w:cs="Arial"/>
          <w:sz w:val="20"/>
          <w:szCs w:val="20"/>
        </w:rPr>
      </w:pPr>
      <w:r>
        <w:rPr>
          <w:rFonts w:ascii="Arial" w:hAnsi="Arial" w:cs="Arial"/>
          <w:sz w:val="20"/>
          <w:szCs w:val="20"/>
        </w:rPr>
        <w:t>Istotne</w:t>
      </w:r>
      <w:r>
        <w:rPr>
          <w:rFonts w:ascii="Arial" w:hAnsi="Arial" w:cs="Arial"/>
          <w:spacing w:val="1"/>
          <w:sz w:val="20"/>
          <w:szCs w:val="20"/>
        </w:rPr>
        <w:t xml:space="preserve"> </w:t>
      </w:r>
      <w:r>
        <w:rPr>
          <w:rFonts w:ascii="Arial" w:hAnsi="Arial" w:cs="Arial"/>
          <w:sz w:val="20"/>
          <w:szCs w:val="20"/>
        </w:rPr>
        <w:t>utrudnienia</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świadczeniu Usług</w:t>
      </w:r>
      <w:r>
        <w:rPr>
          <w:rFonts w:ascii="Arial" w:hAnsi="Arial" w:cs="Arial"/>
          <w:spacing w:val="1"/>
          <w:sz w:val="20"/>
          <w:szCs w:val="20"/>
        </w:rPr>
        <w:t xml:space="preserve"> </w:t>
      </w:r>
      <w:r>
        <w:rPr>
          <w:rFonts w:ascii="Arial" w:hAnsi="Arial" w:cs="Arial"/>
          <w:sz w:val="20"/>
          <w:szCs w:val="20"/>
        </w:rPr>
        <w:t>przez</w:t>
      </w:r>
      <w:r>
        <w:rPr>
          <w:rFonts w:ascii="Arial" w:hAnsi="Arial" w:cs="Arial"/>
          <w:spacing w:val="1"/>
          <w:sz w:val="20"/>
          <w:szCs w:val="20"/>
        </w:rPr>
        <w:t xml:space="preserve"> </w:t>
      </w:r>
      <w:r>
        <w:rPr>
          <w:rFonts w:ascii="Arial" w:hAnsi="Arial" w:cs="Arial"/>
          <w:sz w:val="20"/>
          <w:szCs w:val="20"/>
        </w:rPr>
        <w:t>Wykonawcę,</w:t>
      </w:r>
      <w:r>
        <w:rPr>
          <w:rFonts w:ascii="Arial" w:hAnsi="Arial" w:cs="Arial"/>
          <w:spacing w:val="1"/>
          <w:sz w:val="20"/>
          <w:szCs w:val="20"/>
        </w:rPr>
        <w:t xml:space="preserve"> </w:t>
      </w:r>
      <w:r>
        <w:rPr>
          <w:rFonts w:ascii="Arial" w:hAnsi="Arial" w:cs="Arial"/>
          <w:sz w:val="20"/>
          <w:szCs w:val="20"/>
        </w:rPr>
        <w:t>a</w:t>
      </w:r>
      <w:r>
        <w:rPr>
          <w:rFonts w:ascii="Arial" w:hAnsi="Arial" w:cs="Arial"/>
          <w:spacing w:val="1"/>
          <w:sz w:val="20"/>
          <w:szCs w:val="20"/>
        </w:rPr>
        <w:t xml:space="preserve"> </w:t>
      </w:r>
      <w:r>
        <w:rPr>
          <w:rFonts w:ascii="Arial" w:hAnsi="Arial" w:cs="Arial"/>
          <w:sz w:val="20"/>
          <w:szCs w:val="20"/>
        </w:rPr>
        <w:t>spowodowane</w:t>
      </w:r>
      <w:r>
        <w:rPr>
          <w:rFonts w:ascii="Arial" w:hAnsi="Arial" w:cs="Arial"/>
          <w:spacing w:val="1"/>
          <w:sz w:val="20"/>
          <w:szCs w:val="20"/>
        </w:rPr>
        <w:t xml:space="preserve"> </w:t>
      </w:r>
      <w:r>
        <w:rPr>
          <w:rFonts w:ascii="Arial" w:hAnsi="Arial" w:cs="Arial"/>
          <w:sz w:val="20"/>
          <w:szCs w:val="20"/>
        </w:rPr>
        <w:t>przez</w:t>
      </w:r>
      <w:r>
        <w:rPr>
          <w:rFonts w:ascii="Arial" w:hAnsi="Arial" w:cs="Arial"/>
          <w:spacing w:val="1"/>
          <w:sz w:val="20"/>
          <w:szCs w:val="20"/>
        </w:rPr>
        <w:t xml:space="preserve"> </w:t>
      </w:r>
      <w:r>
        <w:rPr>
          <w:rFonts w:ascii="Arial" w:hAnsi="Arial" w:cs="Arial"/>
          <w:sz w:val="20"/>
          <w:szCs w:val="20"/>
        </w:rPr>
        <w:t>Podopiecznego</w:t>
      </w:r>
      <w:r>
        <w:rPr>
          <w:rFonts w:ascii="Arial" w:hAnsi="Arial" w:cs="Arial"/>
          <w:spacing w:val="1"/>
          <w:sz w:val="20"/>
          <w:szCs w:val="20"/>
        </w:rPr>
        <w:t xml:space="preserve"> </w:t>
      </w:r>
      <w:r>
        <w:rPr>
          <w:rFonts w:ascii="Arial" w:hAnsi="Arial" w:cs="Arial"/>
          <w:sz w:val="20"/>
          <w:szCs w:val="20"/>
        </w:rPr>
        <w:t>winny</w:t>
      </w:r>
      <w:r>
        <w:rPr>
          <w:rFonts w:ascii="Arial" w:hAnsi="Arial" w:cs="Arial"/>
          <w:spacing w:val="1"/>
          <w:sz w:val="20"/>
          <w:szCs w:val="20"/>
        </w:rPr>
        <w:t xml:space="preserve"> </w:t>
      </w:r>
      <w:r>
        <w:rPr>
          <w:rFonts w:ascii="Arial" w:hAnsi="Arial" w:cs="Arial"/>
          <w:sz w:val="20"/>
          <w:szCs w:val="20"/>
        </w:rPr>
        <w:t>być</w:t>
      </w:r>
      <w:r>
        <w:rPr>
          <w:rFonts w:ascii="Arial" w:hAnsi="Arial" w:cs="Arial"/>
          <w:spacing w:val="1"/>
          <w:sz w:val="20"/>
          <w:szCs w:val="20"/>
        </w:rPr>
        <w:t xml:space="preserve"> </w:t>
      </w:r>
      <w:r>
        <w:rPr>
          <w:rFonts w:ascii="Arial" w:hAnsi="Arial" w:cs="Arial"/>
          <w:sz w:val="20"/>
          <w:szCs w:val="20"/>
        </w:rPr>
        <w:t>zgłaszane</w:t>
      </w:r>
      <w:r>
        <w:rPr>
          <w:rFonts w:ascii="Arial" w:hAnsi="Arial" w:cs="Arial"/>
          <w:spacing w:val="1"/>
          <w:sz w:val="20"/>
          <w:szCs w:val="20"/>
        </w:rPr>
        <w:t xml:space="preserve"> </w:t>
      </w:r>
      <w:r>
        <w:rPr>
          <w:rFonts w:ascii="Arial" w:hAnsi="Arial" w:cs="Arial"/>
          <w:sz w:val="20"/>
          <w:szCs w:val="20"/>
        </w:rPr>
        <w:t>niezwłocznie</w:t>
      </w:r>
      <w:r>
        <w:rPr>
          <w:rFonts w:ascii="Arial" w:hAnsi="Arial" w:cs="Arial"/>
          <w:spacing w:val="50"/>
          <w:sz w:val="20"/>
          <w:szCs w:val="20"/>
        </w:rPr>
        <w:t xml:space="preserve"> </w:t>
      </w:r>
      <w:r>
        <w:rPr>
          <w:rFonts w:ascii="Arial" w:hAnsi="Arial" w:cs="Arial"/>
          <w:sz w:val="20"/>
          <w:szCs w:val="20"/>
        </w:rPr>
        <w:t>Zamawiającemu.</w:t>
      </w:r>
      <w:r>
        <w:rPr>
          <w:rFonts w:ascii="Arial" w:hAnsi="Arial" w:cs="Arial"/>
          <w:spacing w:val="50"/>
          <w:sz w:val="20"/>
          <w:szCs w:val="20"/>
        </w:rPr>
        <w:t xml:space="preserve"> </w:t>
      </w:r>
      <w:r>
        <w:rPr>
          <w:rFonts w:ascii="Arial" w:hAnsi="Arial" w:cs="Arial"/>
          <w:sz w:val="20"/>
          <w:szCs w:val="20"/>
        </w:rPr>
        <w:t>Wykonawca</w:t>
      </w:r>
      <w:r>
        <w:rPr>
          <w:rFonts w:ascii="Arial" w:hAnsi="Arial" w:cs="Arial"/>
          <w:spacing w:val="1"/>
          <w:sz w:val="20"/>
          <w:szCs w:val="20"/>
        </w:rPr>
        <w:t xml:space="preserve"> </w:t>
      </w:r>
      <w:r>
        <w:rPr>
          <w:rFonts w:ascii="Arial" w:hAnsi="Arial" w:cs="Arial"/>
          <w:sz w:val="20"/>
          <w:szCs w:val="20"/>
        </w:rPr>
        <w:t>zobowiązany jest nie później niż w ciągu trzech dni poinformować pisemnie Zamawiającego o</w:t>
      </w:r>
      <w:r>
        <w:rPr>
          <w:rFonts w:ascii="Arial" w:hAnsi="Arial" w:cs="Arial"/>
          <w:spacing w:val="-47"/>
          <w:sz w:val="20"/>
          <w:szCs w:val="20"/>
        </w:rPr>
        <w:t xml:space="preserve">  </w:t>
      </w:r>
      <w:r>
        <w:rPr>
          <w:rFonts w:ascii="Arial" w:hAnsi="Arial" w:cs="Arial"/>
          <w:sz w:val="20"/>
          <w:szCs w:val="20"/>
        </w:rPr>
        <w:t>niemożności</w:t>
      </w:r>
      <w:r>
        <w:rPr>
          <w:rFonts w:ascii="Arial" w:hAnsi="Arial" w:cs="Arial"/>
          <w:spacing w:val="1"/>
          <w:sz w:val="20"/>
          <w:szCs w:val="20"/>
        </w:rPr>
        <w:t xml:space="preserve"> </w:t>
      </w:r>
      <w:r>
        <w:rPr>
          <w:rFonts w:ascii="Arial" w:hAnsi="Arial" w:cs="Arial"/>
          <w:sz w:val="20"/>
          <w:szCs w:val="20"/>
        </w:rPr>
        <w:t>realizacji</w:t>
      </w:r>
      <w:r>
        <w:rPr>
          <w:rFonts w:ascii="Arial" w:hAnsi="Arial" w:cs="Arial"/>
          <w:spacing w:val="1"/>
          <w:sz w:val="20"/>
          <w:szCs w:val="20"/>
        </w:rPr>
        <w:t xml:space="preserve"> </w:t>
      </w:r>
      <w:r>
        <w:rPr>
          <w:rFonts w:ascii="Arial" w:hAnsi="Arial" w:cs="Arial"/>
          <w:sz w:val="20"/>
          <w:szCs w:val="20"/>
        </w:rPr>
        <w:t>Usług</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danym</w:t>
      </w:r>
      <w:r>
        <w:rPr>
          <w:rFonts w:ascii="Arial" w:hAnsi="Arial" w:cs="Arial"/>
          <w:spacing w:val="1"/>
          <w:sz w:val="20"/>
          <w:szCs w:val="20"/>
        </w:rPr>
        <w:t xml:space="preserve"> </w:t>
      </w:r>
      <w:r>
        <w:rPr>
          <w:rFonts w:ascii="Arial" w:hAnsi="Arial" w:cs="Arial"/>
          <w:sz w:val="20"/>
          <w:szCs w:val="20"/>
        </w:rPr>
        <w:t>środowisku</w:t>
      </w:r>
      <w:r>
        <w:rPr>
          <w:rFonts w:ascii="Arial" w:hAnsi="Arial" w:cs="Arial"/>
          <w:spacing w:val="1"/>
          <w:sz w:val="20"/>
          <w:szCs w:val="20"/>
        </w:rPr>
        <w:t xml:space="preserve"> </w:t>
      </w:r>
      <w:r>
        <w:rPr>
          <w:rFonts w:ascii="Arial" w:hAnsi="Arial" w:cs="Arial"/>
          <w:sz w:val="20"/>
          <w:szCs w:val="20"/>
        </w:rPr>
        <w:t>oraz</w:t>
      </w:r>
      <w:r>
        <w:rPr>
          <w:rFonts w:ascii="Arial" w:hAnsi="Arial" w:cs="Arial"/>
          <w:spacing w:val="1"/>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przyczynach</w:t>
      </w:r>
      <w:r>
        <w:rPr>
          <w:rFonts w:ascii="Arial" w:hAnsi="Arial" w:cs="Arial"/>
          <w:spacing w:val="1"/>
          <w:sz w:val="20"/>
          <w:szCs w:val="20"/>
        </w:rPr>
        <w:t xml:space="preserve"> </w:t>
      </w:r>
      <w:r>
        <w:rPr>
          <w:rFonts w:ascii="Arial" w:hAnsi="Arial" w:cs="Arial"/>
          <w:sz w:val="20"/>
          <w:szCs w:val="20"/>
        </w:rPr>
        <w:t>takiego</w:t>
      </w:r>
      <w:r>
        <w:rPr>
          <w:rFonts w:ascii="Arial" w:hAnsi="Arial" w:cs="Arial"/>
          <w:spacing w:val="1"/>
          <w:sz w:val="20"/>
          <w:szCs w:val="20"/>
        </w:rPr>
        <w:t xml:space="preserve"> </w:t>
      </w:r>
      <w:r>
        <w:rPr>
          <w:rFonts w:ascii="Arial" w:hAnsi="Arial" w:cs="Arial"/>
          <w:sz w:val="20"/>
          <w:szCs w:val="20"/>
        </w:rPr>
        <w:t>stanu,</w:t>
      </w:r>
      <w:r>
        <w:rPr>
          <w:rFonts w:ascii="Arial" w:hAnsi="Arial" w:cs="Arial"/>
          <w:spacing w:val="1"/>
          <w:sz w:val="20"/>
          <w:szCs w:val="20"/>
        </w:rPr>
        <w:t xml:space="preserve"> </w:t>
      </w:r>
      <w:r>
        <w:rPr>
          <w:rFonts w:ascii="Arial" w:hAnsi="Arial" w:cs="Arial"/>
          <w:sz w:val="20"/>
          <w:szCs w:val="20"/>
        </w:rPr>
        <w:t>po</w:t>
      </w:r>
      <w:r>
        <w:rPr>
          <w:rFonts w:ascii="Arial" w:hAnsi="Arial" w:cs="Arial"/>
          <w:spacing w:val="1"/>
          <w:sz w:val="20"/>
          <w:szCs w:val="20"/>
        </w:rPr>
        <w:t xml:space="preserve"> </w:t>
      </w:r>
      <w:r>
        <w:rPr>
          <w:rFonts w:ascii="Arial" w:hAnsi="Arial" w:cs="Arial"/>
          <w:sz w:val="20"/>
          <w:szCs w:val="20"/>
        </w:rPr>
        <w:t>dołożeniu</w:t>
      </w:r>
      <w:r>
        <w:rPr>
          <w:rFonts w:ascii="Arial" w:hAnsi="Arial" w:cs="Arial"/>
          <w:spacing w:val="-2"/>
          <w:sz w:val="20"/>
          <w:szCs w:val="20"/>
        </w:rPr>
        <w:t xml:space="preserve"> </w:t>
      </w:r>
      <w:r>
        <w:rPr>
          <w:rFonts w:ascii="Arial" w:hAnsi="Arial" w:cs="Arial"/>
          <w:sz w:val="20"/>
          <w:szCs w:val="20"/>
        </w:rPr>
        <w:t>wszelkich starań</w:t>
      </w:r>
      <w:r>
        <w:rPr>
          <w:rFonts w:ascii="Arial" w:hAnsi="Arial" w:cs="Arial"/>
          <w:spacing w:val="-3"/>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celu zapewniania ich</w:t>
      </w:r>
      <w:r>
        <w:rPr>
          <w:rFonts w:ascii="Arial" w:hAnsi="Arial" w:cs="Arial"/>
          <w:spacing w:val="-3"/>
          <w:sz w:val="20"/>
          <w:szCs w:val="20"/>
        </w:rPr>
        <w:t xml:space="preserve"> </w:t>
      </w:r>
      <w:r>
        <w:rPr>
          <w:rFonts w:ascii="Arial" w:hAnsi="Arial" w:cs="Arial"/>
          <w:sz w:val="20"/>
          <w:szCs w:val="20"/>
        </w:rPr>
        <w:t>wykonania.</w:t>
      </w:r>
    </w:p>
    <w:p w14:paraId="6B7245F9">
      <w:pPr>
        <w:pStyle w:val="29"/>
        <w:numPr>
          <w:ilvl w:val="0"/>
          <w:numId w:val="5"/>
        </w:numPr>
        <w:spacing w:line="360" w:lineRule="auto"/>
        <w:ind w:left="426" w:right="4" w:hanging="360"/>
        <w:textAlignment w:val="baseline"/>
        <w:rPr>
          <w:rFonts w:ascii="Arial" w:hAnsi="Arial" w:cs="Arial"/>
          <w:sz w:val="20"/>
          <w:szCs w:val="20"/>
        </w:rPr>
      </w:pPr>
      <w:r>
        <w:rPr>
          <w:rFonts w:ascii="Arial" w:hAnsi="Arial" w:cs="Arial"/>
          <w:sz w:val="20"/>
          <w:szCs w:val="20"/>
        </w:rPr>
        <w:t>Wykonawca</w:t>
      </w:r>
      <w:r>
        <w:rPr>
          <w:rFonts w:ascii="Arial" w:hAnsi="Arial" w:cs="Arial"/>
          <w:spacing w:val="22"/>
          <w:sz w:val="20"/>
          <w:szCs w:val="20"/>
        </w:rPr>
        <w:t xml:space="preserve"> </w:t>
      </w:r>
      <w:r>
        <w:rPr>
          <w:rFonts w:ascii="Arial" w:hAnsi="Arial" w:cs="Arial"/>
          <w:sz w:val="20"/>
          <w:szCs w:val="20"/>
        </w:rPr>
        <w:t>prowadzi</w:t>
      </w:r>
      <w:r>
        <w:rPr>
          <w:rFonts w:ascii="Arial" w:hAnsi="Arial" w:cs="Arial"/>
          <w:spacing w:val="23"/>
          <w:sz w:val="20"/>
          <w:szCs w:val="20"/>
        </w:rPr>
        <w:t xml:space="preserve"> </w:t>
      </w:r>
      <w:r>
        <w:rPr>
          <w:rFonts w:ascii="Arial" w:hAnsi="Arial" w:cs="Arial"/>
          <w:sz w:val="20"/>
          <w:szCs w:val="20"/>
        </w:rPr>
        <w:t>dla</w:t>
      </w:r>
      <w:r>
        <w:rPr>
          <w:rFonts w:ascii="Arial" w:hAnsi="Arial" w:cs="Arial"/>
          <w:spacing w:val="20"/>
          <w:sz w:val="20"/>
          <w:szCs w:val="20"/>
        </w:rPr>
        <w:t xml:space="preserve"> </w:t>
      </w:r>
      <w:r>
        <w:rPr>
          <w:rFonts w:ascii="Arial" w:hAnsi="Arial" w:cs="Arial"/>
          <w:sz w:val="20"/>
          <w:szCs w:val="20"/>
        </w:rPr>
        <w:t>każdego</w:t>
      </w:r>
      <w:r>
        <w:rPr>
          <w:rFonts w:ascii="Arial" w:hAnsi="Arial" w:cs="Arial"/>
          <w:spacing w:val="23"/>
          <w:sz w:val="20"/>
          <w:szCs w:val="20"/>
        </w:rPr>
        <w:t xml:space="preserve"> </w:t>
      </w:r>
      <w:r>
        <w:rPr>
          <w:rFonts w:ascii="Arial" w:hAnsi="Arial" w:cs="Arial"/>
          <w:sz w:val="20"/>
          <w:szCs w:val="20"/>
        </w:rPr>
        <w:t>Podopiecznego miesięczną</w:t>
      </w:r>
      <w:r>
        <w:rPr>
          <w:rFonts w:ascii="Arial" w:hAnsi="Arial" w:cs="Arial"/>
          <w:spacing w:val="21"/>
          <w:sz w:val="20"/>
          <w:szCs w:val="20"/>
        </w:rPr>
        <w:t xml:space="preserve"> </w:t>
      </w:r>
      <w:r>
        <w:rPr>
          <w:rFonts w:ascii="Arial" w:hAnsi="Arial" w:cs="Arial"/>
          <w:sz w:val="20"/>
          <w:szCs w:val="20"/>
        </w:rPr>
        <w:t xml:space="preserve">kartę pracy </w:t>
      </w:r>
      <w:r>
        <w:rPr>
          <w:rFonts w:ascii="Arial" w:hAnsi="Arial" w:cs="Arial"/>
          <w:bCs/>
          <w:i/>
          <w:sz w:val="20"/>
          <w:szCs w:val="20"/>
        </w:rPr>
        <w:t>(</w:t>
      </w:r>
      <w:r>
        <w:rPr>
          <w:rFonts w:ascii="Arial" w:hAnsi="Arial" w:cs="Arial"/>
          <w:b/>
          <w:i/>
          <w:sz w:val="20"/>
          <w:szCs w:val="20"/>
        </w:rPr>
        <w:t>załącznik</w:t>
      </w:r>
      <w:r>
        <w:rPr>
          <w:rFonts w:ascii="Arial" w:hAnsi="Arial" w:cs="Arial"/>
          <w:b/>
          <w:i/>
          <w:spacing w:val="23"/>
          <w:sz w:val="20"/>
          <w:szCs w:val="20"/>
        </w:rPr>
        <w:t xml:space="preserve"> </w:t>
      </w:r>
      <w:r>
        <w:rPr>
          <w:rFonts w:ascii="Arial" w:hAnsi="Arial" w:cs="Arial"/>
          <w:b/>
          <w:i/>
          <w:sz w:val="20"/>
          <w:szCs w:val="20"/>
        </w:rPr>
        <w:t>nr</w:t>
      </w:r>
      <w:r>
        <w:rPr>
          <w:rFonts w:ascii="Arial" w:hAnsi="Arial" w:cs="Arial"/>
          <w:b/>
          <w:i/>
          <w:spacing w:val="21"/>
          <w:sz w:val="20"/>
          <w:szCs w:val="20"/>
        </w:rPr>
        <w:t xml:space="preserve"> </w:t>
      </w:r>
      <w:r>
        <w:rPr>
          <w:rFonts w:ascii="Arial" w:hAnsi="Arial" w:cs="Arial"/>
          <w:b/>
          <w:i/>
          <w:sz w:val="20"/>
          <w:szCs w:val="20"/>
        </w:rPr>
        <w:t>3</w:t>
      </w:r>
      <w:r>
        <w:rPr>
          <w:rFonts w:ascii="Arial" w:hAnsi="Arial" w:cs="Arial"/>
          <w:bCs/>
          <w:i/>
          <w:sz w:val="20"/>
          <w:szCs w:val="20"/>
        </w:rPr>
        <w:t>) oraz</w:t>
      </w:r>
      <w:r>
        <w:rPr>
          <w:rFonts w:ascii="Arial" w:hAnsi="Arial" w:cs="Arial"/>
          <w:b/>
          <w:i/>
          <w:sz w:val="20"/>
          <w:szCs w:val="20"/>
        </w:rPr>
        <w:t xml:space="preserve"> </w:t>
      </w:r>
      <w:r>
        <w:rPr>
          <w:rFonts w:ascii="Arial" w:hAnsi="Arial" w:cs="Arial"/>
          <w:bCs/>
          <w:sz w:val="20"/>
          <w:szCs w:val="20"/>
        </w:rPr>
        <w:t>indywidualną kartę świadczeniobiorcy (</w:t>
      </w:r>
      <w:r>
        <w:rPr>
          <w:rFonts w:ascii="Arial" w:hAnsi="Arial" w:cs="Arial"/>
          <w:b/>
          <w:sz w:val="20"/>
          <w:szCs w:val="20"/>
        </w:rPr>
        <w:t>załącznik nr 4</w:t>
      </w:r>
      <w:r>
        <w:rPr>
          <w:rFonts w:ascii="Arial" w:hAnsi="Arial" w:cs="Arial"/>
          <w:bCs/>
          <w:sz w:val="20"/>
          <w:szCs w:val="20"/>
        </w:rPr>
        <w:t>).</w:t>
      </w:r>
    </w:p>
    <w:p w14:paraId="34AC60A3">
      <w:pPr>
        <w:pStyle w:val="29"/>
        <w:numPr>
          <w:ilvl w:val="0"/>
          <w:numId w:val="5"/>
        </w:numPr>
        <w:spacing w:line="360" w:lineRule="auto"/>
        <w:ind w:left="426" w:right="4" w:hanging="360"/>
        <w:textAlignment w:val="baseline"/>
        <w:rPr>
          <w:rFonts w:ascii="Arial" w:hAnsi="Arial" w:cs="Arial"/>
          <w:sz w:val="20"/>
          <w:szCs w:val="20"/>
        </w:rPr>
      </w:pPr>
      <w:r>
        <w:rPr>
          <w:rFonts w:ascii="Arial" w:hAnsi="Arial" w:cs="Arial"/>
          <w:sz w:val="20"/>
          <w:szCs w:val="20"/>
        </w:rPr>
        <w:t>Wykonawca odpowiada za ankiety wypełniane przez świadczeniobiorcę lub jego opiekuna, które dostarcza Zamawiającemu po upływie pierwszego miesiąca realizowania usług, a także po upływie pierwszego i  trzeciego kwartału realizowania usług.</w:t>
      </w:r>
    </w:p>
    <w:p w14:paraId="7BDF2272">
      <w:pPr>
        <w:pStyle w:val="29"/>
        <w:numPr>
          <w:ilvl w:val="0"/>
          <w:numId w:val="5"/>
        </w:numPr>
        <w:tabs>
          <w:tab w:val="left" w:pos="851"/>
        </w:tabs>
        <w:spacing w:line="360" w:lineRule="auto"/>
        <w:ind w:left="426" w:right="4" w:hanging="360"/>
        <w:textAlignment w:val="baseline"/>
        <w:rPr>
          <w:rFonts w:ascii="Arial" w:hAnsi="Arial" w:cs="Arial"/>
          <w:sz w:val="20"/>
          <w:szCs w:val="20"/>
        </w:rPr>
      </w:pPr>
      <w:r>
        <w:rPr>
          <w:rFonts w:ascii="Arial" w:hAnsi="Arial" w:cs="Arial"/>
          <w:sz w:val="20"/>
          <w:szCs w:val="20"/>
        </w:rPr>
        <w:t>Wykonawca</w:t>
      </w:r>
      <w:r>
        <w:rPr>
          <w:rFonts w:ascii="Arial" w:hAnsi="Arial" w:cs="Arial"/>
          <w:spacing w:val="37"/>
          <w:sz w:val="20"/>
          <w:szCs w:val="20"/>
        </w:rPr>
        <w:t xml:space="preserve"> </w:t>
      </w:r>
      <w:r>
        <w:rPr>
          <w:rFonts w:ascii="Arial" w:hAnsi="Arial" w:cs="Arial"/>
          <w:sz w:val="20"/>
          <w:szCs w:val="20"/>
        </w:rPr>
        <w:t>będzie</w:t>
      </w:r>
      <w:r>
        <w:rPr>
          <w:rFonts w:ascii="Arial" w:hAnsi="Arial" w:cs="Arial"/>
          <w:spacing w:val="38"/>
          <w:sz w:val="20"/>
          <w:szCs w:val="20"/>
        </w:rPr>
        <w:t xml:space="preserve"> </w:t>
      </w:r>
      <w:r>
        <w:rPr>
          <w:rFonts w:ascii="Arial" w:hAnsi="Arial" w:cs="Arial"/>
          <w:sz w:val="20"/>
          <w:szCs w:val="20"/>
        </w:rPr>
        <w:t>świadczyć Usługi</w:t>
      </w:r>
      <w:r>
        <w:rPr>
          <w:rFonts w:ascii="Arial" w:hAnsi="Arial" w:cs="Arial"/>
          <w:spacing w:val="35"/>
          <w:sz w:val="20"/>
          <w:szCs w:val="20"/>
        </w:rPr>
        <w:t xml:space="preserve"> </w:t>
      </w:r>
      <w:r>
        <w:rPr>
          <w:rFonts w:ascii="Arial" w:hAnsi="Arial" w:cs="Arial"/>
          <w:sz w:val="20"/>
          <w:szCs w:val="20"/>
        </w:rPr>
        <w:t>wyłącznie</w:t>
      </w:r>
      <w:r>
        <w:rPr>
          <w:rFonts w:ascii="Arial" w:hAnsi="Arial" w:cs="Arial"/>
          <w:spacing w:val="38"/>
          <w:sz w:val="20"/>
          <w:szCs w:val="20"/>
        </w:rPr>
        <w:t xml:space="preserve"> </w:t>
      </w:r>
      <w:r>
        <w:rPr>
          <w:rFonts w:ascii="Arial" w:hAnsi="Arial" w:cs="Arial"/>
          <w:sz w:val="20"/>
          <w:szCs w:val="20"/>
        </w:rPr>
        <w:t>przy</w:t>
      </w:r>
      <w:r>
        <w:rPr>
          <w:rFonts w:ascii="Arial" w:hAnsi="Arial" w:cs="Arial"/>
          <w:spacing w:val="37"/>
          <w:sz w:val="20"/>
          <w:szCs w:val="20"/>
        </w:rPr>
        <w:t xml:space="preserve"> </w:t>
      </w:r>
      <w:r>
        <w:rPr>
          <w:rFonts w:ascii="Arial" w:hAnsi="Arial" w:cs="Arial"/>
          <w:sz w:val="20"/>
          <w:szCs w:val="20"/>
        </w:rPr>
        <w:t>pomocy</w:t>
      </w:r>
      <w:r>
        <w:rPr>
          <w:rFonts w:ascii="Arial" w:hAnsi="Arial" w:cs="Arial"/>
          <w:spacing w:val="38"/>
          <w:sz w:val="20"/>
          <w:szCs w:val="20"/>
        </w:rPr>
        <w:t xml:space="preserve"> </w:t>
      </w:r>
      <w:r>
        <w:rPr>
          <w:rFonts w:ascii="Arial" w:hAnsi="Arial" w:cs="Arial"/>
          <w:sz w:val="20"/>
          <w:szCs w:val="20"/>
        </w:rPr>
        <w:t>kadry</w:t>
      </w:r>
      <w:r>
        <w:rPr>
          <w:rFonts w:ascii="Arial" w:hAnsi="Arial" w:cs="Arial"/>
          <w:spacing w:val="37"/>
          <w:sz w:val="20"/>
          <w:szCs w:val="20"/>
        </w:rPr>
        <w:t xml:space="preserve"> </w:t>
      </w:r>
      <w:r>
        <w:rPr>
          <w:rFonts w:ascii="Arial" w:hAnsi="Arial" w:cs="Arial"/>
          <w:sz w:val="20"/>
          <w:szCs w:val="20"/>
        </w:rPr>
        <w:t>wskazanej</w:t>
      </w:r>
      <w:r>
        <w:rPr>
          <w:rFonts w:ascii="Arial" w:hAnsi="Arial" w:cs="Arial"/>
          <w:spacing w:val="-47"/>
          <w:sz w:val="20"/>
          <w:szCs w:val="20"/>
        </w:rPr>
        <w:t xml:space="preserve">   </w:t>
      </w:r>
      <w:r>
        <w:rPr>
          <w:rFonts w:ascii="Arial" w:hAnsi="Arial" w:cs="Arial"/>
          <w:spacing w:val="-47"/>
          <w:sz w:val="20"/>
          <w:szCs w:val="20"/>
        </w:rPr>
        <w:br w:type="textWrapping"/>
      </w:r>
      <w:r>
        <w:rPr>
          <w:rFonts w:ascii="Arial" w:hAnsi="Arial" w:cs="Arial"/>
          <w:spacing w:val="-47"/>
          <w:sz w:val="20"/>
          <w:szCs w:val="20"/>
        </w:rPr>
        <w:t xml:space="preserve">  </w:t>
      </w:r>
      <w:r>
        <w:rPr>
          <w:rFonts w:ascii="Arial" w:hAnsi="Arial" w:cs="Arial"/>
          <w:sz w:val="20"/>
          <w:szCs w:val="20"/>
        </w:rPr>
        <w:t>w ofercie</w:t>
      </w:r>
      <w:r>
        <w:rPr>
          <w:rFonts w:hint="default" w:ascii="Arial" w:hAnsi="Arial" w:cs="Arial"/>
          <w:sz w:val="20"/>
          <w:szCs w:val="20"/>
          <w:lang w:val="pl-PL"/>
        </w:rPr>
        <w:t>.</w:t>
      </w:r>
    </w:p>
    <w:p w14:paraId="1DA9D4A2">
      <w:pPr>
        <w:pStyle w:val="5"/>
        <w:widowControl/>
        <w:numPr>
          <w:ilvl w:val="0"/>
          <w:numId w:val="5"/>
        </w:numPr>
        <w:spacing w:line="360" w:lineRule="auto"/>
        <w:ind w:left="426" w:hanging="426"/>
        <w:jc w:val="both"/>
        <w:textAlignment w:val="baseline"/>
        <w:rPr>
          <w:rFonts w:ascii="Arial" w:hAnsi="Arial" w:cs="Arial"/>
          <w:sz w:val="20"/>
          <w:szCs w:val="20"/>
        </w:rPr>
      </w:pPr>
      <w:r>
        <w:rPr>
          <w:rFonts w:ascii="Arial" w:hAnsi="Arial" w:cs="Arial"/>
          <w:color w:val="000000"/>
          <w:sz w:val="20"/>
          <w:szCs w:val="20"/>
        </w:rPr>
        <w:t>Zmiana którejkolwiek z osób o których mowa w ust. 10 w trakcie wykonywania umowy, musi by</w:t>
      </w:r>
      <w:r>
        <w:rPr>
          <w:rFonts w:ascii="Arial" w:hAnsi="Arial" w:eastAsia="TimesNewRoman" w:cs="Arial"/>
          <w:color w:val="000000"/>
          <w:sz w:val="20"/>
          <w:szCs w:val="20"/>
        </w:rPr>
        <w:t xml:space="preserve">ć </w:t>
      </w:r>
      <w:r>
        <w:rPr>
          <w:rFonts w:ascii="Arial" w:hAnsi="Arial" w:cs="Arial"/>
          <w:color w:val="000000"/>
          <w:sz w:val="20"/>
          <w:szCs w:val="20"/>
        </w:rPr>
        <w:t>uzasadniona przez Wykonawc</w:t>
      </w:r>
      <w:r>
        <w:rPr>
          <w:rFonts w:ascii="Arial" w:hAnsi="Arial" w:eastAsia="TimesNewRoman" w:cs="Arial"/>
          <w:color w:val="000000"/>
          <w:sz w:val="20"/>
          <w:szCs w:val="20"/>
        </w:rPr>
        <w:t xml:space="preserve">ę </w:t>
      </w:r>
      <w:r>
        <w:rPr>
          <w:rFonts w:ascii="Arial" w:hAnsi="Arial" w:cs="Arial"/>
          <w:color w:val="000000"/>
          <w:sz w:val="20"/>
          <w:szCs w:val="20"/>
        </w:rPr>
        <w:t>na pi</w:t>
      </w:r>
      <w:r>
        <w:rPr>
          <w:rFonts w:ascii="Arial" w:hAnsi="Arial" w:eastAsia="TimesNewRoman" w:cs="Arial"/>
          <w:color w:val="000000"/>
          <w:sz w:val="20"/>
          <w:szCs w:val="20"/>
        </w:rPr>
        <w:t>ś</w:t>
      </w:r>
      <w:r>
        <w:rPr>
          <w:rFonts w:ascii="Arial" w:hAnsi="Arial" w:cs="Arial"/>
          <w:color w:val="000000"/>
          <w:sz w:val="20"/>
          <w:szCs w:val="20"/>
        </w:rPr>
        <w:t>mie i zaakceptowana przez Zamawiaj</w:t>
      </w:r>
      <w:r>
        <w:rPr>
          <w:rFonts w:ascii="Arial" w:hAnsi="Arial" w:eastAsia="TimesNewRoman" w:cs="Arial"/>
          <w:color w:val="000000"/>
          <w:sz w:val="20"/>
          <w:szCs w:val="20"/>
        </w:rPr>
        <w:t>ą</w:t>
      </w:r>
      <w:r>
        <w:rPr>
          <w:rFonts w:ascii="Arial" w:hAnsi="Arial" w:cs="Arial"/>
          <w:color w:val="000000"/>
          <w:sz w:val="20"/>
          <w:szCs w:val="20"/>
        </w:rPr>
        <w:t>cego. Zamawiaj</w:t>
      </w:r>
      <w:r>
        <w:rPr>
          <w:rFonts w:ascii="Arial" w:hAnsi="Arial" w:eastAsia="TimesNewRoman" w:cs="Arial"/>
          <w:color w:val="000000"/>
          <w:sz w:val="20"/>
          <w:szCs w:val="20"/>
        </w:rPr>
        <w:t>ą</w:t>
      </w:r>
      <w:r>
        <w:rPr>
          <w:rFonts w:ascii="Arial" w:hAnsi="Arial" w:cs="Arial"/>
          <w:color w:val="000000"/>
          <w:sz w:val="20"/>
          <w:szCs w:val="20"/>
        </w:rPr>
        <w:t>cy zaakceptuje tak</w:t>
      </w:r>
      <w:r>
        <w:rPr>
          <w:rFonts w:ascii="Arial" w:hAnsi="Arial" w:eastAsia="TimesNewRoman" w:cs="Arial"/>
          <w:color w:val="000000"/>
          <w:sz w:val="20"/>
          <w:szCs w:val="20"/>
        </w:rPr>
        <w:t xml:space="preserve">ą </w:t>
      </w:r>
      <w:r>
        <w:rPr>
          <w:rFonts w:ascii="Arial" w:hAnsi="Arial" w:cs="Arial"/>
          <w:color w:val="000000"/>
          <w:sz w:val="20"/>
          <w:szCs w:val="20"/>
        </w:rPr>
        <w:t>zmian</w:t>
      </w:r>
      <w:r>
        <w:rPr>
          <w:rFonts w:ascii="Arial" w:hAnsi="Arial" w:eastAsia="TimesNewRoman" w:cs="Arial"/>
          <w:color w:val="000000"/>
          <w:sz w:val="20"/>
          <w:szCs w:val="20"/>
        </w:rPr>
        <w:t xml:space="preserve">ę </w:t>
      </w:r>
      <w:r>
        <w:rPr>
          <w:rFonts w:ascii="Arial" w:hAnsi="Arial" w:cs="Arial"/>
          <w:color w:val="000000"/>
          <w:sz w:val="20"/>
          <w:szCs w:val="20"/>
        </w:rPr>
        <w:t>wył</w:t>
      </w:r>
      <w:r>
        <w:rPr>
          <w:rFonts w:ascii="Arial" w:hAnsi="Arial" w:eastAsia="TimesNewRoman" w:cs="Arial"/>
          <w:color w:val="000000"/>
          <w:sz w:val="20"/>
          <w:szCs w:val="20"/>
        </w:rPr>
        <w:t>ą</w:t>
      </w:r>
      <w:r>
        <w:rPr>
          <w:rFonts w:ascii="Arial" w:hAnsi="Arial" w:cs="Arial"/>
          <w:color w:val="000000"/>
          <w:sz w:val="20"/>
          <w:szCs w:val="20"/>
        </w:rPr>
        <w:t>cznie wtedy, gdy kwalifikacje i doświadczenie proponowanych osób b</w:t>
      </w:r>
      <w:r>
        <w:rPr>
          <w:rFonts w:ascii="Arial" w:hAnsi="Arial" w:eastAsia="TimesNewRoman" w:cs="Arial"/>
          <w:color w:val="000000"/>
          <w:sz w:val="20"/>
          <w:szCs w:val="20"/>
        </w:rPr>
        <w:t>ę</w:t>
      </w:r>
      <w:r>
        <w:rPr>
          <w:rFonts w:ascii="Arial" w:hAnsi="Arial" w:cs="Arial"/>
          <w:color w:val="000000"/>
          <w:sz w:val="20"/>
          <w:szCs w:val="20"/>
        </w:rPr>
        <w:t>d</w:t>
      </w:r>
      <w:r>
        <w:rPr>
          <w:rFonts w:ascii="Arial" w:hAnsi="Arial" w:eastAsia="TimesNewRoman" w:cs="Arial"/>
          <w:color w:val="000000"/>
          <w:sz w:val="20"/>
          <w:szCs w:val="20"/>
        </w:rPr>
        <w:t xml:space="preserve">ą równoważne </w:t>
      </w:r>
      <w:r>
        <w:rPr>
          <w:rFonts w:ascii="Arial" w:hAnsi="Arial" w:cs="Arial"/>
          <w:color w:val="000000"/>
          <w:sz w:val="20"/>
          <w:szCs w:val="20"/>
        </w:rPr>
        <w:t>lub wy</w:t>
      </w:r>
      <w:r>
        <w:rPr>
          <w:rFonts w:ascii="Arial" w:hAnsi="Arial" w:eastAsia="TimesNewRoman" w:cs="Arial"/>
          <w:color w:val="000000"/>
          <w:sz w:val="20"/>
          <w:szCs w:val="20"/>
        </w:rPr>
        <w:t>ż</w:t>
      </w:r>
      <w:r>
        <w:rPr>
          <w:rFonts w:ascii="Arial" w:hAnsi="Arial" w:cs="Arial"/>
          <w:color w:val="000000"/>
          <w:sz w:val="20"/>
          <w:szCs w:val="20"/>
        </w:rPr>
        <w:t xml:space="preserve">sze od  kwalifikacji i doświadczenia wskazanych osób w ofercie </w:t>
      </w:r>
      <w:r>
        <w:rPr>
          <w:rFonts w:ascii="Arial" w:hAnsi="Arial" w:cs="Arial"/>
          <w:sz w:val="20"/>
          <w:szCs w:val="20"/>
        </w:rPr>
        <w:t>Wykonawcy. Zmiana ta nie wymaga odrębnego aneksu do umowy.</w:t>
      </w:r>
    </w:p>
    <w:p w14:paraId="12A9E492">
      <w:pPr>
        <w:pStyle w:val="5"/>
        <w:widowControl/>
        <w:numPr>
          <w:ilvl w:val="0"/>
          <w:numId w:val="5"/>
        </w:numPr>
        <w:spacing w:line="360" w:lineRule="auto"/>
        <w:ind w:left="426" w:hanging="426"/>
        <w:jc w:val="both"/>
        <w:textAlignment w:val="baseline"/>
        <w:rPr>
          <w:rFonts w:ascii="Arial" w:hAnsi="Arial" w:cs="Arial"/>
          <w:sz w:val="20"/>
          <w:szCs w:val="20"/>
        </w:rPr>
      </w:pPr>
      <w:r>
        <w:rPr>
          <w:rFonts w:ascii="Arial" w:hAnsi="Arial" w:cs="Arial"/>
          <w:sz w:val="20"/>
          <w:szCs w:val="20"/>
        </w:rPr>
        <w:t>Wykonawca winien przedło</w:t>
      </w:r>
      <w:r>
        <w:rPr>
          <w:rFonts w:ascii="Arial" w:hAnsi="Arial" w:eastAsia="TimesNewRoman" w:cs="Arial"/>
          <w:sz w:val="20"/>
          <w:szCs w:val="20"/>
        </w:rPr>
        <w:t>ż</w:t>
      </w:r>
      <w:r>
        <w:rPr>
          <w:rFonts w:ascii="Arial" w:hAnsi="Arial" w:cs="Arial"/>
          <w:sz w:val="20"/>
          <w:szCs w:val="20"/>
        </w:rPr>
        <w:t>y</w:t>
      </w:r>
      <w:r>
        <w:rPr>
          <w:rFonts w:ascii="Arial" w:hAnsi="Arial" w:eastAsia="TimesNewRoman" w:cs="Arial"/>
          <w:sz w:val="20"/>
          <w:szCs w:val="20"/>
        </w:rPr>
        <w:t xml:space="preserve">ć </w:t>
      </w:r>
      <w:r>
        <w:rPr>
          <w:rFonts w:ascii="Arial" w:hAnsi="Arial" w:cs="Arial"/>
          <w:sz w:val="20"/>
          <w:szCs w:val="20"/>
        </w:rPr>
        <w:t>Zamawiaj</w:t>
      </w:r>
      <w:r>
        <w:rPr>
          <w:rFonts w:ascii="Arial" w:hAnsi="Arial" w:eastAsia="TimesNewRoman" w:cs="Arial"/>
          <w:sz w:val="20"/>
          <w:szCs w:val="20"/>
        </w:rPr>
        <w:t>ą</w:t>
      </w:r>
      <w:r>
        <w:rPr>
          <w:rFonts w:ascii="Arial" w:hAnsi="Arial" w:cs="Arial"/>
          <w:sz w:val="20"/>
          <w:szCs w:val="20"/>
        </w:rPr>
        <w:t>cemu propozycj</w:t>
      </w:r>
      <w:r>
        <w:rPr>
          <w:rFonts w:ascii="Arial" w:hAnsi="Arial" w:eastAsia="TimesNewRoman" w:cs="Arial"/>
          <w:sz w:val="20"/>
          <w:szCs w:val="20"/>
        </w:rPr>
        <w:t xml:space="preserve">ę </w:t>
      </w:r>
      <w:r>
        <w:rPr>
          <w:rFonts w:ascii="Arial" w:hAnsi="Arial" w:cs="Arial"/>
          <w:sz w:val="20"/>
          <w:szCs w:val="20"/>
        </w:rPr>
        <w:t xml:space="preserve">zmiany, o której mowa </w:t>
      </w:r>
      <w:r>
        <w:rPr>
          <w:rFonts w:ascii="Arial" w:hAnsi="Arial" w:cs="Arial"/>
          <w:sz w:val="20"/>
          <w:szCs w:val="20"/>
        </w:rPr>
        <w:br w:type="textWrapping"/>
      </w:r>
      <w:r>
        <w:rPr>
          <w:rFonts w:ascii="Arial" w:hAnsi="Arial" w:cs="Arial"/>
          <w:sz w:val="20"/>
          <w:szCs w:val="20"/>
        </w:rPr>
        <w:t>w ust.11, nie pó</w:t>
      </w:r>
      <w:r>
        <w:rPr>
          <w:rFonts w:ascii="Arial" w:hAnsi="Arial" w:eastAsia="TimesNewRoman" w:cs="Arial"/>
          <w:sz w:val="20"/>
          <w:szCs w:val="20"/>
        </w:rPr>
        <w:t>ź</w:t>
      </w:r>
      <w:r>
        <w:rPr>
          <w:rFonts w:ascii="Arial" w:hAnsi="Arial" w:cs="Arial"/>
          <w:sz w:val="20"/>
          <w:szCs w:val="20"/>
        </w:rPr>
        <w:t>niej ni</w:t>
      </w:r>
      <w:r>
        <w:rPr>
          <w:rFonts w:ascii="Arial" w:hAnsi="Arial" w:eastAsia="TimesNewRoman" w:cs="Arial"/>
          <w:sz w:val="20"/>
          <w:szCs w:val="20"/>
        </w:rPr>
        <w:t xml:space="preserve">ż </w:t>
      </w:r>
      <w:r>
        <w:rPr>
          <w:rFonts w:ascii="Arial" w:hAnsi="Arial" w:cs="Arial"/>
          <w:sz w:val="20"/>
          <w:szCs w:val="20"/>
        </w:rPr>
        <w:t>5 dni przed planowanym dopuszczeniem do udziału tej osoby w wykonywaniu przedmiotu umowy.</w:t>
      </w:r>
    </w:p>
    <w:p w14:paraId="530A81B9">
      <w:pPr>
        <w:pStyle w:val="5"/>
        <w:widowControl/>
        <w:numPr>
          <w:ilvl w:val="0"/>
          <w:numId w:val="5"/>
        </w:numPr>
        <w:spacing w:line="360" w:lineRule="auto"/>
        <w:ind w:left="426" w:hanging="426"/>
        <w:jc w:val="both"/>
        <w:textAlignment w:val="baseline"/>
        <w:rPr>
          <w:rFonts w:ascii="Arial" w:hAnsi="Arial" w:cs="Arial"/>
          <w:sz w:val="20"/>
          <w:szCs w:val="20"/>
        </w:rPr>
      </w:pPr>
      <w:r>
        <w:rPr>
          <w:rFonts w:ascii="Arial" w:hAnsi="Arial" w:cs="Arial"/>
          <w:sz w:val="20"/>
          <w:szCs w:val="20"/>
        </w:rPr>
        <w:t>Wykonawca zobowiązany jest do świadczenia Usług z uwzględnieniem zapewnienia warunków dostępności osobom ze szczególnymi potrzebami do Usług, w zakresie określonym w ustawie z dnia 19 lipca 2019 r. o zapewnianiu dostępności osobom ze szczególnymi potrzebami.</w:t>
      </w:r>
    </w:p>
    <w:p w14:paraId="3E7BB655">
      <w:pPr>
        <w:pStyle w:val="5"/>
        <w:widowControl/>
        <w:numPr>
          <w:ilvl w:val="0"/>
          <w:numId w:val="5"/>
        </w:numPr>
        <w:spacing w:line="360" w:lineRule="auto"/>
        <w:ind w:left="426" w:hanging="426"/>
        <w:jc w:val="both"/>
        <w:textAlignment w:val="baseline"/>
        <w:rPr>
          <w:rFonts w:ascii="Arial" w:hAnsi="Arial" w:cs="Arial"/>
          <w:sz w:val="20"/>
          <w:szCs w:val="20"/>
        </w:rPr>
      </w:pPr>
      <w:r>
        <w:rPr>
          <w:rFonts w:ascii="Arial" w:hAnsi="Arial" w:cs="Arial"/>
          <w:sz w:val="20"/>
          <w:szCs w:val="20"/>
        </w:rPr>
        <w:t>Wykonawca zobowiązuje się do świadczenia Usług z zachowaniem przepisów ustawy z dnia 13 maja 2016 r. o przeciwdziałaniu zagrożeniom przestępczością na tle seksualnym i ochronie małoletnich. W powyższym zakresie Wykonawca w szczególności oświadcza, że każda osoba skierowana do świadczenia Usług została przez niego zweryfikowana zgodnie z wymogami art. 21 ustawy z dnia 13 maja 2016 r. o przeciwdziałaniu zagrożeniom przestępczością na tle seksualnym i ochronie małoletnich, przed dopuszczeniem jej do świadczenia Usług, a potwierdzenie tej weryfikacji zostanie okazane Zamawiającemu na każde jego wezwanie.</w:t>
      </w:r>
    </w:p>
    <w:p w14:paraId="0CD58107">
      <w:pPr>
        <w:pStyle w:val="5"/>
        <w:widowControl/>
        <w:numPr>
          <w:ilvl w:val="0"/>
          <w:numId w:val="5"/>
        </w:numPr>
        <w:spacing w:line="360" w:lineRule="auto"/>
        <w:ind w:left="426" w:hanging="426"/>
        <w:jc w:val="both"/>
        <w:textAlignment w:val="baseline"/>
        <w:rPr>
          <w:rFonts w:ascii="Arial" w:hAnsi="Arial" w:cs="Arial"/>
          <w:sz w:val="20"/>
          <w:szCs w:val="20"/>
        </w:rPr>
      </w:pPr>
      <w:r>
        <w:rPr>
          <w:rFonts w:ascii="Arial" w:hAnsi="Arial" w:cs="Arial"/>
          <w:sz w:val="20"/>
          <w:szCs w:val="20"/>
        </w:rPr>
        <w:t>Wykonawca oświadcza, że nie jest przyjmującym zlecenie lub świadczącym usługi w myśl art. 1 pkt 1b ustawy z dnia 10 października 2002 r. o minimalnym wynagrodzeniu za pracę.</w:t>
      </w:r>
    </w:p>
    <w:p w14:paraId="6AD724F1">
      <w:pPr>
        <w:pStyle w:val="5"/>
        <w:widowControl/>
        <w:tabs>
          <w:tab w:val="left" w:pos="0"/>
        </w:tabs>
        <w:spacing w:line="360" w:lineRule="auto"/>
        <w:ind w:left="426" w:firstLine="0"/>
        <w:jc w:val="both"/>
        <w:textAlignment w:val="baseline"/>
        <w:rPr>
          <w:rFonts w:ascii="Arial" w:hAnsi="Arial" w:cs="Arial"/>
          <w:sz w:val="20"/>
          <w:szCs w:val="20"/>
        </w:rPr>
      </w:pPr>
    </w:p>
    <w:p w14:paraId="595C52E6">
      <w:pPr>
        <w:spacing w:line="360" w:lineRule="auto"/>
        <w:ind w:left="1667" w:right="2081" w:firstLine="0"/>
        <w:jc w:val="center"/>
        <w:rPr>
          <w:rFonts w:ascii="Arial" w:hAnsi="Arial" w:cs="Arial"/>
          <w:sz w:val="20"/>
          <w:szCs w:val="20"/>
        </w:rPr>
      </w:pPr>
      <w:r>
        <w:rPr>
          <w:rFonts w:ascii="Arial" w:hAnsi="Arial" w:cs="Arial"/>
          <w:b/>
          <w:sz w:val="20"/>
          <w:szCs w:val="20"/>
        </w:rPr>
        <w:t>§</w:t>
      </w:r>
      <w:r>
        <w:rPr>
          <w:rFonts w:ascii="Arial" w:hAnsi="Arial" w:cs="Arial"/>
          <w:b/>
          <w:spacing w:val="-1"/>
          <w:sz w:val="20"/>
          <w:szCs w:val="20"/>
        </w:rPr>
        <w:t xml:space="preserve"> </w:t>
      </w:r>
      <w:r>
        <w:rPr>
          <w:rFonts w:ascii="Arial" w:hAnsi="Arial" w:cs="Arial"/>
          <w:b/>
          <w:sz w:val="20"/>
          <w:szCs w:val="20"/>
        </w:rPr>
        <w:t>3.</w:t>
      </w:r>
    </w:p>
    <w:p w14:paraId="51D20040">
      <w:pPr>
        <w:spacing w:line="360" w:lineRule="auto"/>
        <w:ind w:left="1664" w:right="2081" w:firstLine="0"/>
        <w:jc w:val="center"/>
        <w:rPr>
          <w:rFonts w:ascii="Arial" w:hAnsi="Arial" w:cs="Arial"/>
          <w:sz w:val="20"/>
          <w:szCs w:val="20"/>
        </w:rPr>
      </w:pPr>
      <w:r>
        <w:rPr>
          <w:rFonts w:ascii="Arial" w:hAnsi="Arial" w:cs="Arial"/>
          <w:b/>
          <w:sz w:val="20"/>
          <w:szCs w:val="20"/>
        </w:rPr>
        <w:t>Czas trwania</w:t>
      </w:r>
      <w:r>
        <w:rPr>
          <w:rFonts w:ascii="Arial" w:hAnsi="Arial" w:cs="Arial"/>
          <w:b/>
          <w:spacing w:val="-2"/>
          <w:sz w:val="20"/>
          <w:szCs w:val="20"/>
        </w:rPr>
        <w:t xml:space="preserve"> </w:t>
      </w:r>
      <w:r>
        <w:rPr>
          <w:rFonts w:ascii="Arial" w:hAnsi="Arial" w:cs="Arial"/>
          <w:b/>
          <w:sz w:val="20"/>
          <w:szCs w:val="20"/>
        </w:rPr>
        <w:t>umowy</w:t>
      </w:r>
    </w:p>
    <w:p w14:paraId="6FB8A8CD">
      <w:pPr>
        <w:pStyle w:val="29"/>
        <w:numPr>
          <w:ilvl w:val="0"/>
          <w:numId w:val="6"/>
        </w:numPr>
        <w:spacing w:line="360" w:lineRule="auto"/>
        <w:ind w:left="714" w:hanging="357"/>
        <w:rPr>
          <w:rFonts w:ascii="Arial" w:hAnsi="Arial" w:cs="Arial"/>
          <w:sz w:val="20"/>
          <w:szCs w:val="20"/>
        </w:rPr>
      </w:pPr>
      <w:r>
        <w:rPr>
          <w:rFonts w:ascii="Arial" w:hAnsi="Arial" w:cs="Arial"/>
          <w:sz w:val="20"/>
          <w:szCs w:val="20"/>
        </w:rPr>
        <w:t>Umowa zostaje zawarta na okres ... dni.</w:t>
      </w:r>
    </w:p>
    <w:p w14:paraId="611C31EE">
      <w:pPr>
        <w:pStyle w:val="29"/>
        <w:numPr>
          <w:ilvl w:val="0"/>
          <w:numId w:val="6"/>
        </w:numPr>
        <w:spacing w:line="360" w:lineRule="auto"/>
        <w:ind w:left="714" w:hanging="357"/>
        <w:rPr>
          <w:rFonts w:ascii="Arial" w:hAnsi="Arial" w:cs="Arial"/>
          <w:sz w:val="20"/>
          <w:szCs w:val="20"/>
        </w:rPr>
      </w:pPr>
      <w:r>
        <w:rPr>
          <w:rFonts w:ascii="Arial" w:hAnsi="Arial" w:cs="Arial"/>
          <w:sz w:val="20"/>
          <w:szCs w:val="20"/>
        </w:rPr>
        <w:t>Rozpoczęcie świadczenia Usług nastąpi w dniu …...01.2026 r.</w:t>
      </w:r>
    </w:p>
    <w:p w14:paraId="18CBC167">
      <w:pPr>
        <w:pStyle w:val="29"/>
        <w:numPr>
          <w:ilvl w:val="0"/>
          <w:numId w:val="6"/>
        </w:numPr>
        <w:spacing w:line="360" w:lineRule="auto"/>
        <w:ind w:left="714" w:hanging="357"/>
        <w:rPr>
          <w:rFonts w:ascii="Arial" w:hAnsi="Arial" w:cs="Arial"/>
          <w:sz w:val="20"/>
          <w:szCs w:val="20"/>
        </w:rPr>
      </w:pPr>
      <w:r>
        <w:rPr>
          <w:rFonts w:ascii="Arial" w:hAnsi="Arial" w:cs="Arial"/>
          <w:sz w:val="20"/>
          <w:szCs w:val="20"/>
        </w:rPr>
        <w:t>Zakończenie świadczenia Usług nastąpi w dniu 31.12.2026 r.</w:t>
      </w:r>
    </w:p>
    <w:p w14:paraId="1F219DE5">
      <w:pPr>
        <w:spacing w:line="360" w:lineRule="auto"/>
        <w:ind w:left="1667" w:right="2081" w:firstLine="0"/>
        <w:jc w:val="center"/>
        <w:rPr>
          <w:rFonts w:ascii="Arial" w:hAnsi="Arial" w:cs="Arial"/>
          <w:b/>
          <w:sz w:val="20"/>
          <w:szCs w:val="20"/>
        </w:rPr>
      </w:pPr>
    </w:p>
    <w:p w14:paraId="4CCAC618">
      <w:pPr>
        <w:spacing w:line="360" w:lineRule="auto"/>
        <w:ind w:left="1667" w:right="2081" w:firstLine="0"/>
        <w:jc w:val="center"/>
        <w:rPr>
          <w:rFonts w:ascii="Arial" w:hAnsi="Arial" w:cs="Arial"/>
          <w:sz w:val="20"/>
          <w:szCs w:val="20"/>
        </w:rPr>
      </w:pPr>
      <w:r>
        <w:rPr>
          <w:rFonts w:ascii="Arial" w:hAnsi="Arial" w:cs="Arial"/>
          <w:b/>
          <w:sz w:val="20"/>
          <w:szCs w:val="20"/>
        </w:rPr>
        <w:t>§</w:t>
      </w:r>
      <w:r>
        <w:rPr>
          <w:rFonts w:ascii="Arial" w:hAnsi="Arial" w:cs="Arial"/>
          <w:b/>
          <w:spacing w:val="-1"/>
          <w:sz w:val="20"/>
          <w:szCs w:val="20"/>
        </w:rPr>
        <w:t xml:space="preserve"> </w:t>
      </w:r>
      <w:r>
        <w:rPr>
          <w:rFonts w:ascii="Arial" w:hAnsi="Arial" w:cs="Arial"/>
          <w:b/>
          <w:sz w:val="20"/>
          <w:szCs w:val="20"/>
        </w:rPr>
        <w:t>4.</w:t>
      </w:r>
    </w:p>
    <w:p w14:paraId="4AF2D12F">
      <w:pPr>
        <w:spacing w:line="360" w:lineRule="auto"/>
        <w:ind w:left="1663" w:right="2081" w:firstLine="0"/>
        <w:jc w:val="center"/>
        <w:rPr>
          <w:rFonts w:ascii="Arial" w:hAnsi="Arial" w:cs="Arial"/>
          <w:sz w:val="20"/>
          <w:szCs w:val="20"/>
        </w:rPr>
      </w:pPr>
      <w:r>
        <w:rPr>
          <w:rFonts w:ascii="Arial" w:hAnsi="Arial" w:cs="Arial"/>
          <w:b/>
          <w:sz w:val="20"/>
          <w:szCs w:val="20"/>
        </w:rPr>
        <w:t>Nadzór</w:t>
      </w:r>
      <w:r>
        <w:rPr>
          <w:rFonts w:ascii="Arial" w:hAnsi="Arial" w:cs="Arial"/>
          <w:b/>
          <w:spacing w:val="-3"/>
          <w:sz w:val="20"/>
          <w:szCs w:val="20"/>
        </w:rPr>
        <w:t xml:space="preserve"> </w:t>
      </w:r>
      <w:r>
        <w:rPr>
          <w:rFonts w:ascii="Arial" w:hAnsi="Arial" w:cs="Arial"/>
          <w:b/>
          <w:sz w:val="20"/>
          <w:szCs w:val="20"/>
        </w:rPr>
        <w:t>nad</w:t>
      </w:r>
      <w:r>
        <w:rPr>
          <w:rFonts w:ascii="Arial" w:hAnsi="Arial" w:cs="Arial"/>
          <w:b/>
          <w:spacing w:val="-3"/>
          <w:sz w:val="20"/>
          <w:szCs w:val="20"/>
        </w:rPr>
        <w:t xml:space="preserve"> </w:t>
      </w:r>
      <w:r>
        <w:rPr>
          <w:rFonts w:ascii="Arial" w:hAnsi="Arial" w:cs="Arial"/>
          <w:b/>
          <w:sz w:val="20"/>
          <w:szCs w:val="20"/>
        </w:rPr>
        <w:t>wykonaniem</w:t>
      </w:r>
      <w:r>
        <w:rPr>
          <w:rFonts w:ascii="Arial" w:hAnsi="Arial" w:cs="Arial"/>
          <w:b/>
          <w:spacing w:val="-3"/>
          <w:sz w:val="20"/>
          <w:szCs w:val="20"/>
        </w:rPr>
        <w:t xml:space="preserve"> </w:t>
      </w:r>
      <w:r>
        <w:rPr>
          <w:rFonts w:ascii="Arial" w:hAnsi="Arial" w:cs="Arial"/>
          <w:b/>
          <w:sz w:val="20"/>
          <w:szCs w:val="20"/>
        </w:rPr>
        <w:t>umowy</w:t>
      </w:r>
    </w:p>
    <w:p w14:paraId="7BC9B897">
      <w:pPr>
        <w:pStyle w:val="29"/>
        <w:numPr>
          <w:ilvl w:val="0"/>
          <w:numId w:val="7"/>
        </w:numPr>
        <w:tabs>
          <w:tab w:val="left" w:pos="851"/>
        </w:tabs>
        <w:spacing w:line="360" w:lineRule="auto"/>
        <w:ind w:left="426" w:right="4" w:hanging="392"/>
        <w:textAlignment w:val="baseline"/>
        <w:rPr>
          <w:rFonts w:ascii="Arial" w:hAnsi="Arial" w:cs="Arial"/>
          <w:sz w:val="20"/>
          <w:szCs w:val="20"/>
        </w:rPr>
      </w:pPr>
      <w:r>
        <w:rPr>
          <w:rFonts w:ascii="Arial" w:hAnsi="Arial" w:cs="Arial"/>
          <w:sz w:val="20"/>
          <w:szCs w:val="20"/>
        </w:rPr>
        <w:t>Wykonawca</w:t>
      </w:r>
      <w:r>
        <w:rPr>
          <w:rFonts w:ascii="Arial" w:hAnsi="Arial" w:cs="Arial"/>
          <w:spacing w:val="1"/>
          <w:sz w:val="20"/>
          <w:szCs w:val="20"/>
        </w:rPr>
        <w:t xml:space="preserve"> </w:t>
      </w:r>
      <w:r>
        <w:rPr>
          <w:rFonts w:ascii="Arial" w:hAnsi="Arial" w:cs="Arial"/>
          <w:sz w:val="20"/>
          <w:szCs w:val="20"/>
        </w:rPr>
        <w:t>przyjmuje</w:t>
      </w:r>
      <w:r>
        <w:rPr>
          <w:rFonts w:ascii="Arial" w:hAnsi="Arial" w:cs="Arial"/>
          <w:spacing w:val="1"/>
          <w:sz w:val="20"/>
          <w:szCs w:val="20"/>
        </w:rPr>
        <w:t xml:space="preserve"> </w:t>
      </w:r>
      <w:r>
        <w:rPr>
          <w:rFonts w:ascii="Arial" w:hAnsi="Arial" w:cs="Arial"/>
          <w:sz w:val="20"/>
          <w:szCs w:val="20"/>
        </w:rPr>
        <w:t>pełną</w:t>
      </w:r>
      <w:r>
        <w:rPr>
          <w:rFonts w:ascii="Arial" w:hAnsi="Arial" w:cs="Arial"/>
          <w:spacing w:val="1"/>
          <w:sz w:val="20"/>
          <w:szCs w:val="20"/>
        </w:rPr>
        <w:t xml:space="preserve"> </w:t>
      </w:r>
      <w:r>
        <w:rPr>
          <w:rFonts w:ascii="Arial" w:hAnsi="Arial" w:cs="Arial"/>
          <w:sz w:val="20"/>
          <w:szCs w:val="20"/>
        </w:rPr>
        <w:t>odpowiedzialność</w:t>
      </w:r>
      <w:r>
        <w:rPr>
          <w:rFonts w:ascii="Arial" w:hAnsi="Arial" w:cs="Arial"/>
          <w:spacing w:val="1"/>
          <w:sz w:val="20"/>
          <w:szCs w:val="20"/>
        </w:rPr>
        <w:t xml:space="preserve"> </w:t>
      </w:r>
      <w:r>
        <w:rPr>
          <w:rFonts w:ascii="Arial" w:hAnsi="Arial" w:cs="Arial"/>
          <w:sz w:val="20"/>
          <w:szCs w:val="20"/>
        </w:rPr>
        <w:t>za</w:t>
      </w:r>
      <w:r>
        <w:rPr>
          <w:rFonts w:ascii="Arial" w:hAnsi="Arial" w:cs="Arial"/>
          <w:spacing w:val="1"/>
          <w:sz w:val="20"/>
          <w:szCs w:val="20"/>
        </w:rPr>
        <w:t xml:space="preserve"> </w:t>
      </w:r>
      <w:r>
        <w:rPr>
          <w:rFonts w:ascii="Arial" w:hAnsi="Arial" w:cs="Arial"/>
          <w:sz w:val="20"/>
          <w:szCs w:val="20"/>
        </w:rPr>
        <w:t>szkody</w:t>
      </w:r>
      <w:r>
        <w:rPr>
          <w:rFonts w:ascii="Arial" w:hAnsi="Arial" w:cs="Arial"/>
          <w:spacing w:val="1"/>
          <w:sz w:val="20"/>
          <w:szCs w:val="20"/>
        </w:rPr>
        <w:t xml:space="preserve"> </w:t>
      </w:r>
      <w:r>
        <w:rPr>
          <w:rFonts w:ascii="Arial" w:hAnsi="Arial" w:cs="Arial"/>
          <w:sz w:val="20"/>
          <w:szCs w:val="20"/>
        </w:rPr>
        <w:t>wyrządzone</w:t>
      </w:r>
      <w:r>
        <w:rPr>
          <w:rFonts w:ascii="Arial" w:hAnsi="Arial" w:cs="Arial"/>
          <w:spacing w:val="1"/>
          <w:sz w:val="20"/>
          <w:szCs w:val="20"/>
        </w:rPr>
        <w:t xml:space="preserve"> </w:t>
      </w:r>
      <w:r>
        <w:rPr>
          <w:rFonts w:ascii="Arial" w:hAnsi="Arial" w:cs="Arial"/>
          <w:sz w:val="20"/>
          <w:szCs w:val="20"/>
        </w:rPr>
        <w:t>przez</w:t>
      </w:r>
      <w:r>
        <w:rPr>
          <w:rFonts w:ascii="Arial" w:hAnsi="Arial" w:cs="Arial"/>
          <w:spacing w:val="1"/>
          <w:sz w:val="20"/>
          <w:szCs w:val="20"/>
        </w:rPr>
        <w:t xml:space="preserve"> </w:t>
      </w:r>
      <w:r>
        <w:rPr>
          <w:rFonts w:ascii="Arial" w:hAnsi="Arial" w:cs="Arial"/>
          <w:sz w:val="20"/>
          <w:szCs w:val="20"/>
        </w:rPr>
        <w:t xml:space="preserve"> osoby świadczące Usługi w imieniu Wykonawcy w</w:t>
      </w:r>
      <w:r>
        <w:rPr>
          <w:rFonts w:ascii="Arial" w:hAnsi="Arial" w:cs="Arial"/>
          <w:spacing w:val="-2"/>
          <w:sz w:val="20"/>
          <w:szCs w:val="20"/>
        </w:rPr>
        <w:t xml:space="preserve"> </w:t>
      </w:r>
      <w:r>
        <w:rPr>
          <w:rFonts w:ascii="Arial" w:hAnsi="Arial" w:cs="Arial"/>
          <w:sz w:val="20"/>
          <w:szCs w:val="20"/>
        </w:rPr>
        <w:t>związku z</w:t>
      </w:r>
      <w:r>
        <w:rPr>
          <w:rFonts w:ascii="Arial" w:hAnsi="Arial" w:cs="Arial"/>
          <w:spacing w:val="-3"/>
          <w:sz w:val="20"/>
          <w:szCs w:val="20"/>
        </w:rPr>
        <w:t xml:space="preserve"> </w:t>
      </w:r>
      <w:r>
        <w:rPr>
          <w:rFonts w:ascii="Arial" w:hAnsi="Arial" w:cs="Arial"/>
          <w:sz w:val="20"/>
          <w:szCs w:val="20"/>
        </w:rPr>
        <w:t>wykonywanymi Usługami.</w:t>
      </w:r>
    </w:p>
    <w:p w14:paraId="5DC557C2">
      <w:pPr>
        <w:pStyle w:val="29"/>
        <w:numPr>
          <w:ilvl w:val="0"/>
          <w:numId w:val="7"/>
        </w:numPr>
        <w:tabs>
          <w:tab w:val="left" w:pos="851"/>
        </w:tabs>
        <w:spacing w:line="360" w:lineRule="auto"/>
        <w:ind w:left="426" w:right="4" w:hanging="392"/>
        <w:textAlignment w:val="baseline"/>
        <w:rPr>
          <w:rFonts w:ascii="Arial" w:hAnsi="Arial" w:cs="Arial"/>
          <w:sz w:val="20"/>
          <w:szCs w:val="20"/>
        </w:rPr>
      </w:pPr>
      <w:r>
        <w:rPr>
          <w:rFonts w:ascii="Arial" w:hAnsi="Arial" w:cs="Arial"/>
          <w:sz w:val="20"/>
          <w:szCs w:val="20"/>
        </w:rPr>
        <w:t>Zamawiający</w:t>
      </w:r>
      <w:r>
        <w:rPr>
          <w:rFonts w:ascii="Arial" w:hAnsi="Arial" w:cs="Arial"/>
          <w:spacing w:val="1"/>
          <w:sz w:val="20"/>
          <w:szCs w:val="20"/>
        </w:rPr>
        <w:t xml:space="preserve"> </w:t>
      </w:r>
      <w:r>
        <w:rPr>
          <w:rFonts w:ascii="Arial" w:hAnsi="Arial" w:cs="Arial"/>
          <w:sz w:val="20"/>
          <w:szCs w:val="20"/>
        </w:rPr>
        <w:t>zastrzega</w:t>
      </w:r>
      <w:r>
        <w:rPr>
          <w:rFonts w:ascii="Arial" w:hAnsi="Arial" w:cs="Arial"/>
          <w:spacing w:val="1"/>
          <w:sz w:val="20"/>
          <w:szCs w:val="20"/>
        </w:rPr>
        <w:t xml:space="preserve"> </w:t>
      </w:r>
      <w:r>
        <w:rPr>
          <w:rFonts w:ascii="Arial" w:hAnsi="Arial" w:cs="Arial"/>
          <w:sz w:val="20"/>
          <w:szCs w:val="20"/>
        </w:rPr>
        <w:t>sobie</w:t>
      </w:r>
      <w:r>
        <w:rPr>
          <w:rFonts w:ascii="Arial" w:hAnsi="Arial" w:cs="Arial"/>
          <w:spacing w:val="1"/>
          <w:sz w:val="20"/>
          <w:szCs w:val="20"/>
        </w:rPr>
        <w:t xml:space="preserve"> </w:t>
      </w:r>
      <w:r>
        <w:rPr>
          <w:rFonts w:ascii="Arial" w:hAnsi="Arial" w:cs="Arial"/>
          <w:sz w:val="20"/>
          <w:szCs w:val="20"/>
        </w:rPr>
        <w:t>prawo</w:t>
      </w:r>
      <w:r>
        <w:rPr>
          <w:rFonts w:ascii="Arial" w:hAnsi="Arial" w:cs="Arial"/>
          <w:spacing w:val="1"/>
          <w:sz w:val="20"/>
          <w:szCs w:val="20"/>
        </w:rPr>
        <w:t xml:space="preserve"> </w:t>
      </w:r>
      <w:r>
        <w:rPr>
          <w:rFonts w:ascii="Arial" w:hAnsi="Arial" w:cs="Arial"/>
          <w:sz w:val="20"/>
          <w:szCs w:val="20"/>
        </w:rPr>
        <w:t>dokonywania</w:t>
      </w:r>
      <w:r>
        <w:rPr>
          <w:rFonts w:ascii="Arial" w:hAnsi="Arial" w:cs="Arial"/>
          <w:spacing w:val="1"/>
          <w:sz w:val="20"/>
          <w:szCs w:val="20"/>
        </w:rPr>
        <w:t xml:space="preserve"> </w:t>
      </w:r>
      <w:r>
        <w:rPr>
          <w:rFonts w:ascii="Arial" w:hAnsi="Arial" w:cs="Arial"/>
          <w:sz w:val="20"/>
          <w:szCs w:val="20"/>
        </w:rPr>
        <w:t>okresowej</w:t>
      </w:r>
      <w:r>
        <w:rPr>
          <w:rFonts w:ascii="Arial" w:hAnsi="Arial" w:cs="Arial"/>
          <w:spacing w:val="1"/>
          <w:sz w:val="20"/>
          <w:szCs w:val="20"/>
        </w:rPr>
        <w:t xml:space="preserve"> </w:t>
      </w:r>
      <w:r>
        <w:rPr>
          <w:rFonts w:ascii="Arial" w:hAnsi="Arial" w:cs="Arial"/>
          <w:sz w:val="20"/>
          <w:szCs w:val="20"/>
        </w:rPr>
        <w:t>kontroli</w:t>
      </w:r>
      <w:r>
        <w:rPr>
          <w:rFonts w:ascii="Arial" w:hAnsi="Arial" w:cs="Arial"/>
          <w:spacing w:val="50"/>
          <w:sz w:val="20"/>
          <w:szCs w:val="20"/>
        </w:rPr>
        <w:t xml:space="preserve"> </w:t>
      </w:r>
      <w:r>
        <w:rPr>
          <w:rFonts w:ascii="Arial" w:hAnsi="Arial" w:cs="Arial"/>
          <w:sz w:val="20"/>
          <w:szCs w:val="20"/>
        </w:rPr>
        <w:t>prawidłowości</w:t>
      </w:r>
      <w:r>
        <w:rPr>
          <w:rFonts w:ascii="Arial" w:hAnsi="Arial" w:cs="Arial"/>
          <w:spacing w:val="1"/>
          <w:sz w:val="20"/>
          <w:szCs w:val="20"/>
        </w:rPr>
        <w:t xml:space="preserve"> </w:t>
      </w:r>
      <w:r>
        <w:rPr>
          <w:rFonts w:ascii="Arial" w:hAnsi="Arial" w:cs="Arial"/>
          <w:sz w:val="20"/>
          <w:szCs w:val="20"/>
        </w:rPr>
        <w:t>realizacji Usług, w szczególności: dokumentacji działalności usługowej oraz oceny jakości</w:t>
      </w:r>
      <w:r>
        <w:rPr>
          <w:rFonts w:ascii="Arial" w:hAnsi="Arial" w:cs="Arial"/>
          <w:spacing w:val="1"/>
          <w:sz w:val="20"/>
          <w:szCs w:val="20"/>
        </w:rPr>
        <w:t xml:space="preserve"> </w:t>
      </w:r>
      <w:r>
        <w:rPr>
          <w:rFonts w:ascii="Arial" w:hAnsi="Arial" w:cs="Arial"/>
          <w:sz w:val="20"/>
          <w:szCs w:val="20"/>
        </w:rPr>
        <w:t>Usług prowadzonych przez Wykonawcę, zgodności zakresu świadczonych</w:t>
      </w:r>
      <w:r>
        <w:rPr>
          <w:rFonts w:ascii="Arial" w:hAnsi="Arial" w:cs="Arial"/>
          <w:spacing w:val="1"/>
          <w:sz w:val="20"/>
          <w:szCs w:val="20"/>
        </w:rPr>
        <w:t xml:space="preserve"> </w:t>
      </w:r>
      <w:r>
        <w:rPr>
          <w:rFonts w:ascii="Arial" w:hAnsi="Arial" w:cs="Arial"/>
          <w:sz w:val="20"/>
          <w:szCs w:val="20"/>
        </w:rPr>
        <w:t>u Podopiecznego</w:t>
      </w:r>
      <w:r>
        <w:rPr>
          <w:rFonts w:ascii="Arial" w:hAnsi="Arial" w:cs="Arial"/>
          <w:spacing w:val="1"/>
          <w:sz w:val="20"/>
          <w:szCs w:val="20"/>
        </w:rPr>
        <w:t xml:space="preserve"> </w:t>
      </w:r>
      <w:r>
        <w:rPr>
          <w:rFonts w:ascii="Arial" w:hAnsi="Arial" w:cs="Arial"/>
          <w:sz w:val="20"/>
          <w:szCs w:val="20"/>
        </w:rPr>
        <w:t>Usług</w:t>
      </w:r>
      <w:r>
        <w:rPr>
          <w:rFonts w:ascii="Arial" w:hAnsi="Arial" w:cs="Arial"/>
          <w:spacing w:val="49"/>
          <w:sz w:val="20"/>
          <w:szCs w:val="20"/>
        </w:rPr>
        <w:t xml:space="preserve"> </w:t>
      </w:r>
      <w:r>
        <w:rPr>
          <w:rFonts w:ascii="Arial" w:hAnsi="Arial" w:cs="Arial"/>
          <w:spacing w:val="49"/>
          <w:sz w:val="20"/>
          <w:szCs w:val="20"/>
        </w:rPr>
        <w:br w:type="textWrapping"/>
      </w:r>
      <w:r>
        <w:rPr>
          <w:rFonts w:ascii="Arial" w:hAnsi="Arial" w:cs="Arial"/>
          <w:sz w:val="20"/>
          <w:szCs w:val="20"/>
        </w:rPr>
        <w:t>z</w:t>
      </w:r>
      <w:r>
        <w:rPr>
          <w:rFonts w:ascii="Arial" w:hAnsi="Arial" w:cs="Arial"/>
          <w:spacing w:val="-1"/>
          <w:sz w:val="20"/>
          <w:szCs w:val="20"/>
        </w:rPr>
        <w:t xml:space="preserve"> </w:t>
      </w:r>
      <w:r>
        <w:rPr>
          <w:rFonts w:ascii="Arial" w:hAnsi="Arial" w:cs="Arial"/>
          <w:sz w:val="20"/>
          <w:szCs w:val="20"/>
        </w:rPr>
        <w:t>zakresem określonym</w:t>
      </w:r>
      <w:r>
        <w:rPr>
          <w:rFonts w:ascii="Arial" w:hAnsi="Arial" w:cs="Arial"/>
          <w:spacing w:val="-2"/>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pisemnej</w:t>
      </w:r>
      <w:r>
        <w:rPr>
          <w:rFonts w:ascii="Arial" w:hAnsi="Arial" w:cs="Arial"/>
          <w:spacing w:val="1"/>
          <w:sz w:val="20"/>
          <w:szCs w:val="20"/>
        </w:rPr>
        <w:t xml:space="preserve"> </w:t>
      </w:r>
      <w:r>
        <w:rPr>
          <w:rFonts w:ascii="Arial" w:hAnsi="Arial" w:cs="Arial"/>
          <w:sz w:val="20"/>
          <w:szCs w:val="20"/>
        </w:rPr>
        <w:t>informacji, o której mowa w § 1 ust. 11.</w:t>
      </w:r>
    </w:p>
    <w:p w14:paraId="7976D2EF">
      <w:pPr>
        <w:pStyle w:val="29"/>
        <w:numPr>
          <w:ilvl w:val="0"/>
          <w:numId w:val="7"/>
        </w:numPr>
        <w:tabs>
          <w:tab w:val="left" w:pos="851"/>
        </w:tabs>
        <w:spacing w:line="360" w:lineRule="auto"/>
        <w:ind w:left="426" w:right="4" w:hanging="392"/>
        <w:textAlignment w:val="baseline"/>
        <w:rPr>
          <w:rFonts w:ascii="Arial" w:hAnsi="Arial" w:cs="Arial"/>
          <w:sz w:val="20"/>
          <w:szCs w:val="20"/>
        </w:rPr>
      </w:pPr>
      <w:r>
        <w:rPr>
          <w:rFonts w:ascii="Arial" w:hAnsi="Arial" w:cs="Arial"/>
          <w:sz w:val="20"/>
          <w:szCs w:val="20"/>
        </w:rPr>
        <w:t>Dokumentacja</w:t>
      </w:r>
      <w:r>
        <w:rPr>
          <w:rFonts w:ascii="Arial" w:hAnsi="Arial" w:cs="Arial"/>
          <w:spacing w:val="69"/>
          <w:sz w:val="20"/>
          <w:szCs w:val="20"/>
        </w:rPr>
        <w:t xml:space="preserve"> </w:t>
      </w:r>
      <w:r>
        <w:rPr>
          <w:rFonts w:ascii="Arial" w:hAnsi="Arial" w:cs="Arial"/>
          <w:sz w:val="20"/>
          <w:szCs w:val="20"/>
        </w:rPr>
        <w:t>winna</w:t>
      </w:r>
      <w:r>
        <w:rPr>
          <w:rFonts w:ascii="Arial" w:hAnsi="Arial" w:cs="Arial"/>
          <w:spacing w:val="71"/>
          <w:sz w:val="20"/>
          <w:szCs w:val="20"/>
        </w:rPr>
        <w:t xml:space="preserve"> </w:t>
      </w:r>
      <w:r>
        <w:rPr>
          <w:rFonts w:ascii="Arial" w:hAnsi="Arial" w:cs="Arial"/>
          <w:sz w:val="20"/>
          <w:szCs w:val="20"/>
        </w:rPr>
        <w:t>być</w:t>
      </w:r>
      <w:r>
        <w:rPr>
          <w:rFonts w:ascii="Arial" w:hAnsi="Arial" w:cs="Arial"/>
          <w:spacing w:val="69"/>
          <w:sz w:val="20"/>
          <w:szCs w:val="20"/>
        </w:rPr>
        <w:t xml:space="preserve"> </w:t>
      </w:r>
      <w:r>
        <w:rPr>
          <w:rFonts w:ascii="Arial" w:hAnsi="Arial" w:cs="Arial"/>
          <w:sz w:val="20"/>
          <w:szCs w:val="20"/>
        </w:rPr>
        <w:t>prowadzona</w:t>
      </w:r>
      <w:r>
        <w:rPr>
          <w:rFonts w:ascii="Arial" w:hAnsi="Arial" w:cs="Arial"/>
          <w:spacing w:val="69"/>
          <w:sz w:val="20"/>
          <w:szCs w:val="20"/>
        </w:rPr>
        <w:t xml:space="preserve"> </w:t>
      </w:r>
      <w:r>
        <w:rPr>
          <w:rFonts w:ascii="Arial" w:hAnsi="Arial" w:cs="Arial"/>
          <w:sz w:val="20"/>
          <w:szCs w:val="20"/>
        </w:rPr>
        <w:t>w</w:t>
      </w:r>
      <w:r>
        <w:rPr>
          <w:rFonts w:ascii="Arial" w:hAnsi="Arial" w:cs="Arial"/>
          <w:spacing w:val="72"/>
          <w:sz w:val="20"/>
          <w:szCs w:val="20"/>
        </w:rPr>
        <w:t xml:space="preserve"> </w:t>
      </w:r>
      <w:r>
        <w:rPr>
          <w:rFonts w:ascii="Arial" w:hAnsi="Arial" w:cs="Arial"/>
          <w:sz w:val="20"/>
          <w:szCs w:val="20"/>
        </w:rPr>
        <w:t>sposób</w:t>
      </w:r>
      <w:r>
        <w:rPr>
          <w:rFonts w:ascii="Arial" w:hAnsi="Arial" w:cs="Arial"/>
          <w:spacing w:val="68"/>
          <w:sz w:val="20"/>
          <w:szCs w:val="20"/>
        </w:rPr>
        <w:t xml:space="preserve"> </w:t>
      </w:r>
      <w:r>
        <w:rPr>
          <w:rFonts w:ascii="Arial" w:hAnsi="Arial" w:cs="Arial"/>
          <w:sz w:val="20"/>
          <w:szCs w:val="20"/>
        </w:rPr>
        <w:t>nie</w:t>
      </w:r>
      <w:r>
        <w:rPr>
          <w:rFonts w:ascii="Arial" w:hAnsi="Arial" w:cs="Arial"/>
          <w:spacing w:val="72"/>
          <w:sz w:val="20"/>
          <w:szCs w:val="20"/>
        </w:rPr>
        <w:t xml:space="preserve"> </w:t>
      </w:r>
      <w:r>
        <w:rPr>
          <w:rFonts w:ascii="Arial" w:hAnsi="Arial" w:cs="Arial"/>
          <w:sz w:val="20"/>
          <w:szCs w:val="20"/>
        </w:rPr>
        <w:t>budzący</w:t>
      </w:r>
      <w:r>
        <w:rPr>
          <w:rFonts w:ascii="Arial" w:hAnsi="Arial" w:cs="Arial"/>
          <w:spacing w:val="73"/>
          <w:sz w:val="20"/>
          <w:szCs w:val="20"/>
        </w:rPr>
        <w:t xml:space="preserve"> </w:t>
      </w:r>
      <w:r>
        <w:rPr>
          <w:rFonts w:ascii="Arial" w:hAnsi="Arial" w:cs="Arial"/>
          <w:sz w:val="20"/>
          <w:szCs w:val="20"/>
        </w:rPr>
        <w:t>zastrzeżeń,</w:t>
      </w:r>
      <w:r>
        <w:rPr>
          <w:rFonts w:ascii="Arial" w:hAnsi="Arial" w:cs="Arial"/>
          <w:spacing w:val="68"/>
          <w:sz w:val="20"/>
          <w:szCs w:val="20"/>
        </w:rPr>
        <w:t xml:space="preserve"> </w:t>
      </w:r>
      <w:r>
        <w:rPr>
          <w:rFonts w:ascii="Arial" w:hAnsi="Arial" w:cs="Arial"/>
          <w:sz w:val="20"/>
          <w:szCs w:val="20"/>
        </w:rPr>
        <w:t>bez</w:t>
      </w:r>
      <w:r>
        <w:rPr>
          <w:rFonts w:ascii="Arial" w:hAnsi="Arial" w:cs="Arial"/>
          <w:spacing w:val="71"/>
          <w:sz w:val="20"/>
          <w:szCs w:val="20"/>
        </w:rPr>
        <w:t xml:space="preserve"> </w:t>
      </w:r>
      <w:r>
        <w:rPr>
          <w:rFonts w:ascii="Arial" w:hAnsi="Arial" w:cs="Arial"/>
          <w:sz w:val="20"/>
          <w:szCs w:val="20"/>
        </w:rPr>
        <w:t>skreśleń</w:t>
      </w:r>
      <w:r>
        <w:rPr>
          <w:rFonts w:ascii="Arial" w:hAnsi="Arial" w:cs="Arial"/>
          <w:spacing w:val="-47"/>
          <w:sz w:val="20"/>
          <w:szCs w:val="20"/>
        </w:rPr>
        <w:t xml:space="preserve"> </w:t>
      </w:r>
      <w:r>
        <w:rPr>
          <w:rFonts w:ascii="Arial" w:hAnsi="Arial" w:cs="Arial"/>
          <w:sz w:val="20"/>
          <w:szCs w:val="20"/>
        </w:rPr>
        <w:t>i</w:t>
      </w:r>
      <w:r>
        <w:rPr>
          <w:rFonts w:ascii="Arial" w:hAnsi="Arial" w:cs="Arial"/>
          <w:spacing w:val="-1"/>
          <w:sz w:val="20"/>
          <w:szCs w:val="20"/>
        </w:rPr>
        <w:t> </w:t>
      </w:r>
      <w:r>
        <w:rPr>
          <w:rFonts w:ascii="Arial" w:hAnsi="Arial" w:cs="Arial"/>
          <w:sz w:val="20"/>
          <w:szCs w:val="20"/>
        </w:rPr>
        <w:t>poprawek.</w:t>
      </w:r>
    </w:p>
    <w:p w14:paraId="44FB7CC4">
      <w:pPr>
        <w:pStyle w:val="29"/>
        <w:numPr>
          <w:ilvl w:val="0"/>
          <w:numId w:val="7"/>
        </w:numPr>
        <w:tabs>
          <w:tab w:val="left" w:pos="851"/>
        </w:tabs>
        <w:spacing w:line="360" w:lineRule="auto"/>
        <w:ind w:left="426" w:right="4" w:hanging="392"/>
        <w:textAlignment w:val="baseline"/>
        <w:rPr>
          <w:rFonts w:ascii="Arial" w:hAnsi="Arial" w:cs="Arial"/>
          <w:sz w:val="20"/>
          <w:szCs w:val="20"/>
        </w:rPr>
      </w:pPr>
      <w:r>
        <w:rPr>
          <w:rFonts w:ascii="Arial" w:hAnsi="Arial" w:cs="Arial"/>
          <w:sz w:val="20"/>
          <w:szCs w:val="20"/>
        </w:rPr>
        <w:t>Zgodność</w:t>
      </w:r>
      <w:r>
        <w:rPr>
          <w:rFonts w:ascii="Arial" w:hAnsi="Arial" w:cs="Arial"/>
          <w:spacing w:val="1"/>
          <w:sz w:val="20"/>
          <w:szCs w:val="20"/>
        </w:rPr>
        <w:t xml:space="preserve"> </w:t>
      </w:r>
      <w:r>
        <w:rPr>
          <w:rFonts w:ascii="Arial" w:hAnsi="Arial" w:cs="Arial"/>
          <w:sz w:val="20"/>
          <w:szCs w:val="20"/>
        </w:rPr>
        <w:t>zakresu</w:t>
      </w:r>
      <w:r>
        <w:rPr>
          <w:rFonts w:ascii="Arial" w:hAnsi="Arial" w:cs="Arial"/>
          <w:spacing w:val="1"/>
          <w:sz w:val="20"/>
          <w:szCs w:val="20"/>
        </w:rPr>
        <w:t xml:space="preserve"> </w:t>
      </w:r>
      <w:r>
        <w:rPr>
          <w:rFonts w:ascii="Arial" w:hAnsi="Arial" w:cs="Arial"/>
          <w:sz w:val="20"/>
          <w:szCs w:val="20"/>
        </w:rPr>
        <w:t>świadczonych</w:t>
      </w:r>
      <w:r>
        <w:rPr>
          <w:rFonts w:ascii="Arial" w:hAnsi="Arial" w:cs="Arial"/>
          <w:spacing w:val="1"/>
          <w:sz w:val="20"/>
          <w:szCs w:val="20"/>
        </w:rPr>
        <w:t xml:space="preserve"> </w:t>
      </w:r>
      <w:r>
        <w:rPr>
          <w:rFonts w:ascii="Arial" w:hAnsi="Arial" w:cs="Arial"/>
          <w:sz w:val="20"/>
          <w:szCs w:val="20"/>
        </w:rPr>
        <w:t>Usług</w:t>
      </w:r>
      <w:r>
        <w:rPr>
          <w:rFonts w:ascii="Arial" w:hAnsi="Arial" w:cs="Arial"/>
          <w:spacing w:val="1"/>
          <w:sz w:val="20"/>
          <w:szCs w:val="20"/>
        </w:rPr>
        <w:t xml:space="preserve"> </w:t>
      </w:r>
      <w:r>
        <w:rPr>
          <w:rFonts w:ascii="Arial" w:hAnsi="Arial" w:cs="Arial"/>
          <w:sz w:val="20"/>
          <w:szCs w:val="20"/>
        </w:rPr>
        <w:t>z</w:t>
      </w:r>
      <w:r>
        <w:rPr>
          <w:rFonts w:ascii="Arial" w:hAnsi="Arial" w:cs="Arial"/>
          <w:spacing w:val="1"/>
          <w:sz w:val="20"/>
          <w:szCs w:val="20"/>
        </w:rPr>
        <w:t xml:space="preserve"> </w:t>
      </w:r>
      <w:r>
        <w:rPr>
          <w:rFonts w:ascii="Arial" w:hAnsi="Arial" w:cs="Arial"/>
          <w:sz w:val="20"/>
          <w:szCs w:val="20"/>
        </w:rPr>
        <w:t>zakresem</w:t>
      </w:r>
      <w:r>
        <w:rPr>
          <w:rFonts w:ascii="Arial" w:hAnsi="Arial" w:cs="Arial"/>
          <w:spacing w:val="1"/>
          <w:sz w:val="20"/>
          <w:szCs w:val="20"/>
        </w:rPr>
        <w:t xml:space="preserve"> </w:t>
      </w:r>
      <w:r>
        <w:rPr>
          <w:rFonts w:ascii="Arial" w:hAnsi="Arial" w:cs="Arial"/>
          <w:sz w:val="20"/>
          <w:szCs w:val="20"/>
        </w:rPr>
        <w:t>określonym</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pisemnej</w:t>
      </w:r>
      <w:r>
        <w:rPr>
          <w:rFonts w:ascii="Arial" w:hAnsi="Arial" w:cs="Arial"/>
          <w:spacing w:val="1"/>
          <w:sz w:val="20"/>
          <w:szCs w:val="20"/>
        </w:rPr>
        <w:t xml:space="preserve"> </w:t>
      </w:r>
      <w:r>
        <w:rPr>
          <w:rFonts w:ascii="Arial" w:hAnsi="Arial" w:cs="Arial"/>
          <w:sz w:val="20"/>
          <w:szCs w:val="20"/>
        </w:rPr>
        <w:t>informacji, o której mowa w § 1 ust. 11,</w:t>
      </w:r>
      <w:r>
        <w:rPr>
          <w:rFonts w:ascii="Arial" w:hAnsi="Arial" w:cs="Arial"/>
          <w:spacing w:val="1"/>
          <w:sz w:val="20"/>
          <w:szCs w:val="20"/>
        </w:rPr>
        <w:t xml:space="preserve"> </w:t>
      </w:r>
      <w:r>
        <w:rPr>
          <w:rFonts w:ascii="Arial" w:hAnsi="Arial" w:cs="Arial"/>
          <w:sz w:val="20"/>
          <w:szCs w:val="20"/>
        </w:rPr>
        <w:t>przyznającej</w:t>
      </w:r>
      <w:r>
        <w:rPr>
          <w:rFonts w:ascii="Arial" w:hAnsi="Arial" w:cs="Arial"/>
          <w:spacing w:val="-1"/>
          <w:sz w:val="20"/>
          <w:szCs w:val="20"/>
        </w:rPr>
        <w:t xml:space="preserve"> </w:t>
      </w:r>
      <w:r>
        <w:rPr>
          <w:rFonts w:ascii="Arial" w:hAnsi="Arial" w:cs="Arial"/>
          <w:sz w:val="20"/>
          <w:szCs w:val="20"/>
        </w:rPr>
        <w:t>świadczenie</w:t>
      </w:r>
      <w:r>
        <w:rPr>
          <w:rFonts w:ascii="Arial" w:hAnsi="Arial" w:cs="Arial"/>
          <w:spacing w:val="-3"/>
          <w:sz w:val="20"/>
          <w:szCs w:val="20"/>
        </w:rPr>
        <w:t xml:space="preserve"> </w:t>
      </w:r>
      <w:r>
        <w:rPr>
          <w:rFonts w:ascii="Arial" w:hAnsi="Arial" w:cs="Arial"/>
          <w:sz w:val="20"/>
          <w:szCs w:val="20"/>
        </w:rPr>
        <w:t>winna być</w:t>
      </w:r>
      <w:r>
        <w:rPr>
          <w:rFonts w:ascii="Arial" w:hAnsi="Arial" w:cs="Arial"/>
          <w:spacing w:val="-1"/>
          <w:sz w:val="20"/>
          <w:szCs w:val="20"/>
        </w:rPr>
        <w:t xml:space="preserve"> </w:t>
      </w:r>
      <w:r>
        <w:rPr>
          <w:rFonts w:ascii="Arial" w:hAnsi="Arial" w:cs="Arial"/>
          <w:sz w:val="20"/>
          <w:szCs w:val="20"/>
        </w:rPr>
        <w:t>potwierdzona</w:t>
      </w:r>
      <w:r>
        <w:rPr>
          <w:rFonts w:ascii="Arial" w:hAnsi="Arial" w:cs="Arial"/>
          <w:spacing w:val="-1"/>
          <w:sz w:val="20"/>
          <w:szCs w:val="20"/>
        </w:rPr>
        <w:t xml:space="preserve"> </w:t>
      </w:r>
      <w:r>
        <w:rPr>
          <w:rFonts w:ascii="Arial" w:hAnsi="Arial" w:cs="Arial"/>
          <w:sz w:val="20"/>
          <w:szCs w:val="20"/>
        </w:rPr>
        <w:t xml:space="preserve">przez </w:t>
      </w:r>
      <w:r>
        <w:rPr>
          <w:rFonts w:ascii="Arial" w:hAnsi="Arial" w:cs="Arial"/>
          <w:spacing w:val="1"/>
          <w:sz w:val="20"/>
          <w:szCs w:val="20"/>
        </w:rPr>
        <w:t xml:space="preserve">Podopiecznego korzystającego z usług lub przez </w:t>
      </w:r>
      <w:r>
        <w:rPr>
          <w:rFonts w:ascii="Arial" w:hAnsi="Arial" w:cs="Arial"/>
          <w:sz w:val="20"/>
          <w:szCs w:val="20"/>
        </w:rPr>
        <w:t>rodzica albo opiekuna prawnego</w:t>
      </w:r>
      <w:r>
        <w:rPr>
          <w:rFonts w:ascii="Arial" w:hAnsi="Arial" w:cs="Arial"/>
          <w:spacing w:val="1"/>
          <w:sz w:val="20"/>
          <w:szCs w:val="20"/>
        </w:rPr>
        <w:t xml:space="preserve"> Podopiecznego </w:t>
      </w:r>
      <w:r>
        <w:rPr>
          <w:rFonts w:ascii="Arial" w:hAnsi="Arial" w:cs="Arial"/>
          <w:sz w:val="20"/>
          <w:szCs w:val="20"/>
        </w:rPr>
        <w:t>korzystającego</w:t>
      </w:r>
      <w:r>
        <w:rPr>
          <w:rFonts w:ascii="Arial" w:hAnsi="Arial" w:cs="Arial"/>
          <w:spacing w:val="1"/>
          <w:sz w:val="20"/>
          <w:szCs w:val="20"/>
        </w:rPr>
        <w:t xml:space="preserve"> </w:t>
      </w:r>
      <w:r>
        <w:rPr>
          <w:rFonts w:ascii="Arial" w:hAnsi="Arial" w:cs="Arial"/>
          <w:sz w:val="20"/>
          <w:szCs w:val="20"/>
        </w:rPr>
        <w:t>z</w:t>
      </w:r>
      <w:r>
        <w:rPr>
          <w:rFonts w:ascii="Arial" w:hAnsi="Arial" w:cs="Arial"/>
          <w:spacing w:val="1"/>
          <w:sz w:val="20"/>
          <w:szCs w:val="20"/>
        </w:rPr>
        <w:t> </w:t>
      </w:r>
      <w:r>
        <w:rPr>
          <w:rFonts w:ascii="Arial" w:hAnsi="Arial" w:cs="Arial"/>
          <w:sz w:val="20"/>
          <w:szCs w:val="20"/>
        </w:rPr>
        <w:t>usług</w:t>
      </w:r>
      <w:r>
        <w:rPr>
          <w:rFonts w:ascii="Arial" w:hAnsi="Arial" w:cs="Arial"/>
          <w:spacing w:val="1"/>
          <w:sz w:val="20"/>
          <w:szCs w:val="20"/>
        </w:rPr>
        <w:t>.</w:t>
      </w:r>
    </w:p>
    <w:p w14:paraId="6A780412">
      <w:pPr>
        <w:pStyle w:val="29"/>
        <w:numPr>
          <w:ilvl w:val="0"/>
          <w:numId w:val="7"/>
        </w:numPr>
        <w:tabs>
          <w:tab w:val="left" w:pos="851"/>
        </w:tabs>
        <w:spacing w:line="360" w:lineRule="auto"/>
        <w:ind w:left="426" w:right="4" w:hanging="392"/>
        <w:textAlignment w:val="baseline"/>
        <w:rPr>
          <w:rFonts w:ascii="Arial" w:hAnsi="Arial" w:cs="Arial"/>
          <w:sz w:val="20"/>
          <w:szCs w:val="20"/>
        </w:rPr>
      </w:pPr>
      <w:r>
        <w:rPr>
          <w:rFonts w:ascii="Arial" w:hAnsi="Arial" w:cs="Arial"/>
          <w:sz w:val="20"/>
          <w:szCs w:val="20"/>
        </w:rPr>
        <w:t>Kontrola dokonywana jest w każdym czasie i miejscu przez upoważnionych pracowników</w:t>
      </w:r>
      <w:r>
        <w:rPr>
          <w:rFonts w:ascii="Arial" w:hAnsi="Arial" w:cs="Arial"/>
          <w:spacing w:val="1"/>
          <w:sz w:val="20"/>
          <w:szCs w:val="20"/>
        </w:rPr>
        <w:t xml:space="preserve"> </w:t>
      </w:r>
      <w:r>
        <w:rPr>
          <w:rFonts w:ascii="Arial" w:hAnsi="Arial" w:cs="Arial"/>
          <w:sz w:val="20"/>
          <w:szCs w:val="20"/>
        </w:rPr>
        <w:t>Zamawiającego w szczególności na podstawie dokumentów i innych nośników informacji,</w:t>
      </w:r>
      <w:r>
        <w:rPr>
          <w:rFonts w:ascii="Arial" w:hAnsi="Arial" w:cs="Arial"/>
          <w:spacing w:val="1"/>
          <w:sz w:val="20"/>
          <w:szCs w:val="20"/>
        </w:rPr>
        <w:t xml:space="preserve"> </w:t>
      </w:r>
      <w:r>
        <w:rPr>
          <w:rFonts w:ascii="Arial" w:hAnsi="Arial" w:cs="Arial"/>
          <w:sz w:val="20"/>
          <w:szCs w:val="20"/>
        </w:rPr>
        <w:t>które mają lub mogą mieć znaczenie dla oceny prawidłowości wykonywania Usług.</w:t>
      </w:r>
    </w:p>
    <w:p w14:paraId="0A3EAEBD">
      <w:pPr>
        <w:pStyle w:val="29"/>
        <w:numPr>
          <w:ilvl w:val="0"/>
          <w:numId w:val="7"/>
        </w:numPr>
        <w:tabs>
          <w:tab w:val="left" w:pos="851"/>
        </w:tabs>
        <w:spacing w:line="360" w:lineRule="auto"/>
        <w:ind w:left="426" w:right="4" w:hanging="392"/>
        <w:textAlignment w:val="baseline"/>
        <w:rPr>
          <w:rFonts w:ascii="Arial" w:hAnsi="Arial" w:cs="Arial"/>
          <w:sz w:val="20"/>
          <w:szCs w:val="20"/>
        </w:rPr>
      </w:pPr>
      <w:r>
        <w:rPr>
          <w:rFonts w:ascii="Arial" w:hAnsi="Arial" w:cs="Arial"/>
          <w:sz w:val="20"/>
          <w:szCs w:val="20"/>
        </w:rPr>
        <w:t>Wykonawca</w:t>
      </w:r>
      <w:r>
        <w:rPr>
          <w:rFonts w:ascii="Arial" w:hAnsi="Arial" w:cs="Arial"/>
          <w:spacing w:val="1"/>
          <w:sz w:val="20"/>
          <w:szCs w:val="20"/>
        </w:rPr>
        <w:t xml:space="preserve"> </w:t>
      </w:r>
      <w:r>
        <w:rPr>
          <w:rFonts w:ascii="Arial" w:hAnsi="Arial" w:cs="Arial"/>
          <w:sz w:val="20"/>
          <w:szCs w:val="20"/>
        </w:rPr>
        <w:t>na</w:t>
      </w:r>
      <w:r>
        <w:rPr>
          <w:rFonts w:ascii="Arial" w:hAnsi="Arial" w:cs="Arial"/>
          <w:spacing w:val="1"/>
          <w:sz w:val="20"/>
          <w:szCs w:val="20"/>
        </w:rPr>
        <w:t xml:space="preserve"> </w:t>
      </w:r>
      <w:r>
        <w:rPr>
          <w:rFonts w:ascii="Arial" w:hAnsi="Arial" w:cs="Arial"/>
          <w:sz w:val="20"/>
          <w:szCs w:val="20"/>
        </w:rPr>
        <w:t>żądanie</w:t>
      </w:r>
      <w:r>
        <w:rPr>
          <w:rFonts w:ascii="Arial" w:hAnsi="Arial" w:cs="Arial"/>
          <w:spacing w:val="1"/>
          <w:sz w:val="20"/>
          <w:szCs w:val="20"/>
        </w:rPr>
        <w:t xml:space="preserve"> </w:t>
      </w:r>
      <w:r>
        <w:rPr>
          <w:rFonts w:ascii="Arial" w:hAnsi="Arial" w:cs="Arial"/>
          <w:sz w:val="20"/>
          <w:szCs w:val="20"/>
        </w:rPr>
        <w:t>Zamawiającego</w:t>
      </w:r>
      <w:r>
        <w:rPr>
          <w:rFonts w:ascii="Arial" w:hAnsi="Arial" w:cs="Arial"/>
          <w:spacing w:val="1"/>
          <w:sz w:val="20"/>
          <w:szCs w:val="20"/>
        </w:rPr>
        <w:t xml:space="preserve"> </w:t>
      </w:r>
      <w:r>
        <w:rPr>
          <w:rFonts w:ascii="Arial" w:hAnsi="Arial" w:cs="Arial"/>
          <w:sz w:val="20"/>
          <w:szCs w:val="20"/>
        </w:rPr>
        <w:t>jest</w:t>
      </w:r>
      <w:r>
        <w:rPr>
          <w:rFonts w:ascii="Arial" w:hAnsi="Arial" w:cs="Arial"/>
          <w:spacing w:val="1"/>
          <w:sz w:val="20"/>
          <w:szCs w:val="20"/>
        </w:rPr>
        <w:t xml:space="preserve"> </w:t>
      </w:r>
      <w:r>
        <w:rPr>
          <w:rFonts w:ascii="Arial" w:hAnsi="Arial" w:cs="Arial"/>
          <w:sz w:val="20"/>
          <w:szCs w:val="20"/>
        </w:rPr>
        <w:t>zobowiązany</w:t>
      </w:r>
      <w:r>
        <w:rPr>
          <w:rFonts w:ascii="Arial" w:hAnsi="Arial" w:cs="Arial"/>
          <w:spacing w:val="1"/>
          <w:sz w:val="20"/>
          <w:szCs w:val="20"/>
        </w:rPr>
        <w:t xml:space="preserve"> </w:t>
      </w:r>
      <w:r>
        <w:rPr>
          <w:rFonts w:ascii="Arial" w:hAnsi="Arial" w:cs="Arial"/>
          <w:sz w:val="20"/>
          <w:szCs w:val="20"/>
        </w:rPr>
        <w:t>dostarczyć</w:t>
      </w:r>
      <w:r>
        <w:rPr>
          <w:rFonts w:ascii="Arial" w:hAnsi="Arial" w:cs="Arial"/>
          <w:spacing w:val="1"/>
          <w:sz w:val="20"/>
          <w:szCs w:val="20"/>
        </w:rPr>
        <w:t xml:space="preserve"> </w:t>
      </w:r>
      <w:r>
        <w:rPr>
          <w:rFonts w:ascii="Arial" w:hAnsi="Arial" w:cs="Arial"/>
          <w:sz w:val="20"/>
          <w:szCs w:val="20"/>
        </w:rPr>
        <w:t>lub</w:t>
      </w:r>
      <w:r>
        <w:rPr>
          <w:rFonts w:ascii="Arial" w:hAnsi="Arial" w:cs="Arial"/>
          <w:spacing w:val="1"/>
          <w:sz w:val="20"/>
          <w:szCs w:val="20"/>
        </w:rPr>
        <w:t xml:space="preserve"> </w:t>
      </w:r>
      <w:r>
        <w:rPr>
          <w:rFonts w:ascii="Arial" w:hAnsi="Arial" w:cs="Arial"/>
          <w:sz w:val="20"/>
          <w:szCs w:val="20"/>
        </w:rPr>
        <w:t>udostępnić</w:t>
      </w:r>
      <w:r>
        <w:rPr>
          <w:rFonts w:ascii="Arial" w:hAnsi="Arial" w:cs="Arial"/>
          <w:spacing w:val="1"/>
          <w:sz w:val="20"/>
          <w:szCs w:val="20"/>
        </w:rPr>
        <w:t xml:space="preserve"> </w:t>
      </w:r>
      <w:r>
        <w:rPr>
          <w:rFonts w:ascii="Arial" w:hAnsi="Arial" w:cs="Arial"/>
          <w:sz w:val="20"/>
          <w:szCs w:val="20"/>
        </w:rPr>
        <w:t xml:space="preserve">dokumenty </w:t>
      </w:r>
      <w:r>
        <w:rPr>
          <w:rFonts w:ascii="Arial" w:hAnsi="Arial" w:cs="Arial"/>
          <w:sz w:val="20"/>
          <w:szCs w:val="20"/>
        </w:rPr>
        <w:br w:type="textWrapping"/>
      </w:r>
      <w:r>
        <w:rPr>
          <w:rFonts w:ascii="Arial" w:hAnsi="Arial" w:cs="Arial"/>
          <w:sz w:val="20"/>
          <w:szCs w:val="20"/>
        </w:rPr>
        <w:t>i nośniki informacji oraz udzielić wyjaśnień i informacji w terminie określonym</w:t>
      </w:r>
      <w:r>
        <w:rPr>
          <w:rFonts w:ascii="Arial" w:hAnsi="Arial" w:cs="Arial"/>
          <w:spacing w:val="1"/>
          <w:sz w:val="20"/>
          <w:szCs w:val="20"/>
        </w:rPr>
        <w:t xml:space="preserve"> </w:t>
      </w:r>
      <w:r>
        <w:rPr>
          <w:rFonts w:ascii="Arial" w:hAnsi="Arial" w:cs="Arial"/>
          <w:sz w:val="20"/>
          <w:szCs w:val="20"/>
        </w:rPr>
        <w:t>przez</w:t>
      </w:r>
      <w:r>
        <w:rPr>
          <w:rFonts w:ascii="Arial" w:hAnsi="Arial" w:cs="Arial"/>
          <w:spacing w:val="-1"/>
          <w:sz w:val="20"/>
          <w:szCs w:val="20"/>
        </w:rPr>
        <w:t xml:space="preserve"> </w:t>
      </w:r>
      <w:r>
        <w:rPr>
          <w:rFonts w:ascii="Arial" w:hAnsi="Arial" w:cs="Arial"/>
          <w:sz w:val="20"/>
          <w:szCs w:val="20"/>
        </w:rPr>
        <w:t>kontrolującego.</w:t>
      </w:r>
    </w:p>
    <w:p w14:paraId="7D49A163">
      <w:pPr>
        <w:pStyle w:val="29"/>
        <w:numPr>
          <w:ilvl w:val="0"/>
          <w:numId w:val="7"/>
        </w:numPr>
        <w:tabs>
          <w:tab w:val="left" w:pos="851"/>
        </w:tabs>
        <w:spacing w:line="360" w:lineRule="auto"/>
        <w:ind w:left="426" w:right="4" w:hanging="392"/>
        <w:textAlignment w:val="baseline"/>
        <w:rPr>
          <w:rFonts w:ascii="Arial" w:hAnsi="Arial" w:cs="Arial"/>
          <w:sz w:val="20"/>
          <w:szCs w:val="20"/>
        </w:rPr>
      </w:pP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wyniku</w:t>
      </w:r>
      <w:r>
        <w:rPr>
          <w:rFonts w:ascii="Arial" w:hAnsi="Arial" w:cs="Arial"/>
          <w:spacing w:val="1"/>
          <w:sz w:val="20"/>
          <w:szCs w:val="20"/>
        </w:rPr>
        <w:t xml:space="preserve"> </w:t>
      </w:r>
      <w:r>
        <w:rPr>
          <w:rFonts w:ascii="Arial" w:hAnsi="Arial" w:cs="Arial"/>
          <w:sz w:val="20"/>
          <w:szCs w:val="20"/>
        </w:rPr>
        <w:t>kontroli</w:t>
      </w:r>
      <w:r>
        <w:rPr>
          <w:rFonts w:ascii="Arial" w:hAnsi="Arial" w:cs="Arial"/>
          <w:spacing w:val="1"/>
          <w:sz w:val="20"/>
          <w:szCs w:val="20"/>
        </w:rPr>
        <w:t xml:space="preserve"> </w:t>
      </w:r>
      <w:r>
        <w:rPr>
          <w:rFonts w:ascii="Arial" w:hAnsi="Arial" w:cs="Arial"/>
          <w:sz w:val="20"/>
          <w:szCs w:val="20"/>
        </w:rPr>
        <w:t>Zamawiający</w:t>
      </w:r>
      <w:r>
        <w:rPr>
          <w:rFonts w:ascii="Arial" w:hAnsi="Arial" w:cs="Arial"/>
          <w:spacing w:val="1"/>
          <w:sz w:val="20"/>
          <w:szCs w:val="20"/>
        </w:rPr>
        <w:t xml:space="preserve"> </w:t>
      </w:r>
      <w:r>
        <w:rPr>
          <w:rFonts w:ascii="Arial" w:hAnsi="Arial" w:cs="Arial"/>
          <w:sz w:val="20"/>
          <w:szCs w:val="20"/>
        </w:rPr>
        <w:t>sporządza</w:t>
      </w:r>
      <w:r>
        <w:rPr>
          <w:rFonts w:ascii="Arial" w:hAnsi="Arial" w:cs="Arial"/>
          <w:spacing w:val="1"/>
          <w:sz w:val="20"/>
          <w:szCs w:val="20"/>
        </w:rPr>
        <w:t xml:space="preserve"> </w:t>
      </w:r>
      <w:r>
        <w:rPr>
          <w:rFonts w:ascii="Arial" w:hAnsi="Arial" w:cs="Arial"/>
          <w:sz w:val="20"/>
          <w:szCs w:val="20"/>
        </w:rPr>
        <w:t>protokół,</w:t>
      </w:r>
      <w:r>
        <w:rPr>
          <w:rFonts w:ascii="Arial" w:hAnsi="Arial" w:cs="Arial"/>
          <w:spacing w:val="1"/>
          <w:sz w:val="20"/>
          <w:szCs w:val="20"/>
        </w:rPr>
        <w:t xml:space="preserve"> </w:t>
      </w:r>
      <w:r>
        <w:rPr>
          <w:rFonts w:ascii="Arial" w:hAnsi="Arial" w:cs="Arial"/>
          <w:sz w:val="20"/>
          <w:szCs w:val="20"/>
        </w:rPr>
        <w:t>który</w:t>
      </w:r>
      <w:r>
        <w:rPr>
          <w:rFonts w:ascii="Arial" w:hAnsi="Arial" w:cs="Arial"/>
          <w:spacing w:val="1"/>
          <w:sz w:val="20"/>
          <w:szCs w:val="20"/>
        </w:rPr>
        <w:t xml:space="preserve"> </w:t>
      </w:r>
      <w:r>
        <w:rPr>
          <w:rFonts w:ascii="Arial" w:hAnsi="Arial" w:cs="Arial"/>
          <w:sz w:val="20"/>
          <w:szCs w:val="20"/>
        </w:rPr>
        <w:t>zawiera</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szczególności</w:t>
      </w:r>
      <w:r>
        <w:rPr>
          <w:rFonts w:ascii="Arial" w:hAnsi="Arial" w:cs="Arial"/>
          <w:spacing w:val="1"/>
          <w:sz w:val="20"/>
          <w:szCs w:val="20"/>
        </w:rPr>
        <w:t xml:space="preserve"> </w:t>
      </w:r>
      <w:r>
        <w:rPr>
          <w:rFonts w:ascii="Arial" w:hAnsi="Arial" w:cs="Arial"/>
          <w:sz w:val="20"/>
          <w:szCs w:val="20"/>
        </w:rPr>
        <w:t>opis</w:t>
      </w:r>
      <w:r>
        <w:rPr>
          <w:rFonts w:ascii="Arial" w:hAnsi="Arial" w:cs="Arial"/>
          <w:spacing w:val="1"/>
          <w:sz w:val="20"/>
          <w:szCs w:val="20"/>
        </w:rPr>
        <w:t xml:space="preserve"> </w:t>
      </w:r>
      <w:r>
        <w:rPr>
          <w:rFonts w:ascii="Arial" w:hAnsi="Arial" w:cs="Arial"/>
          <w:sz w:val="20"/>
          <w:szCs w:val="20"/>
        </w:rPr>
        <w:t>stwierdzonych nieprawidłowości lub uchybień a także zalecenia pokontrolne w zakresie ich</w:t>
      </w:r>
      <w:r>
        <w:rPr>
          <w:rFonts w:ascii="Arial" w:hAnsi="Arial" w:cs="Arial"/>
          <w:spacing w:val="1"/>
          <w:sz w:val="20"/>
          <w:szCs w:val="20"/>
        </w:rPr>
        <w:t xml:space="preserve"> </w:t>
      </w:r>
      <w:r>
        <w:rPr>
          <w:rFonts w:ascii="Arial" w:hAnsi="Arial" w:cs="Arial"/>
          <w:sz w:val="20"/>
          <w:szCs w:val="20"/>
        </w:rPr>
        <w:t>usunięcia.</w:t>
      </w:r>
    </w:p>
    <w:p w14:paraId="25448315">
      <w:pPr>
        <w:spacing w:line="360" w:lineRule="auto"/>
        <w:ind w:left="1667" w:right="2081" w:firstLine="0"/>
        <w:jc w:val="center"/>
        <w:rPr>
          <w:rFonts w:ascii="Arial" w:hAnsi="Arial" w:cs="Arial"/>
          <w:sz w:val="20"/>
          <w:szCs w:val="20"/>
        </w:rPr>
      </w:pPr>
      <w:r>
        <w:rPr>
          <w:rFonts w:ascii="Arial" w:hAnsi="Arial" w:cs="Arial"/>
          <w:b/>
          <w:sz w:val="20"/>
          <w:szCs w:val="20"/>
        </w:rPr>
        <w:t>§</w:t>
      </w:r>
      <w:r>
        <w:rPr>
          <w:rFonts w:ascii="Arial" w:hAnsi="Arial" w:cs="Arial"/>
          <w:b/>
          <w:spacing w:val="-1"/>
          <w:sz w:val="20"/>
          <w:szCs w:val="20"/>
        </w:rPr>
        <w:t xml:space="preserve"> </w:t>
      </w:r>
      <w:r>
        <w:rPr>
          <w:rFonts w:ascii="Arial" w:hAnsi="Arial" w:cs="Arial"/>
          <w:b/>
          <w:sz w:val="20"/>
          <w:szCs w:val="20"/>
        </w:rPr>
        <w:t>5.</w:t>
      </w:r>
    </w:p>
    <w:p w14:paraId="40CDBC8C">
      <w:pPr>
        <w:spacing w:line="360" w:lineRule="auto"/>
        <w:ind w:left="1666" w:right="2081" w:firstLine="0"/>
        <w:jc w:val="center"/>
        <w:rPr>
          <w:rFonts w:ascii="Arial" w:hAnsi="Arial" w:cs="Arial"/>
          <w:b/>
          <w:sz w:val="20"/>
          <w:szCs w:val="20"/>
        </w:rPr>
      </w:pPr>
      <w:r>
        <w:rPr>
          <w:rFonts w:ascii="Arial" w:hAnsi="Arial" w:cs="Arial"/>
          <w:b/>
          <w:sz w:val="20"/>
          <w:szCs w:val="20"/>
        </w:rPr>
        <w:t>Wynagrodzenie</w:t>
      </w:r>
    </w:p>
    <w:p w14:paraId="624159D3">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Za świadczenie Usług Strony ustalają następującą cenę brutto za  jedną godzinę zegarową Usługi .................. zł (słownie brutto ………), która wynika z oferty Wykonawcy  i pozostanie ona niezmienna przez cały okres jej obowiązywania, z zastrzeżeniem § 10.</w:t>
      </w:r>
    </w:p>
    <w:p w14:paraId="6BABCFA1">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Strony ustalają, iż Zamawiający będzie dokonywał zapłaty za faktyczną liczbę godzin zrealizowanych Usług w danym miesiącu.</w:t>
      </w:r>
    </w:p>
    <w:p w14:paraId="5DADB501">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Strony ustalają, iż wynagrodzenie miesięczne przysługujące Wykonawcy będzie liczone jako iloczyn ilości faktycznej liczby godzin zrealizowanych Usług w danym miesiącu i ceny brutto za jedną godzinę Usługi, o której mowa w ust. 1.</w:t>
      </w:r>
    </w:p>
    <w:p w14:paraId="7D99A36C">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Strony ustalają, że rachunki/faktury każdorazowo będą wystawione przez Wykonawcę zbiorczo raz w miesiącu, po wykonaniu ostatniej Usługi w danym miesiącu, nie później niż do 10-go następnego miesiąca.</w:t>
      </w:r>
    </w:p>
    <w:p w14:paraId="232FC862">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Wykonawca zobowiązany jest do przekazywania rachunków/ faktur wraz z załącznikami:</w:t>
      </w:r>
    </w:p>
    <w:p w14:paraId="5F74F691">
      <w:pPr>
        <w:pStyle w:val="29"/>
        <w:numPr>
          <w:ilvl w:val="0"/>
          <w:numId w:val="9"/>
        </w:numPr>
        <w:spacing w:line="360" w:lineRule="auto"/>
        <w:textAlignment w:val="baseline"/>
        <w:rPr>
          <w:rFonts w:ascii="Arial" w:hAnsi="Arial" w:cs="Arial"/>
          <w:sz w:val="20"/>
          <w:szCs w:val="20"/>
        </w:rPr>
      </w:pPr>
      <w:r>
        <w:rPr>
          <w:rFonts w:ascii="Arial" w:hAnsi="Arial" w:cs="Arial"/>
          <w:sz w:val="20"/>
          <w:szCs w:val="20"/>
        </w:rPr>
        <w:t>Zał. nr 3 do umowy – kart pracy,</w:t>
      </w:r>
    </w:p>
    <w:p w14:paraId="10D664E9">
      <w:pPr>
        <w:pStyle w:val="29"/>
        <w:numPr>
          <w:ilvl w:val="0"/>
          <w:numId w:val="9"/>
        </w:numPr>
        <w:spacing w:line="360" w:lineRule="auto"/>
        <w:textAlignment w:val="baseline"/>
        <w:rPr>
          <w:rFonts w:ascii="Arial" w:hAnsi="Arial" w:cs="Arial"/>
          <w:sz w:val="20"/>
          <w:szCs w:val="20"/>
        </w:rPr>
      </w:pPr>
      <w:r>
        <w:rPr>
          <w:rFonts w:ascii="Arial" w:hAnsi="Arial" w:cs="Arial"/>
          <w:sz w:val="20"/>
          <w:szCs w:val="20"/>
        </w:rPr>
        <w:t xml:space="preserve">Zał. nr 4 do umowy - </w:t>
      </w:r>
      <w:r>
        <w:rPr>
          <w:rFonts w:ascii="Arial" w:hAnsi="Arial" w:cs="Arial"/>
          <w:bCs/>
          <w:sz w:val="20"/>
          <w:szCs w:val="20"/>
        </w:rPr>
        <w:t>indywidualnych kart świadczeniobiorców,</w:t>
      </w:r>
    </w:p>
    <w:p w14:paraId="2E3E275B">
      <w:pPr>
        <w:pStyle w:val="29"/>
        <w:numPr>
          <w:ilvl w:val="0"/>
          <w:numId w:val="9"/>
        </w:numPr>
        <w:spacing w:line="360" w:lineRule="auto"/>
        <w:textAlignment w:val="baseline"/>
        <w:rPr>
          <w:rFonts w:ascii="Arial" w:hAnsi="Arial" w:cs="Arial"/>
          <w:sz w:val="20"/>
          <w:szCs w:val="20"/>
        </w:rPr>
      </w:pPr>
      <w:r>
        <w:rPr>
          <w:rFonts w:ascii="Arial" w:hAnsi="Arial" w:cs="Arial"/>
          <w:sz w:val="20"/>
          <w:szCs w:val="20"/>
        </w:rPr>
        <w:t>Zał. nr 5 do umowy - ankiety wypełniane przez świadczeniobiorcę lub jego opiekuna, po upływie pierwszego miesiąca realizacji usług a także po upływie pierwszego i trzeciego kwartału realizowania SUO,</w:t>
      </w:r>
    </w:p>
    <w:p w14:paraId="0AA1BD84">
      <w:pPr>
        <w:pStyle w:val="29"/>
        <w:numPr>
          <w:ilvl w:val="0"/>
          <w:numId w:val="9"/>
        </w:numPr>
        <w:spacing w:line="360" w:lineRule="auto"/>
        <w:textAlignment w:val="baseline"/>
        <w:rPr>
          <w:rFonts w:ascii="Arial" w:hAnsi="Arial" w:cs="Arial"/>
          <w:sz w:val="20"/>
          <w:szCs w:val="20"/>
        </w:rPr>
      </w:pPr>
      <w:r>
        <w:rPr>
          <w:rFonts w:ascii="Arial" w:hAnsi="Arial" w:cs="Arial"/>
          <w:sz w:val="20"/>
          <w:szCs w:val="20"/>
        </w:rPr>
        <w:t>Zał. nr 6 do umowy - wykaz osób, u których nie były świadczone usługi (jeśli dotyczy)</w:t>
      </w:r>
    </w:p>
    <w:p w14:paraId="2500802A">
      <w:pPr>
        <w:pStyle w:val="29"/>
        <w:numPr>
          <w:ilvl w:val="0"/>
          <w:numId w:val="9"/>
        </w:numPr>
        <w:spacing w:line="360" w:lineRule="auto"/>
        <w:textAlignment w:val="baseline"/>
        <w:rPr>
          <w:rFonts w:ascii="Arial" w:hAnsi="Arial" w:cs="Arial"/>
          <w:sz w:val="20"/>
          <w:szCs w:val="20"/>
        </w:rPr>
      </w:pPr>
      <w:r>
        <w:rPr>
          <w:rFonts w:ascii="Arial" w:hAnsi="Arial" w:cs="Arial"/>
          <w:sz w:val="20"/>
          <w:szCs w:val="20"/>
        </w:rPr>
        <w:t>Zał. nr 7 do umowy - miesięczny rejestr osób objętych SUO,</w:t>
      </w:r>
    </w:p>
    <w:p w14:paraId="61E956D8">
      <w:pPr>
        <w:pStyle w:val="29"/>
        <w:numPr>
          <w:ilvl w:val="0"/>
          <w:numId w:val="9"/>
        </w:numPr>
        <w:spacing w:line="360" w:lineRule="auto"/>
        <w:textAlignment w:val="baseline"/>
        <w:rPr>
          <w:rFonts w:ascii="Arial" w:hAnsi="Arial" w:cs="Arial"/>
          <w:sz w:val="20"/>
          <w:szCs w:val="20"/>
        </w:rPr>
      </w:pPr>
      <w:r>
        <w:rPr>
          <w:rFonts w:ascii="Arial" w:hAnsi="Arial" w:cs="Arial"/>
          <w:sz w:val="20"/>
          <w:szCs w:val="20"/>
        </w:rPr>
        <w:t>Zał. nr 8 do umowy - miesięczne rozliczenie,</w:t>
      </w:r>
    </w:p>
    <w:p w14:paraId="0ED41861">
      <w:pPr>
        <w:pStyle w:val="29"/>
        <w:numPr>
          <w:ilvl w:val="0"/>
          <w:numId w:val="9"/>
        </w:numPr>
        <w:spacing w:line="360" w:lineRule="auto"/>
        <w:textAlignment w:val="baseline"/>
        <w:rPr>
          <w:rFonts w:ascii="Arial" w:hAnsi="Arial" w:cs="Arial"/>
          <w:sz w:val="20"/>
          <w:szCs w:val="20"/>
        </w:rPr>
      </w:pPr>
      <w:r>
        <w:rPr>
          <w:rFonts w:ascii="Arial" w:hAnsi="Arial" w:cs="Arial"/>
          <w:sz w:val="20"/>
          <w:szCs w:val="20"/>
        </w:rPr>
        <w:t>Zał. nr 9 do umowy - sprawozdanie</w:t>
      </w:r>
      <w:r>
        <w:rPr>
          <w:rFonts w:ascii="Arial" w:hAnsi="Arial" w:cs="Arial"/>
          <w:spacing w:val="-4"/>
          <w:sz w:val="20"/>
          <w:szCs w:val="20"/>
        </w:rPr>
        <w:t xml:space="preserve"> </w:t>
      </w:r>
      <w:r>
        <w:rPr>
          <w:rFonts w:ascii="Arial" w:hAnsi="Arial" w:cs="Arial"/>
          <w:sz w:val="20"/>
          <w:szCs w:val="20"/>
        </w:rPr>
        <w:t>z</w:t>
      </w:r>
      <w:r>
        <w:rPr>
          <w:rFonts w:ascii="Arial" w:hAnsi="Arial" w:cs="Arial"/>
          <w:spacing w:val="-3"/>
          <w:sz w:val="20"/>
          <w:szCs w:val="20"/>
        </w:rPr>
        <w:t xml:space="preserve"> </w:t>
      </w:r>
      <w:r>
        <w:rPr>
          <w:rFonts w:ascii="Arial" w:hAnsi="Arial" w:cs="Arial"/>
          <w:sz w:val="20"/>
          <w:szCs w:val="20"/>
        </w:rPr>
        <w:t>realizacji</w:t>
      </w:r>
      <w:r>
        <w:rPr>
          <w:rFonts w:ascii="Arial" w:hAnsi="Arial" w:cs="Arial"/>
          <w:spacing w:val="-2"/>
          <w:sz w:val="20"/>
          <w:szCs w:val="20"/>
        </w:rPr>
        <w:t xml:space="preserve"> </w:t>
      </w:r>
      <w:r>
        <w:rPr>
          <w:rFonts w:ascii="Arial" w:hAnsi="Arial" w:cs="Arial"/>
          <w:sz w:val="20"/>
          <w:szCs w:val="20"/>
        </w:rPr>
        <w:t>specjalistycznych</w:t>
      </w:r>
      <w:r>
        <w:rPr>
          <w:rFonts w:ascii="Arial" w:hAnsi="Arial" w:cs="Arial"/>
          <w:spacing w:val="-2"/>
          <w:sz w:val="20"/>
          <w:szCs w:val="20"/>
        </w:rPr>
        <w:t xml:space="preserve"> </w:t>
      </w:r>
      <w:r>
        <w:rPr>
          <w:rFonts w:ascii="Arial" w:hAnsi="Arial" w:cs="Arial"/>
          <w:sz w:val="20"/>
          <w:szCs w:val="20"/>
        </w:rPr>
        <w:t>usług</w:t>
      </w:r>
      <w:r>
        <w:rPr>
          <w:rFonts w:ascii="Arial" w:hAnsi="Arial" w:cs="Arial"/>
          <w:spacing w:val="-2"/>
          <w:sz w:val="20"/>
          <w:szCs w:val="20"/>
        </w:rPr>
        <w:t xml:space="preserve"> </w:t>
      </w:r>
      <w:r>
        <w:rPr>
          <w:rFonts w:ascii="Arial" w:hAnsi="Arial" w:cs="Arial"/>
          <w:sz w:val="20"/>
          <w:szCs w:val="20"/>
        </w:rPr>
        <w:t>opiekuńczych.</w:t>
      </w:r>
    </w:p>
    <w:p w14:paraId="7B5E70D2">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Wynagrodzenie będzie płatne przelewem na rachunek bankowy Wykonawcy wskazany na fakturze w terminie 14 dni od dnia jej otrzymania. Zamawiający dokona zapłaty za świadczone Usługi na podstawie faktur wystawionych przez Wykonawcę, które będą zawierały następujące dane Nabywcy i Odbiorcy:</w:t>
      </w:r>
    </w:p>
    <w:p w14:paraId="3E30FAB2">
      <w:pPr>
        <w:pStyle w:val="29"/>
        <w:spacing w:line="360" w:lineRule="auto"/>
        <w:ind w:left="360" w:firstLine="0"/>
        <w:rPr>
          <w:rFonts w:ascii="Arial" w:hAnsi="Arial" w:cs="Arial"/>
          <w:sz w:val="20"/>
          <w:szCs w:val="20"/>
        </w:rPr>
      </w:pPr>
      <w:r>
        <w:rPr>
          <w:rFonts w:ascii="Arial" w:hAnsi="Arial" w:cs="Arial"/>
          <w:sz w:val="20"/>
          <w:szCs w:val="20"/>
        </w:rPr>
        <w:t>Nabywca:</w:t>
      </w:r>
    </w:p>
    <w:p w14:paraId="5894C337">
      <w:pPr>
        <w:pStyle w:val="29"/>
        <w:spacing w:line="360" w:lineRule="auto"/>
        <w:ind w:left="360" w:firstLine="0"/>
        <w:rPr>
          <w:rFonts w:ascii="Arial" w:hAnsi="Arial" w:cs="Arial"/>
          <w:sz w:val="20"/>
          <w:szCs w:val="20"/>
        </w:rPr>
      </w:pPr>
      <w:r>
        <w:rPr>
          <w:rFonts w:ascii="Arial" w:hAnsi="Arial" w:cs="Arial"/>
          <w:sz w:val="20"/>
          <w:szCs w:val="20"/>
        </w:rPr>
        <w:t>Gmina Głuchołazy</w:t>
      </w:r>
    </w:p>
    <w:p w14:paraId="3C261297">
      <w:pPr>
        <w:pStyle w:val="29"/>
        <w:spacing w:line="360" w:lineRule="auto"/>
        <w:ind w:left="360" w:firstLine="0"/>
        <w:rPr>
          <w:rFonts w:ascii="Arial" w:hAnsi="Arial" w:cs="Arial"/>
          <w:sz w:val="20"/>
          <w:szCs w:val="20"/>
        </w:rPr>
      </w:pPr>
      <w:r>
        <w:rPr>
          <w:rFonts w:ascii="Arial" w:hAnsi="Arial" w:cs="Arial"/>
          <w:sz w:val="20"/>
          <w:szCs w:val="20"/>
        </w:rPr>
        <w:t>ul . Rynek 15, 48 – 340 Głuchołazy</w:t>
      </w:r>
    </w:p>
    <w:p w14:paraId="258D3A5F">
      <w:pPr>
        <w:pStyle w:val="29"/>
        <w:spacing w:line="360" w:lineRule="auto"/>
        <w:ind w:left="360" w:firstLine="0"/>
        <w:rPr>
          <w:rFonts w:ascii="Arial" w:hAnsi="Arial" w:cs="Arial"/>
          <w:sz w:val="20"/>
          <w:szCs w:val="20"/>
        </w:rPr>
      </w:pPr>
      <w:r>
        <w:rPr>
          <w:rFonts w:ascii="Arial" w:hAnsi="Arial" w:cs="Arial"/>
          <w:sz w:val="20"/>
          <w:szCs w:val="20"/>
        </w:rPr>
        <w:t>NIP: 753 – 238 – 26 - 90</w:t>
      </w:r>
    </w:p>
    <w:p w14:paraId="4B45128B">
      <w:pPr>
        <w:pStyle w:val="29"/>
        <w:spacing w:line="360" w:lineRule="auto"/>
        <w:ind w:left="360" w:firstLine="0"/>
        <w:rPr>
          <w:rFonts w:ascii="Arial" w:hAnsi="Arial" w:cs="Arial"/>
          <w:sz w:val="20"/>
          <w:szCs w:val="20"/>
        </w:rPr>
      </w:pPr>
      <w:r>
        <w:rPr>
          <w:rFonts w:ascii="Arial" w:hAnsi="Arial" w:cs="Arial"/>
          <w:sz w:val="20"/>
          <w:szCs w:val="20"/>
        </w:rPr>
        <w:t>Odbiorca:</w:t>
      </w:r>
    </w:p>
    <w:p w14:paraId="442F9A14">
      <w:pPr>
        <w:pStyle w:val="29"/>
        <w:spacing w:line="360" w:lineRule="auto"/>
        <w:ind w:left="360" w:firstLine="0"/>
        <w:rPr>
          <w:rFonts w:ascii="Arial" w:hAnsi="Arial" w:cs="Arial"/>
          <w:sz w:val="20"/>
          <w:szCs w:val="20"/>
        </w:rPr>
      </w:pPr>
      <w:r>
        <w:rPr>
          <w:rFonts w:ascii="Arial" w:hAnsi="Arial" w:cs="Arial"/>
          <w:sz w:val="20"/>
          <w:szCs w:val="20"/>
        </w:rPr>
        <w:t>Ośrodek Pomocy Społecznej</w:t>
      </w:r>
    </w:p>
    <w:p w14:paraId="704F4F8A">
      <w:pPr>
        <w:pStyle w:val="29"/>
        <w:spacing w:line="360" w:lineRule="auto"/>
        <w:ind w:left="360" w:firstLine="0"/>
        <w:rPr>
          <w:rFonts w:ascii="Arial" w:hAnsi="Arial" w:cs="Arial"/>
          <w:sz w:val="20"/>
          <w:szCs w:val="20"/>
        </w:rPr>
      </w:pPr>
      <w:r>
        <w:rPr>
          <w:rFonts w:ascii="Arial" w:hAnsi="Arial" w:cs="Arial"/>
          <w:sz w:val="20"/>
          <w:szCs w:val="20"/>
        </w:rPr>
        <w:t>Al. Jana Pawła II 14, 48 – 340 Głuchołazy</w:t>
      </w:r>
    </w:p>
    <w:p w14:paraId="7FE74C5D">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Strony postanawiają, że wszelką korespondencję związaną z wykonaniem umowy (w tym faktury) Wykonawca będzie przekazywał do Ośrodka Pomocy Społecznej, Al. Jana Pawła II 14, 48 – 340 Głuchołazy.</w:t>
      </w:r>
    </w:p>
    <w:p w14:paraId="11B3D8EE">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Strony ustalają, iż łączne wynagrodzenie Wykonawcy za świadczenie Usług nie przekroczy kwoty………… zł brutto (słownie brutto: …………………………………………………………… złotych), z zastrzeżeniem § 9 ust. 1 pkt 1 i pkt 2.</w:t>
      </w:r>
    </w:p>
    <w:p w14:paraId="4F2EA639">
      <w:pPr>
        <w:pStyle w:val="29"/>
        <w:numPr>
          <w:ilvl w:val="0"/>
          <w:numId w:val="8"/>
        </w:numPr>
        <w:spacing w:line="360" w:lineRule="auto"/>
        <w:ind w:left="360" w:hanging="360"/>
        <w:textAlignment w:val="baseline"/>
        <w:rPr>
          <w:rFonts w:ascii="Arial" w:hAnsi="Arial" w:cs="Arial"/>
          <w:sz w:val="20"/>
          <w:szCs w:val="20"/>
        </w:rPr>
      </w:pPr>
      <w:r>
        <w:rPr>
          <w:rFonts w:ascii="Arial" w:hAnsi="Arial" w:cs="Arial"/>
          <w:sz w:val="20"/>
          <w:szCs w:val="20"/>
        </w:rPr>
        <w:t>Umowa niniejsza rozwiązuje się bez potrzeby składania odrębnych oświadczeń woli w tym zakresie z chwilą, gdy łączna wartość wykonanych Usług osiągnie wysokość, o której mowa w ust. 8.</w:t>
      </w:r>
    </w:p>
    <w:p w14:paraId="62BAD56E">
      <w:pPr>
        <w:spacing w:line="360" w:lineRule="auto"/>
        <w:rPr>
          <w:rFonts w:ascii="Arial" w:hAnsi="Arial" w:cs="Arial"/>
          <w:sz w:val="20"/>
          <w:szCs w:val="20"/>
        </w:rPr>
      </w:pPr>
    </w:p>
    <w:p w14:paraId="716BF39A">
      <w:pPr>
        <w:spacing w:line="360" w:lineRule="auto"/>
        <w:jc w:val="center"/>
        <w:rPr>
          <w:rFonts w:ascii="Arial" w:hAnsi="Arial" w:cs="Arial"/>
          <w:b/>
          <w:bCs/>
          <w:sz w:val="20"/>
          <w:szCs w:val="20"/>
        </w:rPr>
      </w:pPr>
      <w:r>
        <w:rPr>
          <w:rFonts w:ascii="Arial" w:hAnsi="Arial" w:cs="Arial"/>
          <w:b/>
          <w:bCs/>
          <w:sz w:val="20"/>
          <w:szCs w:val="20"/>
        </w:rPr>
        <w:t>§ 6</w:t>
      </w:r>
    </w:p>
    <w:p w14:paraId="5537990B">
      <w:pPr>
        <w:spacing w:line="360" w:lineRule="auto"/>
        <w:jc w:val="center"/>
        <w:rPr>
          <w:rFonts w:ascii="Arial" w:hAnsi="Arial" w:cs="Arial"/>
          <w:b/>
          <w:bCs/>
          <w:sz w:val="20"/>
          <w:szCs w:val="20"/>
        </w:rPr>
      </w:pPr>
      <w:r>
        <w:rPr>
          <w:rFonts w:ascii="Arial" w:hAnsi="Arial" w:cs="Arial"/>
          <w:b/>
          <w:bCs/>
          <w:sz w:val="20"/>
          <w:szCs w:val="20"/>
        </w:rPr>
        <w:t>Kary umowne</w:t>
      </w:r>
    </w:p>
    <w:p w14:paraId="0DDD1516">
      <w:pPr>
        <w:pStyle w:val="29"/>
        <w:numPr>
          <w:ilvl w:val="0"/>
          <w:numId w:val="10"/>
        </w:numPr>
        <w:spacing w:line="360" w:lineRule="auto"/>
        <w:textAlignment w:val="baseline"/>
        <w:rPr>
          <w:rFonts w:ascii="Arial" w:hAnsi="Arial" w:cs="Arial"/>
          <w:sz w:val="20"/>
          <w:szCs w:val="20"/>
        </w:rPr>
      </w:pPr>
      <w:r>
        <w:rPr>
          <w:rFonts w:ascii="Arial" w:hAnsi="Arial" w:cs="Arial"/>
          <w:sz w:val="20"/>
          <w:szCs w:val="20"/>
        </w:rPr>
        <w:t>Wykonawca zapłaci Zamawiającemu karę umowną w następujących przypadkach i w wysokościach:</w:t>
      </w:r>
    </w:p>
    <w:p w14:paraId="4DE994D3">
      <w:pPr>
        <w:pStyle w:val="29"/>
        <w:numPr>
          <w:ilvl w:val="0"/>
          <w:numId w:val="11"/>
        </w:numPr>
        <w:spacing w:line="360" w:lineRule="auto"/>
        <w:textAlignment w:val="baseline"/>
        <w:rPr>
          <w:rFonts w:ascii="Arial" w:hAnsi="Arial" w:cs="Arial"/>
          <w:sz w:val="20"/>
          <w:szCs w:val="20"/>
        </w:rPr>
      </w:pPr>
      <w:r>
        <w:rPr>
          <w:rFonts w:ascii="Arial" w:hAnsi="Arial" w:cs="Arial"/>
          <w:sz w:val="20"/>
          <w:szCs w:val="20"/>
        </w:rPr>
        <w:t>za odstąpienie od umowy przez którąkolwiek ze stron z przyczyn leżących po stronie Wykonawcy w wysokości 30 % wynagrodzenia brutto określonego w § 5 ust. 8 umowy,</w:t>
      </w:r>
    </w:p>
    <w:p w14:paraId="08B1E851">
      <w:pPr>
        <w:pStyle w:val="29"/>
        <w:numPr>
          <w:ilvl w:val="0"/>
          <w:numId w:val="11"/>
        </w:numPr>
        <w:spacing w:line="360" w:lineRule="auto"/>
        <w:textAlignment w:val="baseline"/>
        <w:rPr>
          <w:rFonts w:ascii="Arial" w:hAnsi="Arial" w:cs="Arial"/>
          <w:sz w:val="20"/>
          <w:szCs w:val="20"/>
        </w:rPr>
      </w:pPr>
      <w:r>
        <w:rPr>
          <w:rFonts w:ascii="Arial" w:hAnsi="Arial" w:cs="Arial"/>
          <w:sz w:val="20"/>
          <w:szCs w:val="20"/>
        </w:rPr>
        <w:t>za każdy przypadek świadczenia Usług niezgodnie z postanowieniami umowy w wysokości 1% wartości wynagrodzenia brutto przysługującego za dany miesiąc, w którym to zdarzenie nastąpiło, wyliczonego stosownie do § 5 ust. 3.</w:t>
      </w:r>
    </w:p>
    <w:p w14:paraId="70AEEB2D">
      <w:pPr>
        <w:pStyle w:val="29"/>
        <w:numPr>
          <w:ilvl w:val="0"/>
          <w:numId w:val="11"/>
        </w:numPr>
        <w:spacing w:line="360" w:lineRule="auto"/>
        <w:textAlignment w:val="baseline"/>
        <w:rPr>
          <w:rFonts w:ascii="Arial" w:hAnsi="Arial" w:cs="Arial"/>
          <w:sz w:val="20"/>
          <w:szCs w:val="20"/>
        </w:rPr>
      </w:pPr>
      <w:r>
        <w:rPr>
          <w:rFonts w:ascii="Arial" w:hAnsi="Arial" w:eastAsia="Times New Roman" w:cs="Arial"/>
          <w:sz w:val="20"/>
          <w:szCs w:val="20"/>
          <w:lang w:eastAsia="pl-PL"/>
        </w:rPr>
        <w:t xml:space="preserve">z tytułu niespełnienia przez Wykonawcę lub Podwykonawcę obowiązku zatrudnienia pracowników,  o   których  mowa   w  SWZ,   wykonujących   czynności   związane z realizacją niniejszej umowy tj. obsługi administracyjnej, na podstawie umowy o pracę w rozumieniu przepisów ustawy z dnia 26 czerwca 1974 r. Kodeks pracy, w wysokości 500 zł brutto za każdy stwierdzony przypadek niespełnienia w/w wymogu, przy czym niezłożenie przez Wykonawcę w wyznaczonym przez Zamawiającego terminie dowodów, o których mowa w § 2 ust. 4 umowy, traktowane będzie jako niespełnienie przez Wykonawcę lub Podwykonawcę w/w wymogu. </w:t>
      </w:r>
    </w:p>
    <w:p w14:paraId="41EE2ABB">
      <w:pPr>
        <w:pStyle w:val="29"/>
        <w:numPr>
          <w:ilvl w:val="0"/>
          <w:numId w:val="10"/>
        </w:numPr>
        <w:spacing w:line="360" w:lineRule="auto"/>
        <w:textAlignment w:val="baseline"/>
        <w:rPr>
          <w:rFonts w:ascii="Arial" w:hAnsi="Arial" w:cs="Arial"/>
          <w:sz w:val="20"/>
          <w:szCs w:val="20"/>
        </w:rPr>
      </w:pPr>
      <w:r>
        <w:rPr>
          <w:rFonts w:ascii="Arial" w:hAnsi="Arial" w:cs="Arial"/>
          <w:sz w:val="20"/>
          <w:szCs w:val="20"/>
        </w:rPr>
        <w:t>Maksymalna łączna wysokość kar umownych, które Zamawiający może naliczyć na podstawie ust. 1, nie może przekroczyć 40% wynagrodzenia brutto określonego w § 5 ust. 8 umowy.</w:t>
      </w:r>
    </w:p>
    <w:p w14:paraId="3253DF13">
      <w:pPr>
        <w:pStyle w:val="29"/>
        <w:numPr>
          <w:ilvl w:val="0"/>
          <w:numId w:val="10"/>
        </w:numPr>
        <w:spacing w:line="360" w:lineRule="auto"/>
        <w:textAlignment w:val="baseline"/>
        <w:rPr>
          <w:rFonts w:ascii="Arial" w:hAnsi="Arial" w:cs="Arial"/>
          <w:sz w:val="20"/>
          <w:szCs w:val="20"/>
        </w:rPr>
      </w:pPr>
      <w:r>
        <w:rPr>
          <w:rFonts w:ascii="Arial" w:hAnsi="Arial" w:cs="Arial"/>
          <w:sz w:val="20"/>
          <w:szCs w:val="20"/>
        </w:rPr>
        <w:t>Kary umowne o których mowa w ust. 1 Zamawiający może potrącić z każdego rachunku/faktury wystawionej przez Wykonawcę bez konieczności wcześniejszych powiadomień lub oświadczeń w tym zakresie, na co Wykonawca wyraża zgodę.</w:t>
      </w:r>
    </w:p>
    <w:p w14:paraId="21C856F6">
      <w:pPr>
        <w:pStyle w:val="29"/>
        <w:numPr>
          <w:ilvl w:val="0"/>
          <w:numId w:val="10"/>
        </w:numPr>
        <w:spacing w:line="360" w:lineRule="auto"/>
        <w:textAlignment w:val="baseline"/>
        <w:rPr>
          <w:rFonts w:ascii="Arial" w:hAnsi="Arial" w:cs="Arial"/>
          <w:sz w:val="20"/>
          <w:szCs w:val="20"/>
        </w:rPr>
      </w:pPr>
      <w:r>
        <w:rPr>
          <w:rFonts w:ascii="Arial" w:hAnsi="Arial" w:cs="Arial"/>
          <w:sz w:val="20"/>
          <w:szCs w:val="20"/>
        </w:rPr>
        <w:t xml:space="preserve">Zamawiający zastrzega sobie prawo dochodzenia odszkodowania przewyższającego kary umowne na zasadach ogólnych. </w:t>
      </w:r>
    </w:p>
    <w:p w14:paraId="0AF65227">
      <w:pPr>
        <w:pStyle w:val="29"/>
        <w:spacing w:line="360" w:lineRule="auto"/>
        <w:ind w:left="0" w:firstLine="0"/>
        <w:jc w:val="center"/>
        <w:rPr>
          <w:rFonts w:ascii="Arial" w:hAnsi="Arial" w:cs="Arial"/>
          <w:b/>
          <w:bCs/>
          <w:sz w:val="20"/>
          <w:szCs w:val="20"/>
        </w:rPr>
      </w:pPr>
    </w:p>
    <w:p w14:paraId="75BB1003">
      <w:pPr>
        <w:pStyle w:val="29"/>
        <w:spacing w:line="360" w:lineRule="auto"/>
        <w:ind w:left="0" w:firstLine="0"/>
        <w:jc w:val="center"/>
        <w:rPr>
          <w:rFonts w:ascii="Arial" w:hAnsi="Arial" w:cs="Arial"/>
          <w:b/>
          <w:bCs/>
          <w:sz w:val="20"/>
          <w:szCs w:val="20"/>
        </w:rPr>
      </w:pPr>
      <w:r>
        <w:rPr>
          <w:rFonts w:ascii="Arial" w:hAnsi="Arial" w:cs="Arial"/>
          <w:b/>
          <w:bCs/>
          <w:sz w:val="20"/>
          <w:szCs w:val="20"/>
        </w:rPr>
        <w:t>§ 7</w:t>
      </w:r>
    </w:p>
    <w:p w14:paraId="0A63E41C">
      <w:pPr>
        <w:pStyle w:val="29"/>
        <w:widowControl/>
        <w:numPr>
          <w:ilvl w:val="0"/>
          <w:numId w:val="12"/>
        </w:numPr>
        <w:tabs>
          <w:tab w:val="left" w:pos="426"/>
        </w:tabs>
        <w:suppressAutoHyphens w:val="0"/>
        <w:spacing w:before="0" w:after="0" w:line="360" w:lineRule="auto"/>
        <w:ind w:left="426" w:hanging="426"/>
        <w:contextualSpacing/>
        <w:rPr>
          <w:rFonts w:ascii="Arial" w:hAnsi="Arial" w:cs="Arial"/>
          <w:sz w:val="20"/>
          <w:szCs w:val="20"/>
        </w:rPr>
      </w:pPr>
      <w:r>
        <w:rPr>
          <w:rFonts w:ascii="Arial" w:hAnsi="Arial" w:cs="Arial"/>
          <w:sz w:val="20"/>
          <w:szCs w:val="20"/>
        </w:rPr>
        <w:t xml:space="preserve">Wykonawca może powierzyć realizację Usług podwykonawcom za zgodą i wiedzą Zamawiającego, z uwzględnieniem postanowień zawartych w art. 462 i art. 463 ustawy Prawo zamówień </w:t>
      </w:r>
      <w:r>
        <w:rPr>
          <w:rFonts w:ascii="Arial" w:hAnsi="Arial" w:cs="Arial"/>
          <w:sz w:val="20"/>
          <w:szCs w:val="20"/>
        </w:rPr>
        <w:br w:type="textWrapping"/>
      </w:r>
      <w:r>
        <w:rPr>
          <w:rFonts w:ascii="Arial" w:hAnsi="Arial" w:cs="Arial"/>
          <w:sz w:val="20"/>
          <w:szCs w:val="20"/>
        </w:rPr>
        <w:t xml:space="preserve">Publicznych. </w:t>
      </w:r>
    </w:p>
    <w:p w14:paraId="72B6D46C">
      <w:pPr>
        <w:pStyle w:val="29"/>
        <w:widowControl/>
        <w:numPr>
          <w:ilvl w:val="0"/>
          <w:numId w:val="12"/>
        </w:numPr>
        <w:tabs>
          <w:tab w:val="left" w:pos="426"/>
        </w:tabs>
        <w:suppressAutoHyphens w:val="0"/>
        <w:spacing w:before="0" w:after="0" w:line="360" w:lineRule="auto"/>
        <w:ind w:left="426" w:hanging="426"/>
        <w:contextualSpacing/>
        <w:rPr>
          <w:rFonts w:ascii="Arial" w:hAnsi="Arial" w:cs="Arial"/>
          <w:sz w:val="20"/>
          <w:szCs w:val="20"/>
        </w:rPr>
      </w:pPr>
      <w:r>
        <w:rPr>
          <w:rFonts w:ascii="Arial" w:hAnsi="Arial" w:cs="Arial"/>
          <w:sz w:val="20"/>
          <w:szCs w:val="20"/>
        </w:rPr>
        <w:t>Wykonawca odpowiada za działanie Podwykonawców jak za własne.</w:t>
      </w:r>
    </w:p>
    <w:p w14:paraId="042715D7">
      <w:pPr>
        <w:pStyle w:val="29"/>
        <w:widowControl/>
        <w:suppressAutoHyphens w:val="0"/>
        <w:spacing w:before="0" w:after="0" w:line="360" w:lineRule="auto"/>
        <w:ind w:left="426" w:firstLine="0"/>
        <w:contextualSpacing/>
        <w:rPr>
          <w:rFonts w:ascii="Arial" w:hAnsi="Arial" w:cs="Arial"/>
          <w:sz w:val="20"/>
          <w:szCs w:val="20"/>
        </w:rPr>
      </w:pPr>
    </w:p>
    <w:p w14:paraId="2465E373">
      <w:pPr>
        <w:spacing w:line="360" w:lineRule="auto"/>
        <w:jc w:val="center"/>
        <w:rPr>
          <w:rFonts w:ascii="Arial" w:hAnsi="Arial" w:cs="Arial"/>
          <w:b/>
          <w:bCs/>
          <w:sz w:val="20"/>
          <w:szCs w:val="20"/>
        </w:rPr>
      </w:pPr>
    </w:p>
    <w:p w14:paraId="1D758BAA">
      <w:pPr>
        <w:spacing w:line="360" w:lineRule="auto"/>
        <w:jc w:val="center"/>
        <w:rPr>
          <w:rFonts w:ascii="Arial" w:hAnsi="Arial" w:cs="Arial"/>
          <w:b/>
          <w:bCs/>
          <w:sz w:val="20"/>
          <w:szCs w:val="20"/>
        </w:rPr>
      </w:pPr>
      <w:r>
        <w:rPr>
          <w:rFonts w:ascii="Arial" w:hAnsi="Arial" w:cs="Arial"/>
          <w:b/>
          <w:bCs/>
          <w:sz w:val="20"/>
          <w:szCs w:val="20"/>
        </w:rPr>
        <w:t>§ 8</w:t>
      </w:r>
    </w:p>
    <w:p w14:paraId="3CBD560E">
      <w:pPr>
        <w:spacing w:line="360" w:lineRule="auto"/>
        <w:jc w:val="center"/>
        <w:rPr>
          <w:rFonts w:ascii="Arial" w:hAnsi="Arial" w:cs="Arial"/>
          <w:b/>
          <w:bCs/>
          <w:sz w:val="20"/>
          <w:szCs w:val="20"/>
        </w:rPr>
      </w:pPr>
      <w:r>
        <w:rPr>
          <w:rFonts w:ascii="Arial" w:hAnsi="Arial" w:cs="Arial"/>
          <w:b/>
          <w:bCs/>
          <w:sz w:val="20"/>
          <w:szCs w:val="20"/>
        </w:rPr>
        <w:t>Odstąpienie od umowy</w:t>
      </w:r>
    </w:p>
    <w:p w14:paraId="1E81EEAC">
      <w:pPr>
        <w:widowControl/>
        <w:numPr>
          <w:ilvl w:val="0"/>
          <w:numId w:val="13"/>
        </w:numPr>
        <w:tabs>
          <w:tab w:val="left" w:pos="-2160"/>
        </w:tabs>
        <w:spacing w:line="360" w:lineRule="auto"/>
        <w:textAlignment w:val="baseline"/>
        <w:rPr>
          <w:rFonts w:ascii="Arial" w:hAnsi="Arial" w:cs="Arial"/>
          <w:sz w:val="20"/>
          <w:szCs w:val="20"/>
        </w:rPr>
      </w:pPr>
      <w:r>
        <w:rPr>
          <w:rFonts w:ascii="Arial" w:hAnsi="Arial" w:cs="Arial"/>
          <w:sz w:val="20"/>
          <w:szCs w:val="20"/>
        </w:rPr>
        <w:t>Zamawiający</w:t>
      </w:r>
      <w:r>
        <w:rPr>
          <w:rFonts w:ascii="Arial" w:hAnsi="Arial" w:cs="Arial"/>
          <w:color w:val="000000"/>
          <w:sz w:val="20"/>
          <w:szCs w:val="20"/>
        </w:rPr>
        <w:t xml:space="preserve"> ma prawo odstąpić od umowy w przypadku gdy:</w:t>
      </w:r>
    </w:p>
    <w:p w14:paraId="2A90BA32">
      <w:pPr>
        <w:numPr>
          <w:ilvl w:val="1"/>
          <w:numId w:val="14"/>
        </w:numPr>
        <w:tabs>
          <w:tab w:val="left" w:pos="-360"/>
        </w:tabs>
        <w:spacing w:line="360" w:lineRule="auto"/>
        <w:ind w:left="709" w:hanging="425"/>
        <w:jc w:val="both"/>
        <w:textAlignment w:val="baseline"/>
        <w:rPr>
          <w:rFonts w:ascii="Arial" w:hAnsi="Arial" w:cs="Arial"/>
          <w:sz w:val="20"/>
          <w:szCs w:val="20"/>
        </w:rPr>
      </w:pPr>
      <w:r>
        <w:rPr>
          <w:rFonts w:ascii="Arial" w:hAnsi="Arial" w:cs="Arial"/>
          <w:sz w:val="20"/>
          <w:szCs w:val="20"/>
        </w:rPr>
        <w:t>zostanie wydany prawomocny nakaz zajęcia składników majątku Wykonawcy,</w:t>
      </w:r>
    </w:p>
    <w:p w14:paraId="71D2651D">
      <w:pPr>
        <w:numPr>
          <w:ilvl w:val="1"/>
          <w:numId w:val="14"/>
        </w:numPr>
        <w:tabs>
          <w:tab w:val="left" w:pos="-360"/>
        </w:tabs>
        <w:spacing w:line="360" w:lineRule="auto"/>
        <w:ind w:left="709" w:hanging="425"/>
        <w:jc w:val="both"/>
        <w:textAlignment w:val="baseline"/>
        <w:rPr>
          <w:rFonts w:ascii="Arial" w:hAnsi="Arial" w:cs="Arial"/>
          <w:sz w:val="20"/>
          <w:szCs w:val="20"/>
        </w:rPr>
      </w:pPr>
      <w:r>
        <w:rPr>
          <w:rFonts w:ascii="Arial" w:hAnsi="Arial" w:cs="Arial"/>
          <w:sz w:val="20"/>
          <w:szCs w:val="20"/>
        </w:rPr>
        <w:t>Wykonawca pomimo wezwania złożonego na piśmie nie rozpoczął świadczenia Usług,</w:t>
      </w:r>
    </w:p>
    <w:p w14:paraId="043344AC">
      <w:pPr>
        <w:numPr>
          <w:ilvl w:val="1"/>
          <w:numId w:val="14"/>
        </w:numPr>
        <w:tabs>
          <w:tab w:val="left" w:pos="-360"/>
        </w:tabs>
        <w:spacing w:line="360" w:lineRule="auto"/>
        <w:ind w:left="709" w:hanging="425"/>
        <w:jc w:val="both"/>
        <w:textAlignment w:val="baseline"/>
        <w:rPr>
          <w:rFonts w:ascii="Arial" w:hAnsi="Arial" w:cs="Arial"/>
          <w:sz w:val="20"/>
          <w:szCs w:val="20"/>
        </w:rPr>
      </w:pPr>
      <w:r>
        <w:rPr>
          <w:rFonts w:ascii="Arial" w:hAnsi="Arial" w:cs="Arial"/>
          <w:sz w:val="20"/>
          <w:szCs w:val="20"/>
        </w:rPr>
        <w:t>Wykonawca świadczy Usługi wadliwie lub niezgodnie z Umową i mimo wezwania przez Zamawiającego do usunięcia naruszeń, nie zmienia sposobu świadczenia na prawidłowy lub zgodny z Umową.</w:t>
      </w:r>
    </w:p>
    <w:p w14:paraId="6FE1C303">
      <w:pPr>
        <w:widowControl/>
        <w:numPr>
          <w:ilvl w:val="2"/>
          <w:numId w:val="14"/>
        </w:numPr>
        <w:tabs>
          <w:tab w:val="left" w:pos="360"/>
        </w:tabs>
        <w:spacing w:line="360" w:lineRule="auto"/>
        <w:ind w:left="360" w:hanging="360"/>
        <w:jc w:val="both"/>
        <w:textAlignment w:val="baseline"/>
        <w:rPr>
          <w:rFonts w:ascii="Arial" w:hAnsi="Arial" w:cs="Arial"/>
          <w:sz w:val="20"/>
          <w:szCs w:val="20"/>
        </w:rPr>
      </w:pPr>
      <w:r>
        <w:rPr>
          <w:rFonts w:ascii="Arial" w:hAnsi="Arial" w:cs="Arial"/>
          <w:sz w:val="20"/>
          <w:szCs w:val="20"/>
        </w:rPr>
        <w:t>Zamawiający może również odstąpić od umowy w przypadkach, o których mowa w art. 456 ust. 1 ustawy z dnia 11 września 2019 r. Prawo zamówień publicznych.</w:t>
      </w:r>
    </w:p>
    <w:p w14:paraId="66CD1873">
      <w:pPr>
        <w:widowControl/>
        <w:numPr>
          <w:ilvl w:val="2"/>
          <w:numId w:val="14"/>
        </w:numPr>
        <w:tabs>
          <w:tab w:val="left" w:pos="360"/>
        </w:tabs>
        <w:spacing w:line="360" w:lineRule="auto"/>
        <w:ind w:left="360" w:hanging="360"/>
        <w:jc w:val="both"/>
        <w:textAlignment w:val="baseline"/>
        <w:rPr>
          <w:rFonts w:ascii="Arial" w:hAnsi="Arial" w:cs="Arial"/>
          <w:sz w:val="20"/>
          <w:szCs w:val="20"/>
        </w:rPr>
      </w:pPr>
      <w:r>
        <w:rPr>
          <w:rFonts w:ascii="Arial" w:hAnsi="Arial" w:cs="Arial"/>
          <w:sz w:val="20"/>
          <w:szCs w:val="20"/>
        </w:rPr>
        <w:t xml:space="preserve">Odstąpienie od umowy w przypadkach wymienionych w ust. 1 i 2 następuje przez oświadczenie </w:t>
      </w:r>
      <w:r>
        <w:rPr>
          <w:rFonts w:ascii="Arial" w:hAnsi="Arial" w:cs="Arial"/>
          <w:sz w:val="20"/>
          <w:szCs w:val="20"/>
        </w:rPr>
        <w:br w:type="textWrapping"/>
      </w:r>
      <w:r>
        <w:rPr>
          <w:rFonts w:ascii="Arial" w:hAnsi="Arial" w:cs="Arial"/>
          <w:sz w:val="20"/>
          <w:szCs w:val="20"/>
        </w:rPr>
        <w:t>w formie pisemnej pod rygorem nieważności, z podaniem przyczyny odstąpienia w terminie 30 dni od dnia powzięcia wiadomości o przyczynie odstąpienia.</w:t>
      </w:r>
    </w:p>
    <w:p w14:paraId="64275071">
      <w:pPr>
        <w:widowControl/>
        <w:numPr>
          <w:ilvl w:val="2"/>
          <w:numId w:val="14"/>
        </w:numPr>
        <w:tabs>
          <w:tab w:val="left" w:pos="360"/>
        </w:tabs>
        <w:spacing w:line="360" w:lineRule="auto"/>
        <w:ind w:left="360" w:hanging="360"/>
        <w:jc w:val="both"/>
        <w:textAlignment w:val="baseline"/>
        <w:rPr>
          <w:rFonts w:ascii="Arial" w:hAnsi="Arial" w:cs="Arial"/>
          <w:sz w:val="20"/>
          <w:szCs w:val="20"/>
        </w:rPr>
      </w:pPr>
      <w:r>
        <w:rPr>
          <w:rFonts w:ascii="Arial" w:hAnsi="Arial" w:cs="Arial"/>
          <w:sz w:val="20"/>
          <w:szCs w:val="20"/>
        </w:rPr>
        <w:t xml:space="preserve">W razie odstąpienia od umowy Wykonawcy przysługuje wynagrodzenie jedynie za faktycznie i prawidłowo zrealizowane Usługi do dnia odstąpienia. </w:t>
      </w:r>
    </w:p>
    <w:p w14:paraId="18022CAA">
      <w:pPr>
        <w:widowControl/>
        <w:tabs>
          <w:tab w:val="left" w:pos="360"/>
        </w:tabs>
        <w:spacing w:line="360" w:lineRule="auto"/>
        <w:ind w:left="360" w:firstLine="0"/>
        <w:jc w:val="both"/>
        <w:textAlignment w:val="baseline"/>
        <w:rPr>
          <w:rFonts w:ascii="Arial" w:hAnsi="Arial" w:cs="Arial"/>
          <w:sz w:val="20"/>
          <w:szCs w:val="20"/>
        </w:rPr>
      </w:pPr>
    </w:p>
    <w:p w14:paraId="6C3921BA">
      <w:pPr>
        <w:spacing w:line="360" w:lineRule="auto"/>
        <w:jc w:val="center"/>
        <w:rPr>
          <w:rFonts w:ascii="Arial" w:hAnsi="Arial" w:cs="Arial"/>
          <w:b/>
          <w:bCs/>
          <w:sz w:val="20"/>
          <w:szCs w:val="20"/>
        </w:rPr>
      </w:pPr>
      <w:r>
        <w:rPr>
          <w:rFonts w:ascii="Arial" w:hAnsi="Arial" w:cs="Arial"/>
          <w:b/>
          <w:bCs/>
          <w:sz w:val="20"/>
          <w:szCs w:val="20"/>
        </w:rPr>
        <w:t>§ 9</w:t>
      </w:r>
    </w:p>
    <w:p w14:paraId="0A42BBCC">
      <w:pPr>
        <w:spacing w:line="360" w:lineRule="auto"/>
        <w:jc w:val="center"/>
        <w:rPr>
          <w:rFonts w:ascii="Arial" w:hAnsi="Arial" w:cs="Arial"/>
          <w:b/>
          <w:bCs/>
          <w:sz w:val="20"/>
          <w:szCs w:val="20"/>
        </w:rPr>
      </w:pPr>
      <w:r>
        <w:rPr>
          <w:rFonts w:ascii="Arial" w:hAnsi="Arial" w:cs="Arial"/>
          <w:b/>
          <w:bCs/>
          <w:sz w:val="20"/>
          <w:szCs w:val="20"/>
        </w:rPr>
        <w:t>Zmiany postanowień umowy</w:t>
      </w:r>
    </w:p>
    <w:p w14:paraId="7E599940">
      <w:pPr>
        <w:widowControl/>
        <w:numPr>
          <w:ilvl w:val="0"/>
          <w:numId w:val="15"/>
        </w:numPr>
        <w:tabs>
          <w:tab w:val="left" w:pos="360"/>
        </w:tabs>
        <w:spacing w:line="360" w:lineRule="auto"/>
        <w:ind w:left="360" w:hanging="360"/>
        <w:jc w:val="both"/>
        <w:textAlignment w:val="baseline"/>
        <w:rPr>
          <w:rFonts w:ascii="Arial" w:hAnsi="Arial" w:cs="Arial"/>
          <w:sz w:val="20"/>
          <w:szCs w:val="20"/>
        </w:rPr>
      </w:pPr>
      <w:r>
        <w:rPr>
          <w:rFonts w:ascii="Arial" w:hAnsi="Arial" w:cs="Arial"/>
          <w:sz w:val="20"/>
          <w:szCs w:val="20"/>
        </w:rPr>
        <w:t>Dopuszcza się zmiany co do postanowień zawartej umowy w następujących przypadkach:</w:t>
      </w:r>
    </w:p>
    <w:p w14:paraId="07153320">
      <w:pPr>
        <w:pStyle w:val="29"/>
        <w:numPr>
          <w:ilvl w:val="0"/>
          <w:numId w:val="16"/>
        </w:numPr>
        <w:tabs>
          <w:tab w:val="left" w:pos="779"/>
        </w:tabs>
        <w:spacing w:line="360" w:lineRule="auto"/>
        <w:ind w:left="1068" w:right="4" w:hanging="360"/>
        <w:textAlignment w:val="baseline"/>
      </w:pPr>
      <w:r>
        <w:rPr>
          <w:rFonts w:ascii="Arial" w:hAnsi="Arial" w:cs="Arial"/>
          <w:sz w:val="20"/>
          <w:szCs w:val="20"/>
        </w:rPr>
        <w:t>zwiększenie</w:t>
      </w:r>
      <w:r>
        <w:rPr>
          <w:rFonts w:ascii="Arial" w:hAnsi="Arial" w:cs="Arial"/>
          <w:spacing w:val="1"/>
          <w:sz w:val="20"/>
          <w:szCs w:val="20"/>
        </w:rPr>
        <w:t xml:space="preserve"> o maksymalnie </w:t>
      </w:r>
      <w:r>
        <w:rPr>
          <w:rFonts w:ascii="Arial" w:hAnsi="Arial" w:cs="Arial"/>
          <w:sz w:val="20"/>
          <w:szCs w:val="20"/>
        </w:rPr>
        <w:t>50%</w:t>
      </w:r>
      <w:r>
        <w:rPr>
          <w:rFonts w:ascii="Arial" w:hAnsi="Arial" w:cs="Arial"/>
          <w:spacing w:val="1"/>
          <w:sz w:val="20"/>
          <w:szCs w:val="20"/>
        </w:rPr>
        <w:t xml:space="preserve"> </w:t>
      </w:r>
      <w:r>
        <w:rPr>
          <w:rFonts w:ascii="Arial" w:hAnsi="Arial" w:cs="Arial"/>
          <w:sz w:val="20"/>
          <w:szCs w:val="20"/>
        </w:rPr>
        <w:t>liczby</w:t>
      </w:r>
      <w:r>
        <w:rPr>
          <w:rFonts w:ascii="Arial" w:hAnsi="Arial" w:cs="Arial"/>
          <w:spacing w:val="1"/>
          <w:sz w:val="20"/>
          <w:szCs w:val="20"/>
        </w:rPr>
        <w:t xml:space="preserve"> </w:t>
      </w:r>
      <w:r>
        <w:rPr>
          <w:rFonts w:ascii="Arial" w:hAnsi="Arial" w:cs="Arial"/>
          <w:sz w:val="20"/>
          <w:szCs w:val="20"/>
        </w:rPr>
        <w:t>Podopiecznych</w:t>
      </w:r>
      <w:r>
        <w:rPr>
          <w:rFonts w:ascii="Arial" w:hAnsi="Arial" w:cs="Arial"/>
          <w:spacing w:val="1"/>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z w:val="20"/>
          <w:szCs w:val="20"/>
        </w:rPr>
        <w:t>zwiększenie</w:t>
      </w:r>
      <w:r>
        <w:rPr>
          <w:rFonts w:ascii="Arial" w:hAnsi="Arial" w:cs="Arial"/>
          <w:spacing w:val="1"/>
          <w:sz w:val="20"/>
          <w:szCs w:val="20"/>
        </w:rPr>
        <w:t xml:space="preserve"> </w:t>
      </w:r>
      <w:r>
        <w:rPr>
          <w:rFonts w:ascii="Arial" w:hAnsi="Arial" w:cs="Arial"/>
          <w:sz w:val="20"/>
          <w:szCs w:val="20"/>
        </w:rPr>
        <w:t>o maksymalnie</w:t>
      </w:r>
      <w:r>
        <w:rPr>
          <w:rFonts w:ascii="Arial" w:hAnsi="Arial" w:cs="Arial"/>
          <w:spacing w:val="1"/>
          <w:sz w:val="20"/>
          <w:szCs w:val="20"/>
        </w:rPr>
        <w:t xml:space="preserve"> </w:t>
      </w:r>
      <w:r>
        <w:rPr>
          <w:rFonts w:ascii="Arial" w:hAnsi="Arial" w:cs="Arial"/>
          <w:sz w:val="20"/>
          <w:szCs w:val="20"/>
        </w:rPr>
        <w:t>50%</w:t>
      </w:r>
      <w:r>
        <w:rPr>
          <w:rFonts w:ascii="Arial" w:hAnsi="Arial" w:cs="Arial"/>
          <w:spacing w:val="1"/>
          <w:sz w:val="20"/>
          <w:szCs w:val="20"/>
        </w:rPr>
        <w:t xml:space="preserve"> </w:t>
      </w:r>
      <w:r>
        <w:rPr>
          <w:rFonts w:ascii="Arial" w:hAnsi="Arial" w:cs="Arial"/>
          <w:sz w:val="20"/>
          <w:szCs w:val="20"/>
        </w:rPr>
        <w:t>liczby</w:t>
      </w:r>
      <w:r>
        <w:rPr>
          <w:rFonts w:ascii="Arial" w:hAnsi="Arial" w:cs="Arial"/>
          <w:spacing w:val="1"/>
          <w:sz w:val="20"/>
          <w:szCs w:val="20"/>
        </w:rPr>
        <w:t xml:space="preserve"> </w:t>
      </w:r>
      <w:r>
        <w:rPr>
          <w:rFonts w:ascii="Arial" w:hAnsi="Arial" w:cs="Arial"/>
          <w:sz w:val="20"/>
          <w:szCs w:val="20"/>
        </w:rPr>
        <w:t>godzin</w:t>
      </w:r>
      <w:r>
        <w:rPr>
          <w:rFonts w:ascii="Arial" w:hAnsi="Arial" w:cs="Arial"/>
          <w:spacing w:val="1"/>
          <w:sz w:val="20"/>
          <w:szCs w:val="20"/>
        </w:rPr>
        <w:t xml:space="preserve"> </w:t>
      </w:r>
      <w:r>
        <w:rPr>
          <w:rFonts w:ascii="Arial" w:hAnsi="Arial" w:cs="Arial"/>
          <w:sz w:val="20"/>
          <w:szCs w:val="20"/>
        </w:rPr>
        <w:t>Usług, o których</w:t>
      </w:r>
      <w:r>
        <w:rPr>
          <w:rFonts w:ascii="Arial" w:hAnsi="Arial" w:cs="Arial"/>
          <w:spacing w:val="49"/>
          <w:sz w:val="20"/>
          <w:szCs w:val="20"/>
        </w:rPr>
        <w:t xml:space="preserve"> </w:t>
      </w:r>
      <w:r>
        <w:rPr>
          <w:rFonts w:ascii="Arial" w:hAnsi="Arial" w:cs="Arial"/>
          <w:sz w:val="20"/>
          <w:szCs w:val="20"/>
        </w:rPr>
        <w:t>mowa</w:t>
      </w:r>
      <w:r>
        <w:rPr>
          <w:rFonts w:ascii="Arial" w:hAnsi="Arial" w:cs="Arial"/>
          <w:spacing w:val="1"/>
          <w:sz w:val="20"/>
          <w:szCs w:val="20"/>
        </w:rPr>
        <w:t xml:space="preserve"> </w:t>
      </w:r>
      <w:r>
        <w:rPr>
          <w:rFonts w:ascii="Arial" w:hAnsi="Arial" w:cs="Arial"/>
          <w:sz w:val="20"/>
          <w:szCs w:val="20"/>
        </w:rPr>
        <w:t>w § 1 ust. 4 ze względu</w:t>
      </w:r>
      <w:r>
        <w:rPr>
          <w:rFonts w:ascii="Arial" w:hAnsi="Arial" w:cs="Arial"/>
          <w:spacing w:val="13"/>
          <w:sz w:val="20"/>
          <w:szCs w:val="20"/>
        </w:rPr>
        <w:t xml:space="preserve"> </w:t>
      </w:r>
      <w:r>
        <w:rPr>
          <w:rFonts w:ascii="Arial" w:hAnsi="Arial" w:cs="Arial"/>
          <w:sz w:val="20"/>
          <w:szCs w:val="20"/>
        </w:rPr>
        <w:t>na zgłoszone</w:t>
      </w:r>
      <w:r>
        <w:rPr>
          <w:rFonts w:ascii="Arial" w:hAnsi="Arial" w:cs="Arial"/>
          <w:spacing w:val="14"/>
          <w:sz w:val="20"/>
          <w:szCs w:val="20"/>
        </w:rPr>
        <w:t xml:space="preserve"> </w:t>
      </w:r>
      <w:r>
        <w:rPr>
          <w:rFonts w:ascii="Arial" w:hAnsi="Arial" w:cs="Arial"/>
          <w:sz w:val="20"/>
          <w:szCs w:val="20"/>
        </w:rPr>
        <w:t>potrzeby</w:t>
      </w:r>
      <w:r>
        <w:rPr>
          <w:rFonts w:ascii="Arial" w:hAnsi="Arial" w:cs="Arial"/>
          <w:spacing w:val="14"/>
          <w:sz w:val="20"/>
          <w:szCs w:val="20"/>
        </w:rPr>
        <w:t xml:space="preserve"> </w:t>
      </w:r>
      <w:r>
        <w:rPr>
          <w:rFonts w:ascii="Arial" w:hAnsi="Arial" w:cs="Arial"/>
          <w:sz w:val="20"/>
          <w:szCs w:val="20"/>
        </w:rPr>
        <w:t>w tym</w:t>
      </w:r>
      <w:r>
        <w:rPr>
          <w:rFonts w:ascii="Arial" w:hAnsi="Arial" w:cs="Arial"/>
          <w:spacing w:val="13"/>
          <w:sz w:val="20"/>
          <w:szCs w:val="20"/>
        </w:rPr>
        <w:t xml:space="preserve"> </w:t>
      </w:r>
      <w:r>
        <w:rPr>
          <w:rFonts w:ascii="Arial" w:hAnsi="Arial" w:cs="Arial"/>
          <w:sz w:val="20"/>
          <w:szCs w:val="20"/>
        </w:rPr>
        <w:t>zakresie,</w:t>
      </w:r>
      <w:r>
        <w:rPr>
          <w:rFonts w:ascii="Arial" w:hAnsi="Arial" w:cs="Arial"/>
          <w:spacing w:val="-48"/>
          <w:sz w:val="20"/>
          <w:szCs w:val="20"/>
        </w:rPr>
        <w:t xml:space="preserve"> </w:t>
      </w:r>
      <w:r>
        <w:rPr>
          <w:rFonts w:ascii="Arial" w:hAnsi="Arial" w:cs="Arial"/>
          <w:sz w:val="20"/>
          <w:szCs w:val="20"/>
        </w:rPr>
        <w:t>z</w:t>
      </w:r>
      <w:r>
        <w:rPr>
          <w:rFonts w:ascii="Arial" w:hAnsi="Arial" w:cs="Arial"/>
          <w:spacing w:val="1"/>
          <w:sz w:val="20"/>
          <w:szCs w:val="20"/>
        </w:rPr>
        <w:t xml:space="preserve"> </w:t>
      </w:r>
      <w:r>
        <w:rPr>
          <w:rFonts w:ascii="Arial" w:hAnsi="Arial" w:cs="Arial"/>
          <w:sz w:val="20"/>
          <w:szCs w:val="20"/>
        </w:rPr>
        <w:t>zastrzeżeniem zwiększenia proporcjonalnie wynagrodzenia</w:t>
      </w:r>
      <w:r>
        <w:rPr>
          <w:rFonts w:ascii="Arial" w:hAnsi="Arial" w:cs="Arial"/>
          <w:spacing w:val="1"/>
          <w:sz w:val="20"/>
          <w:szCs w:val="20"/>
        </w:rPr>
        <w:t xml:space="preserve"> </w:t>
      </w:r>
      <w:r>
        <w:rPr>
          <w:rFonts w:ascii="Arial" w:hAnsi="Arial" w:cs="Arial"/>
          <w:sz w:val="20"/>
          <w:szCs w:val="20"/>
        </w:rPr>
        <w:t>Wykonawcy, o którym mowa w § 5</w:t>
      </w:r>
      <w:r>
        <w:rPr>
          <w:rFonts w:ascii="Arial" w:hAnsi="Arial" w:cs="Arial"/>
          <w:spacing w:val="1"/>
          <w:sz w:val="20"/>
          <w:szCs w:val="20"/>
        </w:rPr>
        <w:t xml:space="preserve"> </w:t>
      </w:r>
      <w:r>
        <w:rPr>
          <w:rFonts w:ascii="Arial" w:hAnsi="Arial" w:cs="Arial"/>
          <w:sz w:val="20"/>
          <w:szCs w:val="20"/>
        </w:rPr>
        <w:t>ust.</w:t>
      </w:r>
      <w:r>
        <w:rPr>
          <w:rFonts w:ascii="Arial" w:hAnsi="Arial" w:cs="Arial"/>
          <w:spacing w:val="-1"/>
          <w:sz w:val="20"/>
          <w:szCs w:val="20"/>
        </w:rPr>
        <w:t xml:space="preserve"> </w:t>
      </w:r>
      <w:r>
        <w:rPr>
          <w:rFonts w:ascii="Arial" w:hAnsi="Arial" w:cs="Arial"/>
          <w:sz w:val="20"/>
          <w:szCs w:val="20"/>
        </w:rPr>
        <w:t>8, bez zmiany ceny brutto za  jedną godzinę Usługi o</w:t>
      </w:r>
      <w:r>
        <w:rPr>
          <w:rFonts w:ascii="Arial" w:hAnsi="Arial" w:cs="Arial"/>
          <w:spacing w:val="1"/>
          <w:sz w:val="20"/>
          <w:szCs w:val="20"/>
        </w:rPr>
        <w:t xml:space="preserve"> </w:t>
      </w:r>
      <w:r>
        <w:rPr>
          <w:rFonts w:ascii="Arial" w:hAnsi="Arial" w:cs="Arial"/>
          <w:sz w:val="20"/>
          <w:szCs w:val="20"/>
        </w:rPr>
        <w:t>której</w:t>
      </w:r>
      <w:r>
        <w:rPr>
          <w:rFonts w:ascii="Arial" w:hAnsi="Arial" w:cs="Arial"/>
          <w:spacing w:val="-1"/>
          <w:sz w:val="20"/>
          <w:szCs w:val="20"/>
        </w:rPr>
        <w:t xml:space="preserve"> </w:t>
      </w:r>
      <w:r>
        <w:rPr>
          <w:rFonts w:ascii="Arial" w:hAnsi="Arial" w:cs="Arial"/>
          <w:sz w:val="20"/>
          <w:szCs w:val="20"/>
        </w:rPr>
        <w:t>mowa</w:t>
      </w:r>
      <w:r>
        <w:rPr>
          <w:rFonts w:ascii="Arial" w:hAnsi="Arial" w:cs="Arial"/>
          <w:spacing w:val="-3"/>
          <w:sz w:val="20"/>
          <w:szCs w:val="20"/>
        </w:rPr>
        <w:t xml:space="preserve"> </w:t>
      </w:r>
      <w:r>
        <w:rPr>
          <w:rFonts w:ascii="Arial" w:hAnsi="Arial" w:cs="Arial"/>
          <w:sz w:val="20"/>
          <w:szCs w:val="20"/>
        </w:rPr>
        <w:t>w</w:t>
      </w:r>
      <w:r>
        <w:rPr>
          <w:rFonts w:ascii="Arial" w:hAnsi="Arial" w:cs="Arial"/>
          <w:spacing w:val="1"/>
          <w:sz w:val="20"/>
          <w:szCs w:val="20"/>
        </w:rPr>
        <w:t xml:space="preserve"> </w:t>
      </w:r>
      <w:r>
        <w:rPr>
          <w:rFonts w:ascii="Arial" w:hAnsi="Arial" w:cs="Arial"/>
          <w:sz w:val="20"/>
          <w:szCs w:val="20"/>
        </w:rPr>
        <w:t>§ 5 ust.</w:t>
      </w:r>
      <w:r>
        <w:rPr>
          <w:rFonts w:ascii="Arial" w:hAnsi="Arial" w:cs="Arial"/>
          <w:spacing w:val="-3"/>
          <w:sz w:val="20"/>
          <w:szCs w:val="20"/>
        </w:rPr>
        <w:t xml:space="preserve"> </w:t>
      </w:r>
      <w:r>
        <w:rPr>
          <w:rFonts w:ascii="Arial" w:hAnsi="Arial" w:cs="Arial"/>
          <w:sz w:val="20"/>
          <w:szCs w:val="20"/>
        </w:rPr>
        <w:t xml:space="preserve">1 oraz bez zmiany terminu realizacji zamówienia. </w:t>
      </w:r>
    </w:p>
    <w:p w14:paraId="43C02E28">
      <w:pPr>
        <w:pStyle w:val="29"/>
        <w:widowControl/>
        <w:numPr>
          <w:ilvl w:val="0"/>
          <w:numId w:val="16"/>
        </w:numPr>
        <w:tabs>
          <w:tab w:val="left" w:pos="430"/>
          <w:tab w:val="left" w:pos="779"/>
        </w:tabs>
        <w:spacing w:line="360" w:lineRule="auto"/>
        <w:ind w:left="1068" w:right="4" w:hanging="360"/>
        <w:textAlignment w:val="baseline"/>
      </w:pPr>
      <w:r>
        <w:rPr>
          <w:rFonts w:ascii="Arial" w:hAnsi="Arial" w:cs="Arial"/>
          <w:sz w:val="20"/>
          <w:szCs w:val="20"/>
        </w:rPr>
        <w:t>zmniejszenie</w:t>
      </w:r>
      <w:r>
        <w:rPr>
          <w:rFonts w:ascii="Arial" w:hAnsi="Arial" w:cs="Arial"/>
          <w:spacing w:val="51"/>
          <w:sz w:val="20"/>
          <w:szCs w:val="20"/>
        </w:rPr>
        <w:t xml:space="preserve"> </w:t>
      </w:r>
      <w:r>
        <w:rPr>
          <w:rFonts w:ascii="Arial" w:hAnsi="Arial" w:cs="Arial"/>
          <w:sz w:val="20"/>
          <w:szCs w:val="20"/>
        </w:rPr>
        <w:t>o maksymalnie</w:t>
      </w:r>
      <w:r>
        <w:rPr>
          <w:rFonts w:ascii="Arial" w:hAnsi="Arial" w:cs="Arial"/>
          <w:spacing w:val="49"/>
          <w:sz w:val="20"/>
          <w:szCs w:val="20"/>
        </w:rPr>
        <w:t xml:space="preserve"> </w:t>
      </w:r>
      <w:r>
        <w:rPr>
          <w:rFonts w:ascii="Arial" w:hAnsi="Arial" w:cs="Arial"/>
          <w:sz w:val="20"/>
          <w:szCs w:val="20"/>
        </w:rPr>
        <w:t>50% liczby Podopiecznych</w:t>
      </w:r>
      <w:r>
        <w:rPr>
          <w:rFonts w:ascii="Arial" w:hAnsi="Arial" w:cs="Arial"/>
          <w:spacing w:val="50"/>
          <w:sz w:val="20"/>
          <w:szCs w:val="20"/>
        </w:rPr>
        <w:t xml:space="preserve"> </w:t>
      </w:r>
      <w:r>
        <w:rPr>
          <w:rFonts w:ascii="Arial" w:hAnsi="Arial" w:cs="Arial"/>
          <w:sz w:val="20"/>
          <w:szCs w:val="20"/>
        </w:rPr>
        <w:t>i zmniejszenie o maksymalnie 50% liczby godzin</w:t>
      </w:r>
      <w:r>
        <w:rPr>
          <w:rFonts w:ascii="Arial" w:hAnsi="Arial" w:cs="Arial"/>
          <w:spacing w:val="50"/>
          <w:sz w:val="20"/>
          <w:szCs w:val="20"/>
        </w:rPr>
        <w:t xml:space="preserve"> </w:t>
      </w:r>
      <w:r>
        <w:rPr>
          <w:rFonts w:ascii="Arial" w:hAnsi="Arial" w:cs="Arial"/>
          <w:sz w:val="20"/>
          <w:szCs w:val="20"/>
        </w:rPr>
        <w:t>Usług, o których</w:t>
      </w:r>
      <w:r>
        <w:rPr>
          <w:rFonts w:ascii="Arial" w:hAnsi="Arial" w:cs="Arial"/>
          <w:spacing w:val="49"/>
          <w:sz w:val="20"/>
          <w:szCs w:val="20"/>
        </w:rPr>
        <w:t xml:space="preserve"> </w:t>
      </w:r>
      <w:r>
        <w:rPr>
          <w:rFonts w:ascii="Arial" w:hAnsi="Arial" w:cs="Arial"/>
          <w:sz w:val="20"/>
          <w:szCs w:val="20"/>
        </w:rPr>
        <w:t>mowa</w:t>
      </w:r>
      <w:r>
        <w:rPr>
          <w:rFonts w:ascii="Arial" w:hAnsi="Arial" w:cs="Arial"/>
          <w:spacing w:val="1"/>
          <w:sz w:val="20"/>
          <w:szCs w:val="20"/>
        </w:rPr>
        <w:t xml:space="preserve"> </w:t>
      </w:r>
      <w:r>
        <w:rPr>
          <w:rFonts w:ascii="Arial" w:hAnsi="Arial" w:cs="Arial"/>
          <w:sz w:val="20"/>
          <w:szCs w:val="20"/>
        </w:rPr>
        <w:t>w § 1 ust. 4, z powodu braku zapotrzebowania na usługi, z</w:t>
      </w:r>
      <w:r>
        <w:rPr>
          <w:rFonts w:ascii="Arial" w:hAnsi="Arial" w:cs="Arial"/>
          <w:spacing w:val="1"/>
          <w:sz w:val="20"/>
          <w:szCs w:val="20"/>
        </w:rPr>
        <w:t xml:space="preserve"> </w:t>
      </w:r>
      <w:r>
        <w:rPr>
          <w:rFonts w:ascii="Arial" w:hAnsi="Arial" w:cs="Arial"/>
          <w:sz w:val="20"/>
          <w:szCs w:val="20"/>
        </w:rPr>
        <w:t>zastrzeżeniem zmniejszenia proporcjonalnie wynagrodzenia</w:t>
      </w:r>
      <w:r>
        <w:rPr>
          <w:rFonts w:ascii="Arial" w:hAnsi="Arial" w:cs="Arial"/>
          <w:spacing w:val="1"/>
          <w:sz w:val="20"/>
          <w:szCs w:val="20"/>
        </w:rPr>
        <w:t xml:space="preserve"> </w:t>
      </w:r>
      <w:r>
        <w:rPr>
          <w:rFonts w:ascii="Arial" w:hAnsi="Arial" w:cs="Arial"/>
          <w:sz w:val="20"/>
          <w:szCs w:val="20"/>
        </w:rPr>
        <w:t>Wykonawcy, o którym mowa w § 5</w:t>
      </w:r>
      <w:r>
        <w:rPr>
          <w:rFonts w:ascii="Arial" w:hAnsi="Arial" w:cs="Arial"/>
          <w:spacing w:val="1"/>
          <w:sz w:val="20"/>
          <w:szCs w:val="20"/>
        </w:rPr>
        <w:t xml:space="preserve"> </w:t>
      </w:r>
      <w:r>
        <w:rPr>
          <w:rFonts w:ascii="Arial" w:hAnsi="Arial" w:cs="Arial"/>
          <w:sz w:val="20"/>
          <w:szCs w:val="20"/>
        </w:rPr>
        <w:t>ust.</w:t>
      </w:r>
      <w:r>
        <w:rPr>
          <w:rFonts w:ascii="Arial" w:hAnsi="Arial" w:cs="Arial"/>
          <w:spacing w:val="-1"/>
          <w:sz w:val="20"/>
          <w:szCs w:val="20"/>
        </w:rPr>
        <w:t xml:space="preserve"> </w:t>
      </w:r>
      <w:r>
        <w:rPr>
          <w:rFonts w:ascii="Arial" w:hAnsi="Arial" w:cs="Arial"/>
          <w:sz w:val="20"/>
          <w:szCs w:val="20"/>
        </w:rPr>
        <w:t>8 oraz bez zmiany terminu realizacji zamówienia.</w:t>
      </w:r>
    </w:p>
    <w:p w14:paraId="6BC9F349">
      <w:pPr>
        <w:pStyle w:val="29"/>
        <w:widowControl/>
        <w:numPr>
          <w:ilvl w:val="0"/>
          <w:numId w:val="16"/>
        </w:numPr>
        <w:tabs>
          <w:tab w:val="left" w:pos="430"/>
          <w:tab w:val="left" w:pos="779"/>
        </w:tabs>
        <w:spacing w:line="360" w:lineRule="auto"/>
        <w:ind w:left="1068" w:right="4" w:hanging="360"/>
        <w:textAlignment w:val="baseline"/>
        <w:rPr>
          <w:rFonts w:ascii="Arial" w:hAnsi="Arial" w:cs="Arial"/>
          <w:sz w:val="20"/>
          <w:szCs w:val="20"/>
        </w:rPr>
      </w:pPr>
      <w:r>
        <w:rPr>
          <w:rFonts w:ascii="Arial" w:hAnsi="Arial" w:cs="Arial"/>
          <w:sz w:val="20"/>
          <w:szCs w:val="20"/>
        </w:rPr>
        <w:t xml:space="preserve">ewentualne zmiany w zakresie organizacji usług lub ich rozliczania, a także inne zmiany </w:t>
      </w:r>
      <w:r>
        <w:rPr>
          <w:rFonts w:ascii="Arial" w:hAnsi="Arial" w:cs="Arial"/>
          <w:sz w:val="20"/>
          <w:szCs w:val="20"/>
        </w:rPr>
        <w:br w:type="textWrapping"/>
      </w:r>
      <w:r>
        <w:rPr>
          <w:rFonts w:ascii="Arial" w:hAnsi="Arial" w:cs="Arial"/>
          <w:sz w:val="20"/>
          <w:szCs w:val="20"/>
        </w:rPr>
        <w:t>o charakterze techniczno- organizacyjnym, których nie da się przewidzieć, a będą miały znaczenie dla prawidłowego realizowania usług, przy czym zmiany takie mogą nastąpić za zgodnym porozumieniem stron.</w:t>
      </w:r>
    </w:p>
    <w:p w14:paraId="0D923D8E">
      <w:pPr>
        <w:pStyle w:val="29"/>
        <w:widowControl/>
        <w:numPr>
          <w:ilvl w:val="0"/>
          <w:numId w:val="15"/>
        </w:numPr>
        <w:tabs>
          <w:tab w:val="left" w:pos="284"/>
        </w:tabs>
        <w:spacing w:line="360" w:lineRule="auto"/>
        <w:textAlignment w:val="baseline"/>
        <w:rPr>
          <w:rFonts w:ascii="Arial" w:hAnsi="Arial" w:cs="Arial"/>
          <w:sz w:val="20"/>
          <w:szCs w:val="20"/>
        </w:rPr>
      </w:pPr>
      <w:r>
        <w:rPr>
          <w:rFonts w:ascii="Arial" w:hAnsi="Arial" w:cs="Arial"/>
          <w:sz w:val="20"/>
          <w:szCs w:val="20"/>
        </w:rPr>
        <w:t>Zmiany umowy wymagają formy pisemnej w postaci aneksu pod rygorem nieważności.</w:t>
      </w:r>
    </w:p>
    <w:p w14:paraId="19D2F95E">
      <w:pPr>
        <w:pStyle w:val="29"/>
        <w:widowControl/>
        <w:numPr>
          <w:ilvl w:val="0"/>
          <w:numId w:val="15"/>
        </w:numPr>
        <w:tabs>
          <w:tab w:val="left" w:pos="284"/>
        </w:tabs>
        <w:spacing w:line="360" w:lineRule="auto"/>
        <w:textAlignment w:val="baseline"/>
        <w:rPr>
          <w:rFonts w:ascii="Arial" w:hAnsi="Arial" w:cs="Arial"/>
          <w:sz w:val="20"/>
          <w:szCs w:val="20"/>
        </w:rPr>
      </w:pPr>
      <w:r>
        <w:rPr>
          <w:rFonts w:ascii="Arial" w:hAnsi="Arial" w:cs="Arial"/>
          <w:sz w:val="20"/>
          <w:szCs w:val="20"/>
        </w:rPr>
        <w:t>W przypadku, gdy w ocenie Wykonawcy zaistnieją okoliczności uzasadniające zmianę umowy, będzie on zobowiązany do przekazania Zamawiającemu pisemnego wniosku dotyczącego</w:t>
      </w:r>
      <w:r>
        <w:rPr>
          <w:rFonts w:ascii="Arial" w:hAnsi="Arial" w:cs="Arial"/>
          <w:sz w:val="20"/>
          <w:szCs w:val="20"/>
        </w:rPr>
        <w:br w:type="textWrapping"/>
      </w:r>
      <w:r>
        <w:rPr>
          <w:rFonts w:ascii="Arial" w:hAnsi="Arial" w:cs="Arial"/>
          <w:sz w:val="20"/>
          <w:szCs w:val="20"/>
        </w:rPr>
        <w:t>zmiany umowy wraz z opisem zdarzenia lub okoliczności stanowiących podstawę do żądania takiej zmiany.</w:t>
      </w:r>
    </w:p>
    <w:p w14:paraId="356F3375">
      <w:pPr>
        <w:pStyle w:val="29"/>
        <w:widowControl/>
        <w:numPr>
          <w:ilvl w:val="0"/>
          <w:numId w:val="15"/>
        </w:numPr>
        <w:tabs>
          <w:tab w:val="left" w:pos="284"/>
        </w:tabs>
        <w:spacing w:line="360" w:lineRule="auto"/>
        <w:textAlignment w:val="baseline"/>
        <w:rPr>
          <w:rFonts w:ascii="Arial" w:hAnsi="Arial" w:cs="Arial"/>
          <w:sz w:val="20"/>
          <w:szCs w:val="20"/>
        </w:rPr>
      </w:pPr>
      <w:r>
        <w:rPr>
          <w:rFonts w:ascii="Arial" w:hAnsi="Arial" w:cs="Arial"/>
          <w:sz w:val="20"/>
          <w:szCs w:val="20"/>
        </w:rPr>
        <w:t>Wniosek, o którym mowa w ust. 3, powinien zostać przekazany niezwłocznie, jednakże nie później niż w terminie 14 dni od dnia, w którym Wykonawca dowiedział się o danym zdarzeniu</w:t>
      </w:r>
      <w:r>
        <w:rPr>
          <w:rFonts w:ascii="Arial" w:hAnsi="Arial" w:cs="Arial"/>
          <w:sz w:val="20"/>
          <w:szCs w:val="20"/>
        </w:rPr>
        <w:br w:type="textWrapping"/>
      </w:r>
      <w:r>
        <w:rPr>
          <w:rFonts w:ascii="Arial" w:hAnsi="Arial" w:cs="Arial"/>
          <w:sz w:val="20"/>
          <w:szCs w:val="20"/>
        </w:rPr>
        <w:t>lub okolicznościach.</w:t>
      </w:r>
    </w:p>
    <w:p w14:paraId="04652B23">
      <w:pPr>
        <w:widowControl/>
        <w:rPr>
          <w:rFonts w:ascii="Arial" w:hAnsi="Arial" w:cs="Arial"/>
          <w:b/>
          <w:bCs/>
          <w:sz w:val="20"/>
          <w:szCs w:val="20"/>
        </w:rPr>
      </w:pPr>
    </w:p>
    <w:p w14:paraId="14B1A801">
      <w:pPr>
        <w:spacing w:before="0" w:after="100" w:line="360" w:lineRule="auto"/>
        <w:jc w:val="center"/>
        <w:rPr>
          <w:rFonts w:ascii="Arial" w:hAnsi="Arial" w:cs="Arial"/>
          <w:b/>
          <w:bCs/>
          <w:sz w:val="20"/>
          <w:szCs w:val="20"/>
        </w:rPr>
      </w:pPr>
      <w:r>
        <w:rPr>
          <w:rFonts w:ascii="Arial" w:hAnsi="Arial" w:cs="Arial"/>
          <w:b/>
          <w:bCs/>
          <w:sz w:val="20"/>
          <w:szCs w:val="20"/>
        </w:rPr>
        <w:t>§ 10</w:t>
      </w:r>
    </w:p>
    <w:p w14:paraId="7903C157">
      <w:pPr>
        <w:spacing w:before="0" w:after="100" w:line="360" w:lineRule="auto"/>
        <w:jc w:val="center"/>
        <w:rPr>
          <w:rFonts w:ascii="Arial" w:hAnsi="Arial" w:cs="Arial"/>
          <w:b/>
          <w:bCs/>
          <w:sz w:val="20"/>
          <w:szCs w:val="20"/>
        </w:rPr>
      </w:pPr>
      <w:r>
        <w:rPr>
          <w:rFonts w:ascii="Arial" w:hAnsi="Arial" w:cs="Arial"/>
          <w:b/>
          <w:bCs/>
          <w:sz w:val="20"/>
          <w:szCs w:val="20"/>
        </w:rPr>
        <w:t>Waloryzacja</w:t>
      </w:r>
    </w:p>
    <w:p w14:paraId="62B7ABE9">
      <w:pPr>
        <w:spacing w:before="0" w:after="100" w:line="360" w:lineRule="auto"/>
        <w:jc w:val="center"/>
        <w:rPr>
          <w:rFonts w:ascii="Arial" w:hAnsi="Arial" w:cs="Arial"/>
          <w:b/>
          <w:bCs/>
          <w:sz w:val="20"/>
          <w:szCs w:val="20"/>
        </w:rPr>
      </w:pPr>
      <w:r>
        <w:rPr>
          <w:rFonts w:ascii="Arial" w:hAnsi="Arial" w:cs="Arial"/>
          <w:b/>
          <w:bCs/>
          <w:sz w:val="20"/>
          <w:szCs w:val="20"/>
        </w:rPr>
        <w:t>(zmiana wynagrodzenia na podstawie art. 439 ustawy Prawo zamówień publicznych)</w:t>
      </w:r>
    </w:p>
    <w:p w14:paraId="4028A7AF">
      <w:pPr>
        <w:pStyle w:val="29"/>
        <w:widowControl/>
        <w:numPr>
          <w:ilvl w:val="0"/>
          <w:numId w:val="17"/>
        </w:numPr>
        <w:spacing w:before="0" w:after="100" w:line="360" w:lineRule="auto"/>
        <w:textAlignment w:val="baseline"/>
        <w:rPr>
          <w:rFonts w:ascii="Arial" w:hAnsi="Arial" w:cs="Arial"/>
          <w:sz w:val="20"/>
          <w:szCs w:val="20"/>
        </w:rPr>
      </w:pPr>
      <w:r>
        <w:rPr>
          <w:rFonts w:ascii="Arial" w:hAnsi="Arial" w:cs="Arial"/>
          <w:sz w:val="20"/>
          <w:szCs w:val="20"/>
        </w:rPr>
        <w:t xml:space="preserve">Zmiana wynagrodzenia opisana w niniejszym paragrafie będzie polegała na </w:t>
      </w:r>
      <w:bookmarkStart w:id="1" w:name="_Hlk144276931"/>
      <w:r>
        <w:rPr>
          <w:rFonts w:ascii="Arial" w:hAnsi="Arial" w:cs="Arial"/>
          <w:sz w:val="20"/>
          <w:szCs w:val="20"/>
        </w:rPr>
        <w:t xml:space="preserve">podwyższeniu lub obniżeniu </w:t>
      </w:r>
      <w:bookmarkEnd w:id="1"/>
      <w:r>
        <w:rPr>
          <w:rFonts w:ascii="Arial" w:hAnsi="Arial" w:cs="Arial"/>
          <w:sz w:val="20"/>
          <w:szCs w:val="20"/>
        </w:rPr>
        <w:t xml:space="preserve">ceny brutto za jedną godzinę zegarową Usługi, która wynika z oferty Wykonawcy. </w:t>
      </w:r>
    </w:p>
    <w:p w14:paraId="423399D6">
      <w:pPr>
        <w:pStyle w:val="29"/>
        <w:widowControl/>
        <w:numPr>
          <w:ilvl w:val="0"/>
          <w:numId w:val="17"/>
        </w:numPr>
        <w:spacing w:before="0" w:after="100" w:line="360" w:lineRule="auto"/>
        <w:textAlignment w:val="baseline"/>
        <w:rPr>
          <w:rFonts w:ascii="Arial" w:hAnsi="Arial" w:cs="Arial"/>
          <w:sz w:val="20"/>
          <w:szCs w:val="20"/>
        </w:rPr>
      </w:pPr>
      <w:r>
        <w:rPr>
          <w:rFonts w:ascii="Arial" w:hAnsi="Arial" w:cs="Arial"/>
          <w:sz w:val="20"/>
          <w:szCs w:val="20"/>
        </w:rPr>
        <w:t>W sytuacji wzrostu ceny materiałów lub kosztów związanych z realizacją Przedmiotu Umowy powyżej 25% Wykonawca jest uprawniony złożyć Zamawiającemu pisemny wniosek o zmianę Umowy za zakres Przedmiotu Umowy niezrealizowany jeszcze przez Wykonawcę do dnia złożenia wniosku. Wniosek powinien zawierać wyczerpujące uzasadnienie faktyczne, wskazanie podstaw prawnych, wskazanie nowej ceny brutto za jedną godzinę zegarową Usługi, dokładne wliczenie kwoty wynagrodzenia Wykonawcy za zakres Przedmiotu Umowy niezrealizowany jeszcze przez Wykonawcę do dnia złożenia wniosku oraz wskazanie zakresu Przedmiotu Umowy zrealizowanego przez wykonawcę do dnia złożenia wniosku.</w:t>
      </w:r>
    </w:p>
    <w:p w14:paraId="402AACE3">
      <w:pPr>
        <w:pStyle w:val="29"/>
        <w:widowControl/>
        <w:numPr>
          <w:ilvl w:val="0"/>
          <w:numId w:val="17"/>
        </w:numPr>
        <w:spacing w:before="0" w:after="100" w:line="360" w:lineRule="auto"/>
        <w:textAlignment w:val="baseline"/>
        <w:rPr>
          <w:rFonts w:ascii="Arial" w:hAnsi="Arial" w:cs="Arial"/>
          <w:sz w:val="20"/>
          <w:szCs w:val="20"/>
        </w:rPr>
      </w:pPr>
      <w:r>
        <w:rPr>
          <w:rFonts w:ascii="Arial" w:hAnsi="Arial" w:cs="Arial"/>
          <w:sz w:val="20"/>
          <w:szCs w:val="20"/>
        </w:rPr>
        <w:t>W sytuacji spadku ceny materiałów lub kosztów związanych z realizacją Przedmiotu Umowy powyżej 25% Zamawiający jest uprawniony złożyć Wykonawcy pisemny wniosek o zmianę Umowy za zakres Przedmiotu Umowy niezrealizowany jeszcze przez Wykonawcę do dnia złożenia wniosku. Wniosek powinien zawierać wyczerpujące uzasadnienie faktyczne, wskazanie podstaw prawnych, wskazanie nowej ceny brutto za jedną godzinę zegarową Usługi.</w:t>
      </w:r>
    </w:p>
    <w:p w14:paraId="68AEE71E">
      <w:pPr>
        <w:pStyle w:val="29"/>
        <w:widowControl/>
        <w:numPr>
          <w:ilvl w:val="0"/>
          <w:numId w:val="17"/>
        </w:numPr>
        <w:spacing w:before="0" w:after="100" w:line="360" w:lineRule="auto"/>
        <w:textAlignment w:val="baseline"/>
        <w:rPr>
          <w:rFonts w:ascii="Arial" w:hAnsi="Arial" w:cs="Arial"/>
          <w:sz w:val="20"/>
          <w:szCs w:val="20"/>
        </w:rPr>
      </w:pPr>
      <w:r>
        <w:rPr>
          <w:rFonts w:ascii="Arial" w:hAnsi="Arial" w:cs="Arial"/>
          <w:sz w:val="20"/>
          <w:szCs w:val="20"/>
        </w:rPr>
        <w:t xml:space="preserve">Wniosek o zmianę Umowy można złożyć nie wcześniej niż po upływie 6 miesięcy od dnia zawarcia Umowy (początkowy termin ustalenia zmiany wynagrodzenia) i nie później niż na 1 miesiąc przed zakończeniem Umowy, przy czym możliwe jest złożenie tylko jednego wniosku o zmianę Umowy. </w:t>
      </w:r>
    </w:p>
    <w:p w14:paraId="0FDDD46D">
      <w:pPr>
        <w:pStyle w:val="29"/>
        <w:widowControl/>
        <w:numPr>
          <w:ilvl w:val="0"/>
          <w:numId w:val="17"/>
        </w:numPr>
        <w:spacing w:before="0" w:after="100" w:line="360" w:lineRule="auto"/>
        <w:textAlignment w:val="baseline"/>
        <w:rPr>
          <w:sz w:val="20"/>
          <w:szCs w:val="20"/>
        </w:rPr>
      </w:pPr>
      <w:r>
        <w:rPr>
          <w:rFonts w:ascii="Arial" w:hAnsi="Arial" w:cs="Arial"/>
          <w:sz w:val="20"/>
          <w:szCs w:val="20"/>
        </w:rPr>
        <w:t>Zmiana wynagrodzenia zostanie wyliczona z uwzględnieniem zmiany wskaźnika cen towarów i usług konsumpcyjnych ogółem, ogłaszanego w Komunikacie Prezesa Głównego Urzędu Statystycznego na</w:t>
      </w:r>
      <w:r>
        <w:rPr>
          <w:rFonts w:ascii="Arial" w:hAnsi="Arial" w:cs="Arial"/>
          <w:color w:val="222222"/>
          <w:sz w:val="20"/>
          <w:szCs w:val="20"/>
          <w:shd w:val="clear" w:fill="FDFDFD"/>
        </w:rPr>
        <w:t xml:space="preserve"> podstawie art. 25 ust. 11 ustawy z dnia 17 grudnia 1998 r. o emeryturach i rentach z Funduszu Ubezpieczeń Społecznych.</w:t>
      </w:r>
    </w:p>
    <w:p w14:paraId="06F11EF6">
      <w:pPr>
        <w:pStyle w:val="29"/>
        <w:widowControl/>
        <w:numPr>
          <w:ilvl w:val="0"/>
          <w:numId w:val="17"/>
        </w:numPr>
        <w:spacing w:before="0" w:after="100" w:line="360" w:lineRule="auto"/>
        <w:textAlignment w:val="baseline"/>
        <w:rPr>
          <w:sz w:val="20"/>
          <w:szCs w:val="20"/>
        </w:rPr>
      </w:pPr>
      <w:r>
        <w:rPr>
          <w:rFonts w:ascii="Arial" w:hAnsi="Arial" w:cs="Arial"/>
          <w:sz w:val="20"/>
          <w:szCs w:val="20"/>
        </w:rPr>
        <w:t>Przyjmuje się, iż Strony są uprawnione do złożenia wniosku o zmianę Umowy w przypadku gdy doszło do narastającej zmiany cen powyżej 25%, licząc od ostatniego</w:t>
      </w:r>
      <w:r>
        <w:rPr>
          <w:rFonts w:ascii="Arial" w:hAnsi="Arial" w:cs="Arial"/>
          <w:color w:val="222222"/>
          <w:sz w:val="20"/>
          <w:szCs w:val="20"/>
          <w:shd w:val="clear" w:fill="FDFDFD"/>
        </w:rPr>
        <w:t xml:space="preserve"> wskaźnika cen towarów i usług konsumpcyjnych ogółem ogłoszonego w Komunikacie Prezesa </w:t>
      </w:r>
      <w:r>
        <w:rPr>
          <w:rFonts w:ascii="Arial" w:hAnsi="Arial" w:cs="Arial"/>
          <w:sz w:val="20"/>
          <w:szCs w:val="20"/>
        </w:rPr>
        <w:t xml:space="preserve">Głównego Urzędu Statystycznego przed dniem złożenia przez Wykonawcę oferty do ostatniego </w:t>
      </w:r>
      <w:r>
        <w:rPr>
          <w:rFonts w:ascii="Arial" w:hAnsi="Arial" w:cs="Arial"/>
          <w:color w:val="222222"/>
          <w:sz w:val="20"/>
          <w:szCs w:val="20"/>
          <w:shd w:val="clear" w:fill="FDFDFD"/>
        </w:rPr>
        <w:t xml:space="preserve">wskaźnika cen towarów i usług konsumpcyjnych ogółem ogłoszonego w Komunikacie Prezesa </w:t>
      </w:r>
      <w:r>
        <w:rPr>
          <w:rFonts w:ascii="Arial" w:hAnsi="Arial" w:cs="Arial"/>
          <w:sz w:val="20"/>
          <w:szCs w:val="20"/>
        </w:rPr>
        <w:t>Głównego Urzędu Statystycznego przed dniem złożenia wniosku o zmianę Umowy.</w:t>
      </w:r>
    </w:p>
    <w:p w14:paraId="7CD2DEF3">
      <w:pPr>
        <w:pStyle w:val="29"/>
        <w:widowControl/>
        <w:numPr>
          <w:ilvl w:val="0"/>
          <w:numId w:val="17"/>
        </w:numPr>
        <w:spacing w:before="0" w:after="100" w:line="360" w:lineRule="auto"/>
        <w:textAlignment w:val="baseline"/>
        <w:rPr>
          <w:rFonts w:ascii="Arial" w:hAnsi="Arial" w:cs="Arial"/>
          <w:sz w:val="20"/>
          <w:szCs w:val="20"/>
        </w:rPr>
      </w:pPr>
      <w:r>
        <w:rPr>
          <w:rFonts w:ascii="Arial" w:hAnsi="Arial" w:cs="Arial"/>
          <w:sz w:val="20"/>
          <w:szCs w:val="20"/>
        </w:rPr>
        <w:t xml:space="preserve">Wysokość wynagrodzenia Wykonawcy może ulec zmianie jedynie za zgodą obu Stron w przypadku zasadności wniosku o zmianę Umowy.  </w:t>
      </w:r>
    </w:p>
    <w:p w14:paraId="24F03F1C">
      <w:pPr>
        <w:pStyle w:val="29"/>
        <w:widowControl/>
        <w:numPr>
          <w:ilvl w:val="0"/>
          <w:numId w:val="17"/>
        </w:numPr>
        <w:spacing w:before="0" w:after="100" w:line="360" w:lineRule="auto"/>
        <w:textAlignment w:val="baseline"/>
        <w:rPr>
          <w:sz w:val="20"/>
          <w:szCs w:val="20"/>
        </w:rPr>
      </w:pPr>
      <w:r>
        <w:rPr>
          <w:rFonts w:ascii="Arial" w:hAnsi="Arial" w:cs="Arial"/>
          <w:sz w:val="20"/>
          <w:szCs w:val="20"/>
        </w:rPr>
        <w:t xml:space="preserve">Maksymalna wartość zmiany ceny brutto za jedną godzinę zegarową Usługi, jaką dopuszcza Zamawiający w efekcie zastosowania postanowień o zasadach wprowadzania zmian wysokości wynagrodzenia to 5% ceny brutto za jedną godzinę zegarową Usługi, która wynika z oferty Wykonawcy. </w:t>
      </w:r>
    </w:p>
    <w:p w14:paraId="1795A6F8">
      <w:pPr>
        <w:pStyle w:val="29"/>
        <w:widowControl/>
        <w:numPr>
          <w:ilvl w:val="0"/>
          <w:numId w:val="17"/>
        </w:numPr>
        <w:spacing w:before="0" w:after="100" w:line="360" w:lineRule="auto"/>
        <w:textAlignment w:val="baseline"/>
        <w:rPr>
          <w:rFonts w:ascii="Arial" w:hAnsi="Arial" w:cs="Arial"/>
          <w:sz w:val="20"/>
          <w:szCs w:val="20"/>
        </w:rPr>
      </w:pPr>
      <w:r>
        <w:rPr>
          <w:rFonts w:ascii="Arial" w:hAnsi="Arial" w:cs="Arial"/>
          <w:sz w:val="20"/>
          <w:szCs w:val="20"/>
        </w:rPr>
        <w:t>Przez maksymalną wartość zmiany, o której mowa w ust. 8 należy rozumieć wynikającą z waloryzacji wartość podwyższenia lub obniżenia ceny brutto za jedną godzinę zegarową Usługi, która wynika z oferty Wykonawcy.</w:t>
      </w:r>
    </w:p>
    <w:p w14:paraId="43FFF291">
      <w:pPr>
        <w:pStyle w:val="29"/>
        <w:widowControl/>
        <w:numPr>
          <w:ilvl w:val="0"/>
          <w:numId w:val="17"/>
        </w:numPr>
        <w:spacing w:before="0" w:after="100" w:line="360" w:lineRule="auto"/>
        <w:jc w:val="left"/>
        <w:textAlignment w:val="baseline"/>
        <w:rPr>
          <w:sz w:val="20"/>
          <w:szCs w:val="20"/>
        </w:rPr>
      </w:pPr>
      <w:r>
        <w:rPr>
          <w:rFonts w:ascii="Arial" w:hAnsi="Arial" w:cs="Arial"/>
          <w:sz w:val="20"/>
          <w:szCs w:val="20"/>
        </w:rPr>
        <w:t>W ramach podwyższenia lub obniżenia ceny brutto za jedną godzinę zegarową Usługi, która wynika z oferty Wykonawcy, nową cenę brutto za jedną godzinę zegarową Usługi (NCB), o której mowa w ust. 2 i 3, określa się na podstawie wzoru: NCB = CB + [CB x (F-25)]/100, przy czym: CB - cena brutto za jedną godzinę zegarową Usługi, która wynika z oferty Wykonawcy, F – suma następujących po sobie wartości zmiany cen</w:t>
      </w:r>
      <w:r>
        <w:rPr>
          <w:rFonts w:ascii="Arial" w:hAnsi="Arial" w:cs="Arial"/>
          <w:color w:val="222222"/>
          <w:sz w:val="20"/>
          <w:szCs w:val="20"/>
          <w:shd w:val="clear" w:fill="FDFDFD"/>
        </w:rPr>
        <w:t xml:space="preserve"> towarów i usług konsumpcyjnych ogółem ogłoszonego w Komunikacie Prezesa </w:t>
      </w:r>
      <w:r>
        <w:rPr>
          <w:rFonts w:ascii="Arial" w:hAnsi="Arial" w:cs="Arial"/>
          <w:sz w:val="20"/>
          <w:szCs w:val="20"/>
        </w:rPr>
        <w:t>Głównego Urzędu Statystycznego, o których mowa w ust. 6</w:t>
      </w:r>
      <w:r>
        <w:rPr>
          <w:rStyle w:val="25"/>
          <w:rFonts w:ascii="Arial" w:hAnsi="Arial" w:cs="Arial"/>
          <w:sz w:val="20"/>
          <w:szCs w:val="20"/>
        </w:rPr>
        <w:footnoteReference w:id="0"/>
      </w:r>
      <w:r>
        <w:rPr>
          <w:rFonts w:ascii="Arial" w:hAnsi="Arial" w:cs="Arial"/>
          <w:sz w:val="20"/>
          <w:szCs w:val="20"/>
        </w:rPr>
        <w:t>.</w:t>
      </w:r>
    </w:p>
    <w:p w14:paraId="06BDB147">
      <w:pPr>
        <w:pStyle w:val="29"/>
        <w:widowControl/>
        <w:numPr>
          <w:ilvl w:val="0"/>
          <w:numId w:val="17"/>
        </w:numPr>
        <w:spacing w:before="0" w:after="100" w:line="360" w:lineRule="auto"/>
        <w:textAlignment w:val="baseline"/>
        <w:rPr>
          <w:rFonts w:ascii="Arial" w:hAnsi="Arial" w:cs="Arial"/>
          <w:sz w:val="20"/>
          <w:szCs w:val="20"/>
        </w:rPr>
      </w:pPr>
      <w:r>
        <w:rPr>
          <w:rFonts w:ascii="Arial" w:hAnsi="Arial" w:cs="Arial"/>
          <w:sz w:val="20"/>
          <w:szCs w:val="20"/>
        </w:rPr>
        <w:t xml:space="preserve">Nowa cena brutto za jedną godzinę zegarową Usługi zastosowanie będzie miała do ustalenia wynagrodzenia tylko za Przedmiot Umowy niezrealizowany jeszcze przez Wykonawcę do dnia złożenia wniosku o zmianę Umowy. </w:t>
      </w:r>
    </w:p>
    <w:p w14:paraId="6A795AC7">
      <w:pPr>
        <w:pStyle w:val="29"/>
        <w:widowControl/>
        <w:numPr>
          <w:ilvl w:val="0"/>
          <w:numId w:val="17"/>
        </w:numPr>
        <w:spacing w:before="0" w:after="100" w:line="360" w:lineRule="auto"/>
        <w:textAlignment w:val="baseline"/>
        <w:rPr>
          <w:sz w:val="20"/>
          <w:szCs w:val="20"/>
        </w:rPr>
      </w:pPr>
      <w:r>
        <w:rPr>
          <w:rFonts w:ascii="Arial" w:hAnsi="Arial" w:cs="Arial"/>
          <w:sz w:val="20"/>
          <w:szCs w:val="20"/>
        </w:rPr>
        <w:t>Wykonawca, którego wynagrodzenie zostało zmienione zgodnie z ust. 1-11, zobowiązany jest do zmiany wynagrodzenia przysługującego podwykonawcy, z którym zawarł umowę, w zakresie odpowiadającym zmianom cen materiałów lub kosztów dotyczących zobowiązania podwykonawcy</w:t>
      </w:r>
      <w:r>
        <w:rPr>
          <w:rFonts w:ascii="Arial" w:hAnsi="Arial" w:eastAsia="Times New Roman" w:cs="Arial"/>
          <w:color w:val="333333"/>
          <w:sz w:val="20"/>
          <w:szCs w:val="20"/>
          <w:shd w:val="clear" w:fill="FFFFFF"/>
        </w:rPr>
        <w:t>, jeżeli łącznie spełnione są następujące warunki:</w:t>
      </w:r>
    </w:p>
    <w:p w14:paraId="694700A1">
      <w:pPr>
        <w:pStyle w:val="29"/>
        <w:widowControl/>
        <w:numPr>
          <w:ilvl w:val="0"/>
          <w:numId w:val="18"/>
        </w:numPr>
        <w:spacing w:before="0" w:after="100" w:line="360" w:lineRule="auto"/>
        <w:textAlignment w:val="baseline"/>
        <w:rPr>
          <w:sz w:val="20"/>
          <w:szCs w:val="20"/>
        </w:rPr>
      </w:pPr>
      <w:r>
        <w:rPr>
          <w:rFonts w:ascii="Arial" w:hAnsi="Arial" w:cs="Arial"/>
          <w:color w:val="333333"/>
          <w:sz w:val="20"/>
          <w:szCs w:val="20"/>
        </w:rPr>
        <w:t xml:space="preserve">przedmiotem umowy są roboty budowlane, dostawy lub usługi; </w:t>
      </w:r>
    </w:p>
    <w:p w14:paraId="6F57ED25">
      <w:pPr>
        <w:pStyle w:val="29"/>
        <w:widowControl/>
        <w:numPr>
          <w:ilvl w:val="0"/>
          <w:numId w:val="18"/>
        </w:numPr>
        <w:spacing w:before="0" w:after="100" w:line="360" w:lineRule="auto"/>
        <w:textAlignment w:val="baseline"/>
        <w:rPr>
          <w:sz w:val="20"/>
          <w:szCs w:val="20"/>
        </w:rPr>
      </w:pPr>
      <w:r>
        <w:rPr>
          <w:rFonts w:ascii="Arial" w:hAnsi="Arial" w:cs="Arial"/>
          <w:color w:val="333333"/>
          <w:sz w:val="20"/>
          <w:szCs w:val="20"/>
        </w:rPr>
        <w:t>okres obowiązywania umowy przekracza 6 miesięcy.</w:t>
      </w:r>
    </w:p>
    <w:p w14:paraId="1E5262CA">
      <w:pPr>
        <w:widowControl/>
        <w:rPr>
          <w:rFonts w:ascii="Arial" w:hAnsi="Arial" w:cs="Arial"/>
          <w:b/>
          <w:bCs/>
          <w:sz w:val="20"/>
          <w:szCs w:val="20"/>
        </w:rPr>
      </w:pPr>
    </w:p>
    <w:p w14:paraId="1B571131">
      <w:pPr>
        <w:spacing w:line="360" w:lineRule="auto"/>
        <w:jc w:val="center"/>
        <w:rPr>
          <w:rFonts w:ascii="Arial" w:hAnsi="Arial" w:cs="Arial"/>
          <w:b/>
          <w:bCs/>
          <w:sz w:val="20"/>
          <w:szCs w:val="20"/>
        </w:rPr>
      </w:pPr>
      <w:r>
        <w:rPr>
          <w:rFonts w:ascii="Arial" w:hAnsi="Arial" w:cs="Arial"/>
          <w:b/>
          <w:bCs/>
          <w:sz w:val="20"/>
          <w:szCs w:val="20"/>
        </w:rPr>
        <w:t>§ 11</w:t>
      </w:r>
    </w:p>
    <w:p w14:paraId="38DC9964">
      <w:pPr>
        <w:spacing w:line="360" w:lineRule="auto"/>
        <w:jc w:val="center"/>
        <w:rPr>
          <w:rFonts w:ascii="Arial" w:hAnsi="Arial" w:cs="Arial"/>
          <w:b/>
          <w:bCs/>
          <w:sz w:val="20"/>
          <w:szCs w:val="20"/>
        </w:rPr>
      </w:pPr>
      <w:r>
        <w:rPr>
          <w:rFonts w:ascii="Arial" w:hAnsi="Arial" w:cs="Arial"/>
          <w:b/>
          <w:bCs/>
          <w:sz w:val="20"/>
          <w:szCs w:val="20"/>
        </w:rPr>
        <w:t>Załączniki</w:t>
      </w:r>
    </w:p>
    <w:p w14:paraId="432F9373">
      <w:pPr>
        <w:pStyle w:val="5"/>
        <w:spacing w:before="120" w:after="0" w:line="360" w:lineRule="auto"/>
        <w:rPr>
          <w:rFonts w:ascii="Arial" w:hAnsi="Arial" w:cs="Arial"/>
          <w:sz w:val="20"/>
          <w:szCs w:val="20"/>
        </w:rPr>
      </w:pPr>
      <w:r>
        <w:rPr>
          <w:rFonts w:ascii="Arial" w:hAnsi="Arial" w:cs="Arial"/>
          <w:sz w:val="20"/>
          <w:szCs w:val="20"/>
        </w:rPr>
        <w:t>Integralną</w:t>
      </w:r>
      <w:r>
        <w:rPr>
          <w:rFonts w:ascii="Arial" w:hAnsi="Arial" w:cs="Arial"/>
          <w:spacing w:val="-1"/>
          <w:sz w:val="20"/>
          <w:szCs w:val="20"/>
        </w:rPr>
        <w:t xml:space="preserve"> </w:t>
      </w:r>
      <w:r>
        <w:rPr>
          <w:rFonts w:ascii="Arial" w:hAnsi="Arial" w:cs="Arial"/>
          <w:sz w:val="20"/>
          <w:szCs w:val="20"/>
        </w:rPr>
        <w:t>częścią</w:t>
      </w:r>
      <w:r>
        <w:rPr>
          <w:rFonts w:ascii="Arial" w:hAnsi="Arial" w:cs="Arial"/>
          <w:spacing w:val="-3"/>
          <w:sz w:val="20"/>
          <w:szCs w:val="20"/>
        </w:rPr>
        <w:t xml:space="preserve"> </w:t>
      </w:r>
      <w:r>
        <w:rPr>
          <w:rFonts w:ascii="Arial" w:hAnsi="Arial" w:cs="Arial"/>
          <w:sz w:val="20"/>
          <w:szCs w:val="20"/>
        </w:rPr>
        <w:t>umowy</w:t>
      </w:r>
      <w:r>
        <w:rPr>
          <w:rFonts w:ascii="Arial" w:hAnsi="Arial" w:cs="Arial"/>
          <w:spacing w:val="-1"/>
          <w:sz w:val="20"/>
          <w:szCs w:val="20"/>
        </w:rPr>
        <w:t xml:space="preserve"> </w:t>
      </w:r>
      <w:r>
        <w:rPr>
          <w:rFonts w:ascii="Arial" w:hAnsi="Arial" w:cs="Arial"/>
          <w:sz w:val="20"/>
          <w:szCs w:val="20"/>
        </w:rPr>
        <w:t>są:</w:t>
      </w:r>
    </w:p>
    <w:tbl>
      <w:tblPr>
        <w:tblStyle w:val="4"/>
        <w:tblW w:w="8930" w:type="dxa"/>
        <w:tblInd w:w="-10" w:type="dxa"/>
        <w:tblLayout w:type="fixed"/>
        <w:tblCellMar>
          <w:top w:w="0" w:type="dxa"/>
          <w:left w:w="5" w:type="dxa"/>
          <w:bottom w:w="0" w:type="dxa"/>
          <w:right w:w="5" w:type="dxa"/>
        </w:tblCellMar>
      </w:tblPr>
      <w:tblGrid>
        <w:gridCol w:w="1276"/>
        <w:gridCol w:w="7653"/>
      </w:tblGrid>
      <w:tr w14:paraId="5264CC9B">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tcPr>
          <w:p w14:paraId="0E075766">
            <w:pPr>
              <w:pStyle w:val="36"/>
              <w:widowControl w:val="0"/>
              <w:spacing w:line="360" w:lineRule="auto"/>
              <w:ind w:left="107" w:firstLine="0"/>
              <w:jc w:val="center"/>
              <w:rPr>
                <w:rFonts w:ascii="Arial" w:hAnsi="Arial" w:cs="Arial"/>
                <w:b/>
                <w:bCs/>
                <w:sz w:val="20"/>
                <w:szCs w:val="20"/>
              </w:rPr>
            </w:pPr>
            <w:r>
              <w:rPr>
                <w:rFonts w:ascii="Arial" w:hAnsi="Arial" w:cs="Arial"/>
                <w:b/>
                <w:bCs/>
                <w:sz w:val="20"/>
                <w:szCs w:val="20"/>
              </w:rPr>
              <w:t>Nr załącznika do umowy</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F0769">
            <w:pPr>
              <w:pStyle w:val="36"/>
              <w:widowControl w:val="0"/>
              <w:spacing w:line="360" w:lineRule="auto"/>
              <w:ind w:left="107" w:right="854" w:firstLine="0"/>
              <w:jc w:val="center"/>
              <w:rPr>
                <w:rFonts w:ascii="Arial" w:hAnsi="Arial" w:cs="Arial"/>
                <w:b/>
                <w:bCs/>
                <w:sz w:val="20"/>
                <w:szCs w:val="20"/>
              </w:rPr>
            </w:pPr>
            <w:r>
              <w:rPr>
                <w:rFonts w:ascii="Arial" w:hAnsi="Arial" w:cs="Arial"/>
                <w:b/>
                <w:bCs/>
                <w:sz w:val="20"/>
                <w:szCs w:val="20"/>
              </w:rPr>
              <w:t>Nazwa</w:t>
            </w:r>
          </w:p>
        </w:tc>
      </w:tr>
      <w:tr w14:paraId="2F993DD0">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C4AFE">
            <w:pPr>
              <w:pStyle w:val="36"/>
              <w:widowControl w:val="0"/>
              <w:spacing w:line="360" w:lineRule="auto"/>
              <w:ind w:left="107" w:firstLine="0"/>
              <w:jc w:val="center"/>
              <w:rPr>
                <w:rFonts w:ascii="Arial" w:hAnsi="Arial" w:cs="Arial"/>
                <w:sz w:val="20"/>
                <w:szCs w:val="20"/>
              </w:rPr>
            </w:pPr>
            <w:r>
              <w:rPr>
                <w:rFonts w:ascii="Arial" w:hAnsi="Arial" w:cs="Arial"/>
                <w:sz w:val="20"/>
                <w:szCs w:val="20"/>
              </w:rPr>
              <w:t>1.</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AD1B1">
            <w:pPr>
              <w:pStyle w:val="36"/>
              <w:widowControl w:val="0"/>
              <w:spacing w:line="360" w:lineRule="auto"/>
              <w:ind w:left="148" w:right="275" w:firstLine="0"/>
              <w:rPr>
                <w:rFonts w:ascii="Arial" w:hAnsi="Arial" w:cs="Arial"/>
                <w:sz w:val="20"/>
                <w:szCs w:val="20"/>
              </w:rPr>
            </w:pPr>
            <w:r>
              <w:rPr>
                <w:rFonts w:ascii="Arial" w:hAnsi="Arial" w:cs="Arial"/>
                <w:sz w:val="20"/>
                <w:szCs w:val="20"/>
              </w:rPr>
              <w:t>Szczegółowy</w:t>
            </w:r>
            <w:r>
              <w:rPr>
                <w:rFonts w:ascii="Arial" w:hAnsi="Arial" w:cs="Arial"/>
                <w:spacing w:val="-4"/>
                <w:sz w:val="20"/>
                <w:szCs w:val="20"/>
              </w:rPr>
              <w:t xml:space="preserve"> </w:t>
            </w:r>
            <w:r>
              <w:rPr>
                <w:rFonts w:ascii="Arial" w:hAnsi="Arial" w:cs="Arial"/>
                <w:sz w:val="20"/>
                <w:szCs w:val="20"/>
              </w:rPr>
              <w:t>opis</w:t>
            </w:r>
            <w:r>
              <w:rPr>
                <w:rFonts w:ascii="Arial" w:hAnsi="Arial" w:cs="Arial"/>
                <w:spacing w:val="-2"/>
                <w:sz w:val="20"/>
                <w:szCs w:val="20"/>
              </w:rPr>
              <w:t xml:space="preserve"> </w:t>
            </w:r>
            <w:r>
              <w:rPr>
                <w:rFonts w:ascii="Arial" w:hAnsi="Arial" w:cs="Arial"/>
                <w:sz w:val="20"/>
                <w:szCs w:val="20"/>
              </w:rPr>
              <w:t>przedmiotu</w:t>
            </w:r>
            <w:r>
              <w:rPr>
                <w:rFonts w:ascii="Arial" w:hAnsi="Arial" w:cs="Arial"/>
                <w:spacing w:val="-1"/>
                <w:sz w:val="20"/>
                <w:szCs w:val="20"/>
              </w:rPr>
              <w:t xml:space="preserve"> </w:t>
            </w:r>
            <w:r>
              <w:rPr>
                <w:rFonts w:ascii="Arial" w:hAnsi="Arial" w:cs="Arial"/>
                <w:sz w:val="20"/>
                <w:szCs w:val="20"/>
              </w:rPr>
              <w:t>zamówienia</w:t>
            </w:r>
          </w:p>
        </w:tc>
      </w:tr>
      <w:tr w14:paraId="45215DD1">
        <w:tblPrEx>
          <w:tblCellMar>
            <w:top w:w="0" w:type="dxa"/>
            <w:left w:w="5" w:type="dxa"/>
            <w:bottom w:w="0" w:type="dxa"/>
            <w:right w:w="5" w:type="dxa"/>
          </w:tblCellMar>
        </w:tblPrEx>
        <w:trPr>
          <w:trHeight w:val="51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E0F50">
            <w:pPr>
              <w:pStyle w:val="36"/>
              <w:widowControl w:val="0"/>
              <w:spacing w:before="1" w:after="0" w:line="360" w:lineRule="auto"/>
              <w:ind w:left="107" w:firstLine="0"/>
              <w:jc w:val="center"/>
              <w:rPr>
                <w:rFonts w:ascii="Arial" w:hAnsi="Arial" w:cs="Arial"/>
                <w:sz w:val="20"/>
                <w:szCs w:val="20"/>
              </w:rPr>
            </w:pPr>
            <w:r>
              <w:rPr>
                <w:rFonts w:ascii="Arial" w:hAnsi="Arial" w:cs="Arial"/>
                <w:sz w:val="20"/>
                <w:szCs w:val="20"/>
              </w:rPr>
              <w:t>2.</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BE659">
            <w:pPr>
              <w:pStyle w:val="36"/>
              <w:widowControl w:val="0"/>
              <w:spacing w:before="1" w:after="0" w:line="360" w:lineRule="auto"/>
              <w:ind w:left="148" w:right="275" w:firstLine="0"/>
              <w:rPr>
                <w:rFonts w:ascii="Arial" w:hAnsi="Arial" w:cs="Arial"/>
                <w:sz w:val="20"/>
                <w:szCs w:val="20"/>
              </w:rPr>
            </w:pPr>
            <w:r>
              <w:rPr>
                <w:rFonts w:ascii="Arial" w:hAnsi="Arial" w:cs="Arial"/>
                <w:sz w:val="20"/>
                <w:szCs w:val="20"/>
              </w:rPr>
              <w:t>Zlecenie</w:t>
            </w:r>
            <w:r>
              <w:rPr>
                <w:rFonts w:ascii="Arial" w:hAnsi="Arial" w:cs="Arial"/>
                <w:spacing w:val="-4"/>
                <w:sz w:val="20"/>
                <w:szCs w:val="20"/>
              </w:rPr>
              <w:t xml:space="preserve"> </w:t>
            </w:r>
            <w:r>
              <w:rPr>
                <w:rFonts w:ascii="Arial" w:hAnsi="Arial" w:cs="Arial"/>
                <w:sz w:val="20"/>
                <w:szCs w:val="20"/>
              </w:rPr>
              <w:t>usług</w:t>
            </w:r>
          </w:p>
        </w:tc>
      </w:tr>
      <w:tr w14:paraId="05BBD46D">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95CB">
            <w:pPr>
              <w:pStyle w:val="36"/>
              <w:widowControl w:val="0"/>
              <w:spacing w:line="360" w:lineRule="auto"/>
              <w:ind w:left="107" w:firstLine="0"/>
              <w:jc w:val="center"/>
              <w:rPr>
                <w:rFonts w:ascii="Arial" w:hAnsi="Arial" w:cs="Arial"/>
                <w:sz w:val="20"/>
                <w:szCs w:val="20"/>
              </w:rPr>
            </w:pPr>
            <w:r>
              <w:rPr>
                <w:rFonts w:ascii="Arial" w:hAnsi="Arial" w:cs="Arial"/>
                <w:sz w:val="20"/>
                <w:szCs w:val="20"/>
              </w:rPr>
              <w:t>3.</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07EB">
            <w:pPr>
              <w:pStyle w:val="36"/>
              <w:widowControl w:val="0"/>
              <w:spacing w:line="360" w:lineRule="auto"/>
              <w:ind w:left="148" w:right="275" w:firstLine="0"/>
              <w:rPr>
                <w:rFonts w:ascii="Arial" w:hAnsi="Arial" w:cs="Arial"/>
                <w:sz w:val="20"/>
                <w:szCs w:val="20"/>
              </w:rPr>
            </w:pPr>
            <w:r>
              <w:rPr>
                <w:rFonts w:ascii="Arial" w:hAnsi="Arial" w:cs="Arial"/>
                <w:sz w:val="20"/>
                <w:szCs w:val="20"/>
              </w:rPr>
              <w:t>Karta pracy</w:t>
            </w:r>
          </w:p>
        </w:tc>
      </w:tr>
      <w:tr w14:paraId="71597664">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64EF0">
            <w:pPr>
              <w:pStyle w:val="36"/>
              <w:widowControl w:val="0"/>
              <w:spacing w:line="360" w:lineRule="auto"/>
              <w:ind w:left="107" w:firstLine="0"/>
              <w:jc w:val="center"/>
              <w:rPr>
                <w:rFonts w:ascii="Arial" w:hAnsi="Arial" w:cs="Arial"/>
                <w:sz w:val="20"/>
                <w:szCs w:val="20"/>
              </w:rPr>
            </w:pPr>
            <w:r>
              <w:rPr>
                <w:rFonts w:ascii="Arial" w:hAnsi="Arial" w:cs="Arial"/>
                <w:sz w:val="20"/>
                <w:szCs w:val="20"/>
              </w:rPr>
              <w:t>4.</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A8A3">
            <w:pPr>
              <w:widowControl w:val="0"/>
              <w:spacing w:before="0" w:after="240"/>
              <w:ind w:left="148" w:right="275" w:firstLine="0"/>
              <w:rPr>
                <w:rFonts w:ascii="Arial" w:hAnsi="Arial" w:cs="Arial"/>
                <w:bCs/>
                <w:sz w:val="20"/>
                <w:szCs w:val="20"/>
              </w:rPr>
            </w:pPr>
            <w:r>
              <w:rPr>
                <w:rFonts w:ascii="Arial" w:hAnsi="Arial" w:cs="Arial"/>
                <w:bCs/>
                <w:sz w:val="20"/>
                <w:szCs w:val="20"/>
              </w:rPr>
              <w:t>Indywidualna karta świadczeniobiorcy</w:t>
            </w:r>
          </w:p>
        </w:tc>
      </w:tr>
      <w:tr w14:paraId="24FEE60A">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A882">
            <w:pPr>
              <w:pStyle w:val="36"/>
              <w:widowControl w:val="0"/>
              <w:spacing w:line="360" w:lineRule="auto"/>
              <w:ind w:left="107" w:firstLine="0"/>
              <w:jc w:val="center"/>
              <w:rPr>
                <w:rFonts w:ascii="Arial" w:hAnsi="Arial" w:cs="Arial"/>
                <w:sz w:val="20"/>
                <w:szCs w:val="20"/>
              </w:rPr>
            </w:pPr>
            <w:r>
              <w:rPr>
                <w:rFonts w:ascii="Arial" w:hAnsi="Arial" w:cs="Arial"/>
                <w:sz w:val="20"/>
                <w:szCs w:val="20"/>
              </w:rPr>
              <w:t>5.</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81772">
            <w:pPr>
              <w:pStyle w:val="38"/>
              <w:widowControl w:val="0"/>
              <w:ind w:left="148" w:right="275" w:firstLine="0"/>
              <w:rPr>
                <w:bCs/>
                <w:sz w:val="20"/>
                <w:szCs w:val="20"/>
              </w:rPr>
            </w:pPr>
            <w:r>
              <w:rPr>
                <w:bCs/>
                <w:sz w:val="20"/>
                <w:szCs w:val="20"/>
              </w:rPr>
              <w:t xml:space="preserve">Ankieta </w:t>
            </w:r>
          </w:p>
        </w:tc>
      </w:tr>
      <w:tr w14:paraId="64D5D47E">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E862">
            <w:pPr>
              <w:pStyle w:val="36"/>
              <w:widowControl w:val="0"/>
              <w:spacing w:line="360" w:lineRule="auto"/>
              <w:ind w:left="107" w:firstLine="0"/>
              <w:jc w:val="center"/>
              <w:rPr>
                <w:rFonts w:ascii="Arial" w:hAnsi="Arial" w:cs="Arial"/>
                <w:sz w:val="20"/>
                <w:szCs w:val="20"/>
              </w:rPr>
            </w:pPr>
            <w:r>
              <w:rPr>
                <w:rFonts w:ascii="Arial" w:hAnsi="Arial" w:cs="Arial"/>
                <w:sz w:val="20"/>
                <w:szCs w:val="20"/>
              </w:rPr>
              <w:t>6.</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F3434">
            <w:pPr>
              <w:widowControl w:val="0"/>
              <w:spacing w:before="0" w:after="240"/>
              <w:ind w:left="148" w:right="275" w:firstLine="0"/>
              <w:rPr>
                <w:rFonts w:ascii="Arial" w:hAnsi="Arial" w:cs="Arial"/>
                <w:b/>
                <w:sz w:val="20"/>
                <w:szCs w:val="20"/>
              </w:rPr>
            </w:pPr>
            <w:r>
              <w:rPr>
                <w:rFonts w:ascii="Arial" w:hAnsi="Arial" w:cs="Arial"/>
                <w:sz w:val="20"/>
                <w:szCs w:val="20"/>
              </w:rPr>
              <w:t>Wykaz</w:t>
            </w:r>
            <w:r>
              <w:rPr>
                <w:rFonts w:ascii="Arial" w:hAnsi="Arial" w:cs="Arial"/>
                <w:spacing w:val="-4"/>
                <w:sz w:val="20"/>
                <w:szCs w:val="20"/>
              </w:rPr>
              <w:t xml:space="preserve"> </w:t>
            </w:r>
            <w:r>
              <w:rPr>
                <w:rFonts w:ascii="Arial" w:hAnsi="Arial" w:cs="Arial"/>
                <w:sz w:val="20"/>
                <w:szCs w:val="20"/>
              </w:rPr>
              <w:t>osób,</w:t>
            </w:r>
            <w:r>
              <w:rPr>
                <w:rFonts w:ascii="Arial" w:hAnsi="Arial" w:cs="Arial"/>
                <w:spacing w:val="-1"/>
                <w:sz w:val="20"/>
                <w:szCs w:val="20"/>
              </w:rPr>
              <w:t xml:space="preserve"> </w:t>
            </w:r>
            <w:r>
              <w:rPr>
                <w:rFonts w:ascii="Arial" w:hAnsi="Arial" w:cs="Arial"/>
                <w:sz w:val="20"/>
                <w:szCs w:val="20"/>
              </w:rPr>
              <w:t>u</w:t>
            </w:r>
            <w:r>
              <w:rPr>
                <w:rFonts w:ascii="Arial" w:hAnsi="Arial" w:cs="Arial"/>
                <w:spacing w:val="-4"/>
                <w:sz w:val="20"/>
                <w:szCs w:val="20"/>
              </w:rPr>
              <w:t xml:space="preserve"> </w:t>
            </w:r>
            <w:r>
              <w:rPr>
                <w:rFonts w:ascii="Arial" w:hAnsi="Arial" w:cs="Arial"/>
                <w:sz w:val="20"/>
                <w:szCs w:val="20"/>
              </w:rPr>
              <w:t>których</w:t>
            </w:r>
            <w:r>
              <w:rPr>
                <w:rFonts w:ascii="Arial" w:hAnsi="Arial" w:cs="Arial"/>
                <w:spacing w:val="-2"/>
                <w:sz w:val="20"/>
                <w:szCs w:val="20"/>
              </w:rPr>
              <w:t xml:space="preserve"> </w:t>
            </w:r>
            <w:r>
              <w:rPr>
                <w:rFonts w:ascii="Arial" w:hAnsi="Arial" w:cs="Arial"/>
                <w:sz w:val="20"/>
                <w:szCs w:val="20"/>
              </w:rPr>
              <w:t>nie</w:t>
            </w:r>
            <w:r>
              <w:rPr>
                <w:rFonts w:ascii="Arial" w:hAnsi="Arial" w:cs="Arial"/>
                <w:spacing w:val="-4"/>
                <w:sz w:val="20"/>
                <w:szCs w:val="20"/>
              </w:rPr>
              <w:t xml:space="preserve"> </w:t>
            </w:r>
            <w:r>
              <w:rPr>
                <w:rFonts w:ascii="Arial" w:hAnsi="Arial" w:cs="Arial"/>
                <w:sz w:val="20"/>
                <w:szCs w:val="20"/>
              </w:rPr>
              <w:t>były</w:t>
            </w:r>
            <w:r>
              <w:rPr>
                <w:rFonts w:ascii="Arial" w:hAnsi="Arial" w:cs="Arial"/>
                <w:spacing w:val="-3"/>
                <w:sz w:val="20"/>
                <w:szCs w:val="20"/>
              </w:rPr>
              <w:t xml:space="preserve"> </w:t>
            </w:r>
            <w:r>
              <w:rPr>
                <w:rFonts w:ascii="Arial" w:hAnsi="Arial" w:cs="Arial"/>
                <w:sz w:val="20"/>
                <w:szCs w:val="20"/>
              </w:rPr>
              <w:t>świadczone</w:t>
            </w:r>
            <w:r>
              <w:rPr>
                <w:rFonts w:ascii="Arial" w:hAnsi="Arial" w:cs="Arial"/>
                <w:spacing w:val="-3"/>
                <w:sz w:val="20"/>
                <w:szCs w:val="20"/>
              </w:rPr>
              <w:t xml:space="preserve"> </w:t>
            </w:r>
            <w:r>
              <w:rPr>
                <w:rFonts w:ascii="Arial" w:hAnsi="Arial" w:cs="Arial"/>
                <w:sz w:val="20"/>
                <w:szCs w:val="20"/>
              </w:rPr>
              <w:t>specjalistyczne</w:t>
            </w:r>
            <w:r>
              <w:rPr>
                <w:rFonts w:ascii="Arial" w:hAnsi="Arial" w:cs="Arial"/>
                <w:spacing w:val="-1"/>
                <w:sz w:val="20"/>
                <w:szCs w:val="20"/>
              </w:rPr>
              <w:t xml:space="preserve"> </w:t>
            </w:r>
            <w:r>
              <w:rPr>
                <w:rFonts w:ascii="Arial" w:hAnsi="Arial" w:cs="Arial"/>
                <w:sz w:val="20"/>
                <w:szCs w:val="20"/>
              </w:rPr>
              <w:t>usługi</w:t>
            </w:r>
            <w:r>
              <w:rPr>
                <w:rFonts w:ascii="Arial" w:hAnsi="Arial" w:cs="Arial"/>
                <w:spacing w:val="-3"/>
                <w:sz w:val="20"/>
                <w:szCs w:val="20"/>
              </w:rPr>
              <w:t xml:space="preserve"> </w:t>
            </w:r>
            <w:r>
              <w:rPr>
                <w:rFonts w:ascii="Arial" w:hAnsi="Arial" w:cs="Arial"/>
                <w:sz w:val="20"/>
                <w:szCs w:val="20"/>
              </w:rPr>
              <w:t>opiekuńcze</w:t>
            </w:r>
          </w:p>
        </w:tc>
      </w:tr>
      <w:tr w14:paraId="5D451509">
        <w:tblPrEx>
          <w:tblCellMar>
            <w:top w:w="0" w:type="dxa"/>
            <w:left w:w="5" w:type="dxa"/>
            <w:bottom w:w="0" w:type="dxa"/>
            <w:right w:w="5" w:type="dxa"/>
          </w:tblCellMar>
        </w:tblPrEx>
        <w:trPr>
          <w:trHeight w:val="46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52FFC">
            <w:pPr>
              <w:pStyle w:val="36"/>
              <w:widowControl w:val="0"/>
              <w:spacing w:line="360" w:lineRule="auto"/>
              <w:ind w:left="107" w:firstLine="0"/>
              <w:jc w:val="center"/>
              <w:rPr>
                <w:rFonts w:ascii="Arial" w:hAnsi="Arial" w:cs="Arial"/>
                <w:sz w:val="20"/>
                <w:szCs w:val="20"/>
              </w:rPr>
            </w:pPr>
            <w:r>
              <w:rPr>
                <w:rFonts w:ascii="Arial" w:hAnsi="Arial" w:cs="Arial"/>
                <w:sz w:val="20"/>
                <w:szCs w:val="20"/>
              </w:rPr>
              <w:t>7.</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1763D">
            <w:pPr>
              <w:widowControl w:val="0"/>
              <w:spacing w:before="0" w:after="240"/>
              <w:ind w:left="148" w:right="275" w:firstLine="0"/>
              <w:rPr>
                <w:rFonts w:ascii="Arial" w:hAnsi="Arial" w:cs="Arial"/>
                <w:bCs/>
                <w:sz w:val="20"/>
                <w:szCs w:val="20"/>
              </w:rPr>
            </w:pPr>
            <w:r>
              <w:rPr>
                <w:rFonts w:ascii="Arial" w:hAnsi="Arial" w:cs="Arial"/>
                <w:bCs/>
                <w:sz w:val="20"/>
                <w:szCs w:val="20"/>
              </w:rPr>
              <w:t>Miesięczny rejestr osób objętych SUO</w:t>
            </w:r>
          </w:p>
        </w:tc>
      </w:tr>
      <w:tr w14:paraId="3E7AB9D5">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7E34">
            <w:pPr>
              <w:pStyle w:val="36"/>
              <w:widowControl w:val="0"/>
              <w:spacing w:line="360" w:lineRule="auto"/>
              <w:ind w:left="107" w:firstLine="0"/>
              <w:jc w:val="center"/>
              <w:rPr>
                <w:rFonts w:ascii="Arial" w:hAnsi="Arial" w:cs="Arial"/>
                <w:sz w:val="20"/>
                <w:szCs w:val="20"/>
              </w:rPr>
            </w:pPr>
            <w:r>
              <w:rPr>
                <w:rFonts w:ascii="Arial" w:hAnsi="Arial" w:cs="Arial"/>
                <w:sz w:val="20"/>
                <w:szCs w:val="20"/>
              </w:rPr>
              <w:t>8.</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5CA4">
            <w:pPr>
              <w:widowControl w:val="0"/>
              <w:spacing w:before="0" w:after="240"/>
              <w:ind w:left="148" w:right="275" w:firstLine="0"/>
              <w:rPr>
                <w:rFonts w:ascii="Arial" w:hAnsi="Arial" w:cs="Arial"/>
                <w:bCs/>
                <w:sz w:val="20"/>
                <w:szCs w:val="20"/>
              </w:rPr>
            </w:pPr>
            <w:r>
              <w:rPr>
                <w:rFonts w:ascii="Arial" w:hAnsi="Arial" w:cs="Arial"/>
                <w:bCs/>
                <w:sz w:val="20"/>
                <w:szCs w:val="20"/>
              </w:rPr>
              <w:t>Miesięczne rozliczenie</w:t>
            </w:r>
          </w:p>
        </w:tc>
      </w:tr>
      <w:tr w14:paraId="2BA9D133">
        <w:tblPrEx>
          <w:tblCellMar>
            <w:top w:w="0" w:type="dxa"/>
            <w:left w:w="5" w:type="dxa"/>
            <w:bottom w:w="0" w:type="dxa"/>
            <w:right w:w="5" w:type="dxa"/>
          </w:tblCellMar>
        </w:tblPrEx>
        <w:trPr>
          <w:trHeight w:val="508"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803A">
            <w:pPr>
              <w:pStyle w:val="36"/>
              <w:widowControl w:val="0"/>
              <w:spacing w:line="360" w:lineRule="auto"/>
              <w:ind w:left="107" w:firstLine="0"/>
              <w:jc w:val="center"/>
              <w:rPr>
                <w:rFonts w:ascii="Arial" w:hAnsi="Arial" w:cs="Arial"/>
                <w:sz w:val="20"/>
                <w:szCs w:val="20"/>
              </w:rPr>
            </w:pPr>
            <w:r>
              <w:rPr>
                <w:rFonts w:ascii="Arial" w:hAnsi="Arial" w:cs="Arial"/>
                <w:sz w:val="20"/>
                <w:szCs w:val="20"/>
              </w:rPr>
              <w:t>9.</w:t>
            </w:r>
          </w:p>
        </w:tc>
        <w:tc>
          <w:tcPr>
            <w:tcW w:w="7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8C92B">
            <w:pPr>
              <w:pStyle w:val="36"/>
              <w:widowControl w:val="0"/>
              <w:spacing w:line="360" w:lineRule="auto"/>
              <w:ind w:left="148" w:right="275" w:firstLine="0"/>
              <w:rPr>
                <w:rFonts w:ascii="Arial" w:hAnsi="Arial" w:cs="Arial"/>
                <w:sz w:val="20"/>
                <w:szCs w:val="20"/>
              </w:rPr>
            </w:pPr>
            <w:r>
              <w:rPr>
                <w:rFonts w:ascii="Arial" w:hAnsi="Arial" w:cs="Arial"/>
                <w:sz w:val="20"/>
                <w:szCs w:val="20"/>
              </w:rPr>
              <w:t>Sprawozdanie</w:t>
            </w:r>
            <w:r>
              <w:rPr>
                <w:rFonts w:ascii="Arial" w:hAnsi="Arial" w:cs="Arial"/>
                <w:spacing w:val="-4"/>
                <w:sz w:val="20"/>
                <w:szCs w:val="20"/>
              </w:rPr>
              <w:t xml:space="preserve"> </w:t>
            </w:r>
            <w:r>
              <w:rPr>
                <w:rFonts w:ascii="Arial" w:hAnsi="Arial" w:cs="Arial"/>
                <w:sz w:val="20"/>
                <w:szCs w:val="20"/>
              </w:rPr>
              <w:t>z</w:t>
            </w:r>
            <w:r>
              <w:rPr>
                <w:rFonts w:ascii="Arial" w:hAnsi="Arial" w:cs="Arial"/>
                <w:spacing w:val="-6"/>
                <w:sz w:val="20"/>
                <w:szCs w:val="20"/>
              </w:rPr>
              <w:t xml:space="preserve"> </w:t>
            </w:r>
            <w:r>
              <w:rPr>
                <w:rFonts w:ascii="Arial" w:hAnsi="Arial" w:cs="Arial"/>
                <w:sz w:val="20"/>
                <w:szCs w:val="20"/>
              </w:rPr>
              <w:t>realizacji</w:t>
            </w:r>
            <w:r>
              <w:rPr>
                <w:rFonts w:ascii="Arial" w:hAnsi="Arial" w:cs="Arial"/>
                <w:spacing w:val="-3"/>
                <w:sz w:val="20"/>
                <w:szCs w:val="20"/>
              </w:rPr>
              <w:t xml:space="preserve"> </w:t>
            </w:r>
            <w:r>
              <w:rPr>
                <w:rFonts w:ascii="Arial" w:hAnsi="Arial" w:cs="Arial"/>
                <w:sz w:val="20"/>
                <w:szCs w:val="20"/>
              </w:rPr>
              <w:t>specjalistycznych</w:t>
            </w:r>
            <w:r>
              <w:rPr>
                <w:rFonts w:ascii="Arial" w:hAnsi="Arial" w:cs="Arial"/>
                <w:spacing w:val="-3"/>
                <w:sz w:val="20"/>
                <w:szCs w:val="20"/>
              </w:rPr>
              <w:t xml:space="preserve"> </w:t>
            </w:r>
            <w:r>
              <w:rPr>
                <w:rFonts w:ascii="Arial" w:hAnsi="Arial" w:cs="Arial"/>
                <w:sz w:val="20"/>
                <w:szCs w:val="20"/>
              </w:rPr>
              <w:t>usług</w:t>
            </w:r>
            <w:r>
              <w:rPr>
                <w:rFonts w:ascii="Arial" w:hAnsi="Arial" w:cs="Arial"/>
                <w:spacing w:val="-5"/>
                <w:sz w:val="20"/>
                <w:szCs w:val="20"/>
              </w:rPr>
              <w:t xml:space="preserve"> </w:t>
            </w:r>
            <w:r>
              <w:rPr>
                <w:rFonts w:ascii="Arial" w:hAnsi="Arial" w:cs="Arial"/>
                <w:sz w:val="20"/>
                <w:szCs w:val="20"/>
              </w:rPr>
              <w:t>opiekuńczych</w:t>
            </w:r>
          </w:p>
        </w:tc>
      </w:tr>
      <w:tr w14:paraId="555BC81D">
        <w:tblPrEx>
          <w:tblCellMar>
            <w:top w:w="0" w:type="dxa"/>
            <w:left w:w="5" w:type="dxa"/>
            <w:bottom w:w="0" w:type="dxa"/>
            <w:right w:w="5" w:type="dxa"/>
          </w:tblCellMar>
        </w:tblPrEx>
        <w:trPr>
          <w:trHeight w:val="508" w:hRule="atLeast"/>
        </w:trPr>
        <w:tc>
          <w:tcPr>
            <w:tcW w:w="1276" w:type="dxa"/>
            <w:tcBorders>
              <w:top w:val="single" w:color="000000" w:sz="6" w:space="0"/>
              <w:left w:val="single" w:color="000000" w:sz="4" w:space="0"/>
              <w:bottom w:val="single" w:color="000000" w:sz="6" w:space="0"/>
              <w:right w:val="single" w:color="000000" w:sz="4" w:space="0"/>
            </w:tcBorders>
            <w:shd w:val="clear" w:color="auto" w:fill="auto"/>
            <w:vAlign w:val="center"/>
          </w:tcPr>
          <w:p w14:paraId="2AE5BEF1">
            <w:pPr>
              <w:pStyle w:val="36"/>
              <w:widowControl w:val="0"/>
              <w:spacing w:line="360" w:lineRule="auto"/>
              <w:ind w:left="107" w:firstLine="0"/>
              <w:jc w:val="center"/>
              <w:rPr>
                <w:rFonts w:ascii="Arial" w:hAnsi="Arial" w:cs="Arial"/>
                <w:sz w:val="20"/>
                <w:szCs w:val="20"/>
              </w:rPr>
            </w:pPr>
            <w:r>
              <w:rPr>
                <w:rFonts w:ascii="Arial" w:hAnsi="Arial" w:cs="Arial"/>
                <w:sz w:val="20"/>
                <w:szCs w:val="20"/>
              </w:rPr>
              <w:t>10.</w:t>
            </w:r>
          </w:p>
        </w:tc>
        <w:tc>
          <w:tcPr>
            <w:tcW w:w="7653" w:type="dxa"/>
            <w:tcBorders>
              <w:top w:val="single" w:color="000000" w:sz="6" w:space="0"/>
              <w:left w:val="single" w:color="000000" w:sz="4" w:space="0"/>
              <w:bottom w:val="single" w:color="000000" w:sz="6" w:space="0"/>
              <w:right w:val="single" w:color="000000" w:sz="4" w:space="0"/>
            </w:tcBorders>
            <w:shd w:val="clear" w:color="auto" w:fill="auto"/>
            <w:vAlign w:val="center"/>
          </w:tcPr>
          <w:p w14:paraId="70D5257D">
            <w:pPr>
              <w:pStyle w:val="36"/>
              <w:widowControl w:val="0"/>
              <w:spacing w:line="360" w:lineRule="auto"/>
              <w:ind w:left="148" w:right="275" w:firstLine="0"/>
              <w:rPr>
                <w:rFonts w:ascii="Arial" w:hAnsi="Arial" w:cs="Arial"/>
                <w:sz w:val="20"/>
                <w:szCs w:val="20"/>
              </w:rPr>
            </w:pPr>
            <w:r>
              <w:rPr>
                <w:rFonts w:ascii="Arial" w:hAnsi="Arial" w:cs="Arial"/>
                <w:sz w:val="20"/>
                <w:szCs w:val="20"/>
              </w:rPr>
              <w:t>Umowa</w:t>
            </w:r>
            <w:r>
              <w:rPr>
                <w:rFonts w:ascii="Arial" w:hAnsi="Arial" w:cs="Arial"/>
                <w:spacing w:val="-3"/>
                <w:sz w:val="20"/>
                <w:szCs w:val="20"/>
              </w:rPr>
              <w:t xml:space="preserve"> </w:t>
            </w:r>
            <w:r>
              <w:rPr>
                <w:rFonts w:ascii="Arial" w:hAnsi="Arial" w:cs="Arial"/>
                <w:sz w:val="20"/>
                <w:szCs w:val="20"/>
              </w:rPr>
              <w:t>powierzenia</w:t>
            </w:r>
            <w:r>
              <w:rPr>
                <w:rFonts w:ascii="Arial" w:hAnsi="Arial" w:cs="Arial"/>
                <w:spacing w:val="-4"/>
                <w:sz w:val="20"/>
                <w:szCs w:val="20"/>
              </w:rPr>
              <w:t xml:space="preserve"> </w:t>
            </w:r>
            <w:r>
              <w:rPr>
                <w:rFonts w:ascii="Arial" w:hAnsi="Arial" w:cs="Arial"/>
                <w:sz w:val="20"/>
                <w:szCs w:val="20"/>
              </w:rPr>
              <w:t>przetwarzania</w:t>
            </w:r>
            <w:r>
              <w:rPr>
                <w:rFonts w:ascii="Arial" w:hAnsi="Arial" w:cs="Arial"/>
                <w:spacing w:val="-6"/>
                <w:sz w:val="20"/>
                <w:szCs w:val="20"/>
              </w:rPr>
              <w:t xml:space="preserve"> </w:t>
            </w:r>
            <w:r>
              <w:rPr>
                <w:rFonts w:ascii="Arial" w:hAnsi="Arial" w:cs="Arial"/>
                <w:sz w:val="20"/>
                <w:szCs w:val="20"/>
              </w:rPr>
              <w:t>danych</w:t>
            </w:r>
            <w:r>
              <w:rPr>
                <w:rFonts w:ascii="Arial" w:hAnsi="Arial" w:cs="Arial"/>
                <w:spacing w:val="-6"/>
                <w:sz w:val="20"/>
                <w:szCs w:val="20"/>
              </w:rPr>
              <w:t xml:space="preserve"> </w:t>
            </w:r>
            <w:r>
              <w:rPr>
                <w:rFonts w:ascii="Arial" w:hAnsi="Arial" w:cs="Arial"/>
                <w:sz w:val="20"/>
                <w:szCs w:val="20"/>
              </w:rPr>
              <w:t>osobowych</w:t>
            </w:r>
          </w:p>
        </w:tc>
      </w:tr>
      <w:tr w14:paraId="00FE1C3B">
        <w:tblPrEx>
          <w:tblCellMar>
            <w:top w:w="0" w:type="dxa"/>
            <w:left w:w="5" w:type="dxa"/>
            <w:bottom w:w="0" w:type="dxa"/>
            <w:right w:w="5" w:type="dxa"/>
          </w:tblCellMar>
        </w:tblPrEx>
        <w:trPr>
          <w:trHeight w:val="508" w:hRule="atLeast"/>
        </w:trPr>
        <w:tc>
          <w:tcPr>
            <w:tcW w:w="1276" w:type="dxa"/>
            <w:tcBorders>
              <w:top w:val="single" w:color="000000" w:sz="6" w:space="0"/>
              <w:left w:val="single" w:color="000000" w:sz="4" w:space="0"/>
              <w:bottom w:val="single" w:color="000000" w:sz="6" w:space="0"/>
              <w:right w:val="single" w:color="000000" w:sz="4" w:space="0"/>
            </w:tcBorders>
            <w:shd w:val="clear" w:color="auto" w:fill="auto"/>
            <w:vAlign w:val="center"/>
          </w:tcPr>
          <w:p w14:paraId="29F93B04">
            <w:pPr>
              <w:pStyle w:val="36"/>
              <w:widowControl w:val="0"/>
              <w:spacing w:line="360" w:lineRule="auto"/>
              <w:ind w:left="107" w:firstLine="0"/>
              <w:jc w:val="center"/>
              <w:rPr>
                <w:rFonts w:ascii="Arial" w:hAnsi="Arial" w:cs="Arial"/>
                <w:sz w:val="20"/>
                <w:szCs w:val="20"/>
              </w:rPr>
            </w:pPr>
            <w:r>
              <w:rPr>
                <w:rFonts w:ascii="Arial" w:hAnsi="Arial" w:cs="Arial"/>
                <w:sz w:val="20"/>
                <w:szCs w:val="20"/>
              </w:rPr>
              <w:t>11.</w:t>
            </w:r>
          </w:p>
        </w:tc>
        <w:tc>
          <w:tcPr>
            <w:tcW w:w="7653" w:type="dxa"/>
            <w:tcBorders>
              <w:top w:val="single" w:color="000000" w:sz="6" w:space="0"/>
              <w:left w:val="single" w:color="000000" w:sz="4" w:space="0"/>
              <w:bottom w:val="single" w:color="000000" w:sz="6" w:space="0"/>
              <w:right w:val="single" w:color="000000" w:sz="4" w:space="0"/>
            </w:tcBorders>
            <w:shd w:val="clear" w:color="auto" w:fill="auto"/>
            <w:vAlign w:val="center"/>
          </w:tcPr>
          <w:p w14:paraId="084DA80D">
            <w:pPr>
              <w:pStyle w:val="36"/>
              <w:widowControl w:val="0"/>
              <w:spacing w:line="360" w:lineRule="auto"/>
              <w:ind w:left="148" w:right="275" w:firstLine="0"/>
              <w:rPr>
                <w:rFonts w:ascii="Arial" w:hAnsi="Arial" w:cs="Arial"/>
                <w:sz w:val="20"/>
                <w:szCs w:val="20"/>
              </w:rPr>
            </w:pPr>
            <w:r>
              <w:rPr>
                <w:rFonts w:ascii="Arial" w:hAnsi="Arial" w:cs="Arial"/>
                <w:sz w:val="20"/>
                <w:szCs w:val="20"/>
              </w:rPr>
              <w:t>Oferta</w:t>
            </w:r>
            <w:r>
              <w:rPr>
                <w:rFonts w:ascii="Arial" w:hAnsi="Arial" w:cs="Arial"/>
                <w:spacing w:val="-3"/>
                <w:sz w:val="20"/>
                <w:szCs w:val="20"/>
              </w:rPr>
              <w:t xml:space="preserve"> </w:t>
            </w:r>
            <w:r>
              <w:rPr>
                <w:rFonts w:ascii="Arial" w:hAnsi="Arial" w:cs="Arial"/>
                <w:sz w:val="20"/>
                <w:szCs w:val="20"/>
              </w:rPr>
              <w:t>Wykonawcy</w:t>
            </w:r>
            <w:r>
              <w:rPr>
                <w:rFonts w:ascii="Arial" w:hAnsi="Arial" w:cs="Arial"/>
                <w:spacing w:val="-3"/>
                <w:sz w:val="20"/>
                <w:szCs w:val="20"/>
              </w:rPr>
              <w:t xml:space="preserve"> </w:t>
            </w:r>
          </w:p>
        </w:tc>
      </w:tr>
    </w:tbl>
    <w:p w14:paraId="7968BA46">
      <w:pPr>
        <w:spacing w:line="360" w:lineRule="auto"/>
        <w:rPr>
          <w:rFonts w:ascii="Arial" w:hAnsi="Arial" w:cs="Arial"/>
          <w:sz w:val="20"/>
          <w:szCs w:val="20"/>
        </w:rPr>
      </w:pPr>
    </w:p>
    <w:p w14:paraId="54284BCC">
      <w:pPr>
        <w:spacing w:line="360" w:lineRule="auto"/>
        <w:jc w:val="center"/>
        <w:rPr>
          <w:rFonts w:ascii="Arial" w:hAnsi="Arial" w:cs="Arial"/>
          <w:b/>
          <w:bCs/>
          <w:sz w:val="20"/>
          <w:szCs w:val="20"/>
        </w:rPr>
      </w:pPr>
      <w:r>
        <w:rPr>
          <w:rFonts w:ascii="Arial" w:hAnsi="Arial" w:cs="Arial"/>
          <w:b/>
          <w:bCs/>
          <w:sz w:val="20"/>
          <w:szCs w:val="20"/>
        </w:rPr>
        <w:t>§ 12</w:t>
      </w:r>
    </w:p>
    <w:p w14:paraId="75506015">
      <w:pPr>
        <w:spacing w:line="360" w:lineRule="auto"/>
        <w:jc w:val="center"/>
        <w:rPr>
          <w:rFonts w:ascii="Arial" w:hAnsi="Arial" w:cs="Arial"/>
          <w:b/>
          <w:bCs/>
          <w:sz w:val="20"/>
          <w:szCs w:val="20"/>
        </w:rPr>
      </w:pPr>
      <w:r>
        <w:rPr>
          <w:rFonts w:ascii="Arial" w:hAnsi="Arial" w:cs="Arial"/>
          <w:b/>
          <w:bCs/>
          <w:sz w:val="20"/>
          <w:szCs w:val="20"/>
        </w:rPr>
        <w:t>Postanowienia końcowe</w:t>
      </w:r>
    </w:p>
    <w:p w14:paraId="0A5CECEA">
      <w:pPr>
        <w:pStyle w:val="29"/>
        <w:numPr>
          <w:ilvl w:val="0"/>
          <w:numId w:val="19"/>
        </w:numPr>
        <w:spacing w:line="360" w:lineRule="auto"/>
        <w:ind w:left="360" w:hanging="360"/>
        <w:textAlignment w:val="baseline"/>
        <w:rPr>
          <w:rFonts w:ascii="Arial" w:hAnsi="Arial" w:cs="Arial"/>
          <w:sz w:val="20"/>
          <w:szCs w:val="20"/>
        </w:rPr>
      </w:pPr>
      <w:r>
        <w:rPr>
          <w:rFonts w:ascii="Arial" w:hAnsi="Arial" w:cs="Arial"/>
          <w:sz w:val="20"/>
          <w:szCs w:val="20"/>
        </w:rPr>
        <w:t>Do współpracy w sprawach związanych z wykonaniem umowy upoważnia się:</w:t>
      </w:r>
    </w:p>
    <w:p w14:paraId="6C57A25B">
      <w:pPr>
        <w:pStyle w:val="29"/>
        <w:numPr>
          <w:ilvl w:val="0"/>
          <w:numId w:val="20"/>
        </w:numPr>
        <w:spacing w:line="360" w:lineRule="auto"/>
        <w:textAlignment w:val="baseline"/>
        <w:rPr>
          <w:rFonts w:ascii="Arial" w:hAnsi="Arial" w:cs="Arial"/>
          <w:sz w:val="20"/>
          <w:szCs w:val="20"/>
        </w:rPr>
      </w:pPr>
      <w:r>
        <w:rPr>
          <w:rFonts w:ascii="Arial" w:hAnsi="Arial" w:cs="Arial"/>
          <w:sz w:val="20"/>
          <w:szCs w:val="20"/>
        </w:rPr>
        <w:t>ze strony Zamawiającego: ……………................., tel. …………………, e-mail: ………………</w:t>
      </w:r>
    </w:p>
    <w:p w14:paraId="4F0BDCF9">
      <w:pPr>
        <w:pStyle w:val="29"/>
        <w:numPr>
          <w:ilvl w:val="0"/>
          <w:numId w:val="20"/>
        </w:numPr>
        <w:spacing w:line="360" w:lineRule="auto"/>
        <w:textAlignment w:val="baseline"/>
        <w:rPr>
          <w:rFonts w:ascii="Arial" w:hAnsi="Arial" w:cs="Arial"/>
          <w:sz w:val="20"/>
          <w:szCs w:val="20"/>
        </w:rPr>
      </w:pPr>
      <w:r>
        <w:rPr>
          <w:rFonts w:ascii="Arial" w:hAnsi="Arial" w:cs="Arial"/>
          <w:sz w:val="20"/>
          <w:szCs w:val="20"/>
        </w:rPr>
        <w:t>ze strony Wykonawcy:………………………………….., tel. …………….…., e-mail: ……………</w:t>
      </w:r>
    </w:p>
    <w:p w14:paraId="761FBA71">
      <w:pPr>
        <w:pStyle w:val="29"/>
        <w:numPr>
          <w:ilvl w:val="0"/>
          <w:numId w:val="19"/>
        </w:numPr>
        <w:spacing w:line="360" w:lineRule="auto"/>
        <w:ind w:left="360" w:hanging="360"/>
        <w:textAlignment w:val="baseline"/>
        <w:rPr>
          <w:rFonts w:ascii="Arial" w:hAnsi="Arial" w:cs="Arial"/>
          <w:sz w:val="20"/>
          <w:szCs w:val="20"/>
        </w:rPr>
      </w:pPr>
      <w:r>
        <w:rPr>
          <w:rFonts w:ascii="Arial" w:hAnsi="Arial" w:cs="Arial"/>
          <w:sz w:val="20"/>
          <w:szCs w:val="20"/>
        </w:rPr>
        <w:t>Zmiana osób, o których mowa w ust. 1, następuje poprzez pisemne powiadomienie drugiej Strony, staje się skuteczna z chwilą zawiadomienia drugiej Strony i  nie stanowi zmiany treści umowy.</w:t>
      </w:r>
    </w:p>
    <w:p w14:paraId="23BEBAE6">
      <w:pPr>
        <w:pStyle w:val="29"/>
        <w:numPr>
          <w:ilvl w:val="0"/>
          <w:numId w:val="19"/>
        </w:numPr>
        <w:spacing w:line="360" w:lineRule="auto"/>
        <w:ind w:left="360" w:hanging="360"/>
        <w:textAlignment w:val="baseline"/>
        <w:rPr>
          <w:rFonts w:ascii="Arial" w:hAnsi="Arial" w:cs="Arial"/>
          <w:sz w:val="20"/>
          <w:szCs w:val="20"/>
        </w:rPr>
      </w:pPr>
      <w:r>
        <w:rPr>
          <w:rFonts w:ascii="Arial" w:hAnsi="Arial" w:cs="Arial"/>
          <w:sz w:val="20"/>
          <w:szCs w:val="20"/>
        </w:rPr>
        <w:t>Wykonawca nie ma prawa cesji wierzytelności wynikających z Umowy na rzecz osób trzecich bez pisemnej zgody Zamawiającego.</w:t>
      </w:r>
    </w:p>
    <w:p w14:paraId="3FF442DF">
      <w:pPr>
        <w:pStyle w:val="29"/>
        <w:numPr>
          <w:ilvl w:val="0"/>
          <w:numId w:val="19"/>
        </w:numPr>
        <w:spacing w:line="360" w:lineRule="auto"/>
        <w:ind w:left="360" w:hanging="360"/>
        <w:textAlignment w:val="baseline"/>
        <w:rPr>
          <w:rFonts w:ascii="Arial" w:hAnsi="Arial" w:cs="Arial"/>
          <w:sz w:val="20"/>
          <w:szCs w:val="20"/>
        </w:rPr>
      </w:pPr>
      <w:r>
        <w:rPr>
          <w:rFonts w:ascii="Arial" w:hAnsi="Arial" w:cs="Arial"/>
          <w:sz w:val="20"/>
          <w:szCs w:val="20"/>
        </w:rPr>
        <w:t>W sprawach nieuregulowanych Umową stosuje się właściwe przepisy Kodeksu Cywilnego oraz ustawy z dnia 11 września 2019 r. Prawo Zamówień Publicznych</w:t>
      </w:r>
    </w:p>
    <w:p w14:paraId="4E37A2A1">
      <w:pPr>
        <w:pStyle w:val="29"/>
        <w:numPr>
          <w:ilvl w:val="0"/>
          <w:numId w:val="19"/>
        </w:numPr>
        <w:spacing w:line="360" w:lineRule="auto"/>
        <w:ind w:left="360" w:hanging="360"/>
        <w:textAlignment w:val="baseline"/>
        <w:rPr>
          <w:rFonts w:ascii="Arial" w:hAnsi="Arial" w:cs="Arial"/>
          <w:sz w:val="20"/>
          <w:szCs w:val="20"/>
        </w:rPr>
      </w:pPr>
      <w:r>
        <w:rPr>
          <w:rFonts w:ascii="Arial" w:hAnsi="Arial" w:cs="Arial"/>
          <w:sz w:val="20"/>
          <w:szCs w:val="20"/>
        </w:rPr>
        <w:t>Spory związane z Umową rozstrzygane będą przez Sąd właściwy dla siedziby Zamawiającego.</w:t>
      </w:r>
    </w:p>
    <w:p w14:paraId="189003D2">
      <w:pPr>
        <w:pStyle w:val="29"/>
        <w:numPr>
          <w:ilvl w:val="0"/>
          <w:numId w:val="19"/>
        </w:numPr>
        <w:spacing w:line="360" w:lineRule="auto"/>
        <w:ind w:left="360" w:hanging="360"/>
        <w:textAlignment w:val="baseline"/>
        <w:rPr>
          <w:rFonts w:ascii="Arial" w:hAnsi="Arial" w:cs="Arial"/>
          <w:sz w:val="20"/>
          <w:szCs w:val="20"/>
        </w:rPr>
      </w:pPr>
      <w:r>
        <w:rPr>
          <w:rFonts w:ascii="Arial" w:hAnsi="Arial" w:cs="Arial"/>
          <w:sz w:val="20"/>
          <w:szCs w:val="20"/>
        </w:rPr>
        <w:t>Umowę sporządzono w trzech jednobrzmiących egzemplarzach, w tym: dwa egzemplarze dla Zamawiającego, a jeden egzemplarz dla Wykonawcy.</w:t>
      </w:r>
    </w:p>
    <w:p w14:paraId="5A30DC3D">
      <w:pPr>
        <w:spacing w:before="0" w:after="0" w:line="360" w:lineRule="auto"/>
        <w:contextualSpacing/>
        <w:rPr>
          <w:rFonts w:ascii="Arial" w:hAnsi="Arial" w:cs="Arial"/>
          <w:sz w:val="20"/>
          <w:szCs w:val="20"/>
        </w:rPr>
      </w:pPr>
    </w:p>
    <w:p w14:paraId="0B61CAE8">
      <w:pPr>
        <w:pStyle w:val="5"/>
        <w:tabs>
          <w:tab w:val="left" w:pos="7389"/>
        </w:tabs>
        <w:spacing w:before="120" w:after="0" w:line="259" w:lineRule="auto"/>
        <w:ind w:left="519" w:firstLine="0"/>
        <w:rPr>
          <w:rFonts w:hint="default" w:ascii="Arial" w:hAnsi="Arial" w:cs="Arial"/>
          <w:b/>
          <w:bCs/>
        </w:rPr>
        <w:sectPr>
          <w:headerReference r:id="rId6" w:type="first"/>
          <w:footerReference r:id="rId9" w:type="first"/>
          <w:headerReference r:id="rId4" w:type="default"/>
          <w:footerReference r:id="rId7" w:type="default"/>
          <w:headerReference r:id="rId5" w:type="even"/>
          <w:footerReference r:id="rId8" w:type="even"/>
          <w:footnotePr>
            <w:numFmt w:val="decimal"/>
          </w:footnotePr>
          <w:pgSz w:w="11906" w:h="16838"/>
          <w:pgMar w:top="1417" w:right="1417" w:bottom="1417" w:left="1417" w:header="708" w:footer="708" w:gutter="0"/>
          <w:pgNumType w:fmt="decimal"/>
          <w:cols w:space="720" w:num="1"/>
          <w:formProt w:val="0"/>
          <w:docGrid w:linePitch="299" w:charSpace="28672"/>
        </w:sectPr>
      </w:pPr>
      <w:bookmarkStart w:id="13" w:name="_GoBack"/>
      <w:r>
        <w:rPr>
          <w:rFonts w:hint="default" w:ascii="Arial" w:hAnsi="Arial" w:cs="Arial"/>
          <w:b/>
          <w:bCs/>
        </w:rPr>
        <w:t>ZAMAWIAJĄCY</w:t>
      </w:r>
      <w:r>
        <w:rPr>
          <w:rFonts w:hint="default" w:ascii="Arial" w:hAnsi="Arial" w:cs="Arial"/>
          <w:b/>
          <w:bCs/>
        </w:rPr>
        <w:tab/>
      </w:r>
      <w:r>
        <w:rPr>
          <w:rFonts w:hint="default" w:ascii="Arial" w:hAnsi="Arial" w:cs="Arial"/>
          <w:b/>
          <w:bCs/>
        </w:rPr>
        <w:t>WYKONAWCA</w:t>
      </w:r>
    </w:p>
    <w:bookmarkEnd w:id="13"/>
    <w:p w14:paraId="5B317353">
      <w:pPr>
        <w:spacing w:before="29" w:after="0" w:line="451" w:lineRule="auto"/>
        <w:ind w:left="7088" w:right="4" w:hanging="262"/>
        <w:jc w:val="right"/>
        <w:rPr>
          <w:b/>
          <w:sz w:val="16"/>
          <w:szCs w:val="16"/>
        </w:rPr>
      </w:pPr>
      <w:r>
        <w:rPr>
          <w:b/>
          <w:sz w:val="16"/>
          <w:szCs w:val="16"/>
        </w:rPr>
        <w:t>Załącznik nr 1 do umowy</w:t>
      </w:r>
      <w:r>
        <w:rPr>
          <w:b/>
          <w:spacing w:val="-47"/>
          <w:sz w:val="16"/>
          <w:szCs w:val="16"/>
        </w:rPr>
        <w:t xml:space="preserve"> </w:t>
      </w:r>
    </w:p>
    <w:p w14:paraId="22449F13">
      <w:pPr>
        <w:spacing w:before="120" w:afterAutospacing="1" w:line="259" w:lineRule="auto"/>
        <w:jc w:val="center"/>
        <w:rPr>
          <w:rFonts w:ascii="Arial" w:hAnsi="Arial" w:cs="Arial"/>
          <w:b/>
          <w:sz w:val="20"/>
          <w:szCs w:val="20"/>
        </w:rPr>
      </w:pPr>
      <w:bookmarkStart w:id="2" w:name="_Hlk119956808"/>
      <w:r>
        <w:rPr>
          <w:rFonts w:ascii="Arial" w:hAnsi="Arial" w:cs="Arial"/>
          <w:b/>
          <w:sz w:val="20"/>
          <w:szCs w:val="20"/>
        </w:rPr>
        <w:t>SZCZEGÓŁOWY OPIS PRZEDMIOTU ZAMÓWIENIA</w:t>
      </w:r>
      <w:bookmarkEnd w:id="2"/>
    </w:p>
    <w:p w14:paraId="7D6318CD">
      <w:pPr>
        <w:spacing w:before="120" w:afterAutospacing="1" w:line="259" w:lineRule="auto"/>
        <w:jc w:val="both"/>
        <w:rPr>
          <w:rFonts w:ascii="Arial" w:hAnsi="Arial" w:cs="Arial"/>
          <w:b/>
          <w:i/>
          <w:sz w:val="20"/>
          <w:szCs w:val="20"/>
        </w:rPr>
      </w:pPr>
      <w:r>
        <w:rPr>
          <w:rFonts w:ascii="Arial" w:hAnsi="Arial" w:cs="Arial"/>
          <w:b/>
          <w:sz w:val="20"/>
          <w:szCs w:val="20"/>
        </w:rPr>
        <w:t>Nazwa zamówienia:</w:t>
      </w:r>
      <w:r>
        <w:rPr>
          <w:rFonts w:ascii="Arial" w:hAnsi="Arial" w:cs="Arial"/>
          <w:sz w:val="20"/>
          <w:szCs w:val="20"/>
        </w:rPr>
        <w:t xml:space="preserve"> </w:t>
      </w:r>
      <w:r>
        <w:rPr>
          <w:rFonts w:ascii="Arial" w:hAnsi="Arial" w:cs="Arial"/>
          <w:b/>
          <w:i/>
          <w:sz w:val="20"/>
          <w:szCs w:val="20"/>
          <w:lang w:eastAsia="pl-PL"/>
        </w:rPr>
        <w:t xml:space="preserve">Świadczenie specjalistycznych usług opiekuńczych dla osób z zaburzeniami psychicznymi (podopiecznych OPS w Głuchołazach) w miejscu ich </w:t>
      </w:r>
      <w:r>
        <w:rPr>
          <w:rFonts w:ascii="Arial" w:hAnsi="Arial" w:cs="Arial"/>
          <w:b/>
          <w:i/>
          <w:color w:val="000000"/>
          <w:sz w:val="20"/>
          <w:szCs w:val="20"/>
          <w:lang w:eastAsia="pl-PL"/>
        </w:rPr>
        <w:t>zamieszkania, w roku 2026.</w:t>
      </w:r>
    </w:p>
    <w:p w14:paraId="3A1F8CCE">
      <w:pPr>
        <w:spacing w:before="120" w:afterAutospacing="1" w:line="259" w:lineRule="auto"/>
        <w:jc w:val="center"/>
        <w:rPr>
          <w:rFonts w:ascii="Arial" w:hAnsi="Arial" w:cs="Arial"/>
          <w:b/>
          <w:bCs/>
          <w:sz w:val="20"/>
          <w:szCs w:val="20"/>
        </w:rPr>
      </w:pPr>
      <w:r>
        <w:rPr>
          <w:rFonts w:ascii="Arial" w:hAnsi="Arial" w:cs="Arial"/>
          <w:b/>
          <w:bCs/>
          <w:sz w:val="20"/>
          <w:szCs w:val="20"/>
        </w:rPr>
        <w:t>Szczegółowy opis przedmiotu zamówienia</w:t>
      </w:r>
    </w:p>
    <w:p w14:paraId="29C547A8">
      <w:pPr>
        <w:spacing w:before="120" w:afterAutospacing="1" w:line="259" w:lineRule="auto"/>
        <w:jc w:val="both"/>
        <w:rPr>
          <w:rFonts w:ascii="Arial" w:hAnsi="Arial" w:cs="Arial"/>
          <w:sz w:val="20"/>
          <w:szCs w:val="20"/>
        </w:rPr>
      </w:pPr>
      <w:r>
        <w:rPr>
          <w:rFonts w:ascii="Arial" w:hAnsi="Arial" w:cs="Arial"/>
          <w:b/>
          <w:sz w:val="20"/>
          <w:szCs w:val="20"/>
        </w:rPr>
        <w:t>Przedmiotem zamówienia</w:t>
      </w:r>
      <w:r>
        <w:rPr>
          <w:rFonts w:ascii="Arial" w:hAnsi="Arial" w:cs="Arial"/>
          <w:sz w:val="20"/>
          <w:szCs w:val="20"/>
        </w:rPr>
        <w:t xml:space="preserve"> </w:t>
      </w:r>
      <w:r>
        <w:rPr>
          <w:rFonts w:ascii="Arial" w:hAnsi="Arial" w:cs="Arial"/>
          <w:b/>
          <w:sz w:val="20"/>
          <w:szCs w:val="20"/>
        </w:rPr>
        <w:t xml:space="preserve">jest świadczenie specjalistycznych usług opiekuńczych w miejscu zamieszkania dla osób z zaburzeniami psychicznymi </w:t>
      </w:r>
      <w:r>
        <w:rPr>
          <w:rFonts w:ascii="Arial" w:hAnsi="Arial" w:cs="Arial"/>
          <w:b/>
          <w:bCs/>
          <w:i/>
          <w:sz w:val="20"/>
          <w:szCs w:val="20"/>
        </w:rPr>
        <w:t>(podopiecznych OPS w Głuchołazach)</w:t>
      </w:r>
      <w:r>
        <w:rPr>
          <w:rFonts w:ascii="Arial" w:hAnsi="Arial" w:cs="Arial"/>
          <w:b/>
          <w:i/>
          <w:sz w:val="20"/>
          <w:szCs w:val="20"/>
          <w:lang w:eastAsia="pl-PL"/>
        </w:rPr>
        <w:t xml:space="preserve"> </w:t>
      </w:r>
      <w:r>
        <w:rPr>
          <w:rFonts w:ascii="Arial" w:hAnsi="Arial" w:cs="Arial"/>
          <w:b/>
          <w:i/>
          <w:sz w:val="20"/>
          <w:szCs w:val="20"/>
          <w:lang w:eastAsia="pl-PL"/>
        </w:rPr>
        <w:br w:type="textWrapping"/>
      </w:r>
      <w:r>
        <w:rPr>
          <w:rFonts w:ascii="Arial" w:hAnsi="Arial" w:cs="Arial"/>
          <w:b/>
          <w:i/>
          <w:sz w:val="20"/>
          <w:szCs w:val="20"/>
          <w:lang w:eastAsia="pl-PL"/>
        </w:rPr>
        <w:t xml:space="preserve">w miejscu ich </w:t>
      </w:r>
      <w:r>
        <w:rPr>
          <w:rFonts w:ascii="Arial" w:hAnsi="Arial" w:cs="Arial"/>
          <w:b/>
          <w:i/>
          <w:color w:val="000000"/>
          <w:sz w:val="20"/>
          <w:szCs w:val="20"/>
          <w:lang w:eastAsia="pl-PL"/>
        </w:rPr>
        <w:t>zamieszkania, w roku 2026</w:t>
      </w:r>
      <w:r>
        <w:rPr>
          <w:rFonts w:ascii="Arial" w:hAnsi="Arial" w:cs="Arial"/>
          <w:b/>
          <w:sz w:val="20"/>
          <w:szCs w:val="20"/>
        </w:rPr>
        <w:t>, na podstawie:</w:t>
      </w:r>
    </w:p>
    <w:p w14:paraId="604F31E0">
      <w:pPr>
        <w:pStyle w:val="29"/>
        <w:numPr>
          <w:ilvl w:val="0"/>
          <w:numId w:val="21"/>
        </w:numPr>
        <w:spacing w:before="120" w:after="0" w:line="259" w:lineRule="auto"/>
        <w:ind w:left="720" w:hanging="436"/>
        <w:rPr>
          <w:rFonts w:ascii="Arial" w:hAnsi="Arial" w:cs="Arial"/>
          <w:sz w:val="20"/>
          <w:szCs w:val="20"/>
          <w:lang w:eastAsia="pl-PL"/>
        </w:rPr>
      </w:pPr>
      <w:r>
        <w:rPr>
          <w:rFonts w:ascii="Arial" w:hAnsi="Arial" w:cs="Arial"/>
          <w:sz w:val="20"/>
          <w:szCs w:val="20"/>
        </w:rPr>
        <w:t>art. 8 i 9 ustawy z dnia 19 sierpnia 1994 r. o ochronie zdrowia psychicznego</w:t>
      </w:r>
    </w:p>
    <w:p w14:paraId="439F2161">
      <w:pPr>
        <w:pStyle w:val="29"/>
        <w:numPr>
          <w:ilvl w:val="0"/>
          <w:numId w:val="21"/>
        </w:numPr>
        <w:spacing w:before="120" w:afterAutospacing="1" w:line="259" w:lineRule="auto"/>
        <w:ind w:left="720" w:hanging="436"/>
        <w:rPr>
          <w:rFonts w:ascii="Arial" w:hAnsi="Arial" w:cs="Arial"/>
          <w:sz w:val="20"/>
          <w:szCs w:val="20"/>
          <w:lang w:eastAsia="pl-PL"/>
        </w:rPr>
      </w:pPr>
      <w:r>
        <w:rPr>
          <w:rFonts w:ascii="Arial" w:hAnsi="Arial" w:cs="Arial"/>
          <w:sz w:val="20"/>
          <w:szCs w:val="20"/>
        </w:rPr>
        <w:t>art. 18 ust. 1 pkt 3 ustawy z dnia 12 marca 2004 r. o pomocy społecznej</w:t>
      </w:r>
    </w:p>
    <w:p w14:paraId="1F501473">
      <w:pPr>
        <w:spacing w:before="120" w:afterAutospacing="1" w:line="259" w:lineRule="auto"/>
        <w:ind w:firstLine="708"/>
        <w:jc w:val="both"/>
        <w:rPr>
          <w:rFonts w:ascii="Arial" w:hAnsi="Arial" w:cs="Arial"/>
          <w:sz w:val="20"/>
          <w:szCs w:val="20"/>
        </w:rPr>
      </w:pPr>
      <w:r>
        <w:rPr>
          <w:rFonts w:ascii="Arial" w:hAnsi="Arial" w:cs="Arial"/>
          <w:sz w:val="20"/>
          <w:szCs w:val="20"/>
        </w:rPr>
        <w:t>oraz zgodnie z zakresem określonym w :</w:t>
      </w:r>
    </w:p>
    <w:p w14:paraId="0B701CBF">
      <w:pPr>
        <w:pStyle w:val="29"/>
        <w:numPr>
          <w:ilvl w:val="0"/>
          <w:numId w:val="21"/>
        </w:numPr>
        <w:rPr>
          <w:rFonts w:ascii="Arial" w:hAnsi="Arial" w:cs="Arial"/>
          <w:sz w:val="20"/>
          <w:szCs w:val="20"/>
          <w:lang w:eastAsia="pl-PL"/>
        </w:rPr>
      </w:pPr>
      <w:r>
        <w:rPr>
          <w:rFonts w:ascii="Arial" w:hAnsi="Arial" w:cs="Arial"/>
          <w:sz w:val="20"/>
          <w:szCs w:val="20"/>
          <w:lang w:eastAsia="pl-PL"/>
        </w:rPr>
        <w:t>Rozporządzeniu Ministra Polityki Społecznej z dnia 22 września 2005 r. w sprawie specjalistycznych usług opiekuńczych.</w:t>
      </w:r>
    </w:p>
    <w:p w14:paraId="564ECF19">
      <w:pPr>
        <w:spacing w:before="120" w:afterAutospacing="1" w:line="259" w:lineRule="auto"/>
        <w:jc w:val="both"/>
        <w:rPr>
          <w:rFonts w:ascii="Arial" w:hAnsi="Arial" w:cs="Arial"/>
          <w:b/>
          <w:bCs/>
          <w:sz w:val="20"/>
          <w:szCs w:val="20"/>
        </w:rPr>
      </w:pPr>
    </w:p>
    <w:p w14:paraId="71BD55B0">
      <w:pPr>
        <w:spacing w:before="120" w:afterAutospacing="1" w:line="259" w:lineRule="auto"/>
        <w:jc w:val="both"/>
        <w:rPr>
          <w:rFonts w:ascii="Arial" w:hAnsi="Arial" w:cs="Arial"/>
          <w:b/>
          <w:bCs/>
          <w:sz w:val="20"/>
          <w:szCs w:val="20"/>
        </w:rPr>
      </w:pPr>
      <w:r>
        <w:rPr>
          <w:rFonts w:ascii="Arial" w:hAnsi="Arial" w:cs="Arial"/>
          <w:b/>
          <w:bCs/>
          <w:sz w:val="20"/>
          <w:szCs w:val="20"/>
        </w:rPr>
        <w:t>Szacowana</w:t>
      </w:r>
      <w:r>
        <w:rPr>
          <w:rStyle w:val="7"/>
        </w:rPr>
        <w:t xml:space="preserve"> </w:t>
      </w:r>
      <w:r>
        <w:rPr>
          <w:rFonts w:ascii="Arial" w:hAnsi="Arial" w:cs="Arial"/>
          <w:b/>
          <w:bCs/>
          <w:sz w:val="20"/>
          <w:szCs w:val="20"/>
        </w:rPr>
        <w:t>ilość podopiecznych</w:t>
      </w:r>
      <w:r>
        <w:rPr>
          <w:rFonts w:ascii="Arial" w:hAnsi="Arial" w:cs="Arial"/>
          <w:sz w:val="20"/>
          <w:szCs w:val="20"/>
        </w:rPr>
        <w:t>: 35</w:t>
      </w:r>
      <w:r>
        <w:rPr>
          <w:rFonts w:ascii="Arial" w:hAnsi="Arial" w:cs="Arial"/>
          <w:color w:val="000000"/>
          <w:sz w:val="20"/>
          <w:szCs w:val="20"/>
        </w:rPr>
        <w:t xml:space="preserve"> osób.</w:t>
      </w:r>
    </w:p>
    <w:p w14:paraId="3F740810">
      <w:pPr>
        <w:spacing w:before="120" w:afterAutospacing="1" w:line="259" w:lineRule="auto"/>
        <w:jc w:val="both"/>
        <w:rPr>
          <w:rFonts w:ascii="Arial" w:hAnsi="Arial" w:cs="Arial"/>
          <w:b/>
          <w:bCs/>
          <w:sz w:val="20"/>
          <w:szCs w:val="20"/>
        </w:rPr>
      </w:pPr>
      <w:r>
        <w:rPr>
          <w:rFonts w:ascii="Arial" w:hAnsi="Arial" w:cs="Arial"/>
          <w:b/>
          <w:bCs/>
          <w:sz w:val="20"/>
          <w:szCs w:val="20"/>
        </w:rPr>
        <w:t>Zakres usług specjalistycznych dla osób z zaburzeniami psychicznymi:</w:t>
      </w:r>
    </w:p>
    <w:p w14:paraId="4CC85C66">
      <w:pPr>
        <w:pStyle w:val="29"/>
        <w:widowControl/>
        <w:numPr>
          <w:ilvl w:val="0"/>
          <w:numId w:val="22"/>
        </w:numPr>
        <w:spacing w:before="120" w:after="0" w:line="259" w:lineRule="auto"/>
        <w:ind w:left="426" w:hanging="426"/>
        <w:contextualSpacing/>
        <w:rPr>
          <w:rFonts w:ascii="Arial" w:hAnsi="Arial" w:cs="Arial"/>
          <w:b/>
          <w:bCs/>
          <w:sz w:val="20"/>
          <w:szCs w:val="20"/>
        </w:rPr>
      </w:pPr>
      <w:r>
        <w:rPr>
          <w:rFonts w:ascii="Arial" w:hAnsi="Arial" w:cs="Arial"/>
          <w:b/>
          <w:bCs/>
          <w:sz w:val="20"/>
          <w:szCs w:val="20"/>
        </w:rPr>
        <w:t>Uczenie i rozwijanie umiejętności niezbędnych do samodzielnego życia , w tym zwłaszcza:</w:t>
      </w:r>
    </w:p>
    <w:p w14:paraId="764B1D20">
      <w:pPr>
        <w:pStyle w:val="29"/>
        <w:numPr>
          <w:ilvl w:val="0"/>
          <w:numId w:val="23"/>
        </w:numPr>
        <w:spacing w:before="120" w:after="0" w:line="259" w:lineRule="auto"/>
        <w:ind w:left="567" w:hanging="360"/>
        <w:rPr>
          <w:rFonts w:ascii="Arial" w:hAnsi="Arial" w:cs="Arial"/>
          <w:sz w:val="20"/>
          <w:szCs w:val="20"/>
        </w:rPr>
      </w:pPr>
      <w:r>
        <w:rPr>
          <w:rFonts w:ascii="Arial" w:hAnsi="Arial" w:cs="Arial"/>
          <w:sz w:val="20"/>
          <w:szCs w:val="20"/>
        </w:rPr>
        <w:t>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16E57266">
      <w:pPr>
        <w:pStyle w:val="29"/>
        <w:widowControl/>
        <w:numPr>
          <w:ilvl w:val="0"/>
          <w:numId w:val="24"/>
        </w:numPr>
        <w:spacing w:before="120" w:after="0" w:line="259" w:lineRule="auto"/>
        <w:ind w:left="1134" w:hanging="425"/>
        <w:contextualSpacing/>
        <w:rPr>
          <w:rFonts w:ascii="Arial" w:hAnsi="Arial" w:cs="Arial"/>
          <w:sz w:val="20"/>
          <w:szCs w:val="20"/>
        </w:rPr>
      </w:pPr>
      <w:r>
        <w:rPr>
          <w:rFonts w:ascii="Arial" w:hAnsi="Arial" w:cs="Arial"/>
          <w:sz w:val="20"/>
          <w:szCs w:val="20"/>
        </w:rPr>
        <w:t>samoobsługa, zwłaszcza wykonywanie czynności gospodarczych i porządkowych, w tym umiejętności utrzymania i prowadzenia domu,</w:t>
      </w:r>
    </w:p>
    <w:p w14:paraId="38274D25">
      <w:pPr>
        <w:pStyle w:val="29"/>
        <w:widowControl/>
        <w:numPr>
          <w:ilvl w:val="0"/>
          <w:numId w:val="24"/>
        </w:numPr>
        <w:spacing w:before="120" w:after="0" w:line="259" w:lineRule="auto"/>
        <w:ind w:left="1134" w:hanging="425"/>
        <w:contextualSpacing/>
        <w:rPr>
          <w:rFonts w:ascii="Arial" w:hAnsi="Arial" w:cs="Arial"/>
          <w:sz w:val="20"/>
          <w:szCs w:val="20"/>
        </w:rPr>
      </w:pPr>
      <w:r>
        <w:rPr>
          <w:rFonts w:ascii="Arial" w:hAnsi="Arial" w:cs="Arial"/>
          <w:sz w:val="20"/>
          <w:szCs w:val="20"/>
        </w:rPr>
        <w:t>dbałość o higienę i wygląd,</w:t>
      </w:r>
    </w:p>
    <w:p w14:paraId="3D9AA627">
      <w:pPr>
        <w:pStyle w:val="29"/>
        <w:widowControl/>
        <w:numPr>
          <w:ilvl w:val="0"/>
          <w:numId w:val="24"/>
        </w:numPr>
        <w:spacing w:before="120" w:after="0" w:line="259" w:lineRule="auto"/>
        <w:ind w:left="1134" w:hanging="425"/>
        <w:contextualSpacing/>
        <w:rPr>
          <w:rFonts w:ascii="Arial" w:hAnsi="Arial" w:cs="Arial"/>
          <w:sz w:val="20"/>
          <w:szCs w:val="20"/>
        </w:rPr>
      </w:pPr>
      <w:r>
        <w:rPr>
          <w:rFonts w:ascii="Arial" w:hAnsi="Arial" w:cs="Arial"/>
          <w:sz w:val="20"/>
          <w:szCs w:val="20"/>
        </w:rPr>
        <w:t>utrzymywanie kontaktów z domownikami, rówieśnikami, w miejscu nauki i pracy oraz ze społeczności lokalną,</w:t>
      </w:r>
    </w:p>
    <w:p w14:paraId="389CAC4E">
      <w:pPr>
        <w:pStyle w:val="29"/>
        <w:widowControl/>
        <w:numPr>
          <w:ilvl w:val="0"/>
          <w:numId w:val="24"/>
        </w:numPr>
        <w:spacing w:before="120" w:after="0" w:line="259" w:lineRule="auto"/>
        <w:ind w:left="1134" w:hanging="425"/>
        <w:contextualSpacing/>
        <w:rPr>
          <w:rFonts w:ascii="Arial" w:hAnsi="Arial" w:cs="Arial"/>
          <w:sz w:val="20"/>
          <w:szCs w:val="20"/>
        </w:rPr>
      </w:pPr>
      <w:r>
        <w:rPr>
          <w:rFonts w:ascii="Arial" w:hAnsi="Arial" w:cs="Arial"/>
          <w:sz w:val="20"/>
          <w:szCs w:val="20"/>
        </w:rPr>
        <w:t>wspólne organizowanie i spędzanie czasu wolnego,</w:t>
      </w:r>
    </w:p>
    <w:p w14:paraId="2317D7D1">
      <w:pPr>
        <w:pStyle w:val="29"/>
        <w:widowControl/>
        <w:numPr>
          <w:ilvl w:val="0"/>
          <w:numId w:val="24"/>
        </w:numPr>
        <w:spacing w:before="120" w:after="0" w:line="259" w:lineRule="auto"/>
        <w:ind w:left="1134" w:hanging="425"/>
        <w:contextualSpacing/>
        <w:rPr>
          <w:rFonts w:ascii="Arial" w:hAnsi="Arial" w:cs="Arial"/>
          <w:sz w:val="20"/>
          <w:szCs w:val="20"/>
        </w:rPr>
      </w:pPr>
      <w:r>
        <w:rPr>
          <w:rFonts w:ascii="Arial" w:hAnsi="Arial" w:cs="Arial"/>
          <w:sz w:val="20"/>
          <w:szCs w:val="20"/>
        </w:rPr>
        <w:t>korzystanie z usług różnych instytucji.</w:t>
      </w:r>
    </w:p>
    <w:p w14:paraId="674E7615">
      <w:pPr>
        <w:pStyle w:val="29"/>
        <w:numPr>
          <w:ilvl w:val="0"/>
          <w:numId w:val="23"/>
        </w:numPr>
        <w:spacing w:before="120" w:after="0" w:line="259" w:lineRule="auto"/>
        <w:rPr>
          <w:rFonts w:ascii="Arial" w:hAnsi="Arial" w:cs="Arial"/>
          <w:sz w:val="20"/>
          <w:szCs w:val="20"/>
        </w:rPr>
      </w:pPr>
      <w:r>
        <w:rPr>
          <w:rFonts w:ascii="Arial" w:hAnsi="Arial" w:cs="Arial"/>
          <w:sz w:val="20"/>
          <w:szCs w:val="20"/>
        </w:rPr>
        <w:t>interwencje i pomoc w życiu w rodzinie, w tym:</w:t>
      </w:r>
    </w:p>
    <w:p w14:paraId="4823D0F2">
      <w:pPr>
        <w:pStyle w:val="29"/>
        <w:widowControl/>
        <w:numPr>
          <w:ilvl w:val="0"/>
          <w:numId w:val="25"/>
        </w:numPr>
        <w:tabs>
          <w:tab w:val="left" w:pos="1134"/>
        </w:tabs>
        <w:spacing w:before="120" w:after="0" w:line="259" w:lineRule="auto"/>
        <w:ind w:left="1134" w:hanging="425"/>
        <w:contextualSpacing/>
        <w:rPr>
          <w:rFonts w:ascii="Arial" w:hAnsi="Arial" w:cs="Arial"/>
          <w:sz w:val="20"/>
          <w:szCs w:val="20"/>
        </w:rPr>
      </w:pPr>
      <w:r>
        <w:rPr>
          <w:rFonts w:ascii="Arial" w:hAnsi="Arial" w:cs="Arial"/>
          <w:sz w:val="20"/>
          <w:szCs w:val="20"/>
        </w:rPr>
        <w:t>pomoc w radzeniu sobie w sytuacjach kryzysowych – poradnictwo specjalistyczne, interwencje kryzysowe, wsparcie psychologiczne, rozmowy terapeutyczne,</w:t>
      </w:r>
    </w:p>
    <w:p w14:paraId="7073F41F">
      <w:pPr>
        <w:pStyle w:val="29"/>
        <w:widowControl/>
        <w:numPr>
          <w:ilvl w:val="0"/>
          <w:numId w:val="25"/>
        </w:numPr>
        <w:tabs>
          <w:tab w:val="left" w:pos="1134"/>
        </w:tabs>
        <w:spacing w:before="120" w:after="0" w:line="259" w:lineRule="auto"/>
        <w:ind w:left="1134" w:hanging="425"/>
        <w:contextualSpacing/>
        <w:rPr>
          <w:rFonts w:ascii="Arial" w:hAnsi="Arial" w:cs="Arial"/>
          <w:sz w:val="20"/>
          <w:szCs w:val="20"/>
        </w:rPr>
      </w:pPr>
      <w:r>
        <w:rPr>
          <w:rFonts w:ascii="Arial" w:hAnsi="Arial" w:cs="Arial"/>
          <w:sz w:val="20"/>
          <w:szCs w:val="20"/>
        </w:rPr>
        <w:t>ułatwienie dostępu do edukacji i kultury,</w:t>
      </w:r>
    </w:p>
    <w:p w14:paraId="70588049">
      <w:pPr>
        <w:pStyle w:val="29"/>
        <w:widowControl/>
        <w:numPr>
          <w:ilvl w:val="0"/>
          <w:numId w:val="25"/>
        </w:numPr>
        <w:tabs>
          <w:tab w:val="left" w:pos="1134"/>
        </w:tabs>
        <w:spacing w:before="120" w:after="0" w:line="259" w:lineRule="auto"/>
        <w:ind w:left="1134" w:hanging="425"/>
        <w:contextualSpacing/>
        <w:rPr>
          <w:rFonts w:ascii="Arial" w:hAnsi="Arial" w:cs="Arial"/>
          <w:sz w:val="20"/>
          <w:szCs w:val="20"/>
        </w:rPr>
      </w:pPr>
      <w:r>
        <w:rPr>
          <w:rFonts w:ascii="Arial" w:hAnsi="Arial" w:cs="Arial"/>
          <w:sz w:val="20"/>
          <w:szCs w:val="20"/>
        </w:rPr>
        <w:t>doradztwo, koordynacja działań innych służb na rzecz rodziny, której członkiem jest osoba uzyskująca pomoc w formie specjalistycznych usług,</w:t>
      </w:r>
    </w:p>
    <w:p w14:paraId="6E0E0C8D">
      <w:pPr>
        <w:pStyle w:val="29"/>
        <w:widowControl/>
        <w:numPr>
          <w:ilvl w:val="0"/>
          <w:numId w:val="25"/>
        </w:numPr>
        <w:tabs>
          <w:tab w:val="left" w:pos="1134"/>
        </w:tabs>
        <w:spacing w:before="120" w:after="0" w:line="259" w:lineRule="auto"/>
        <w:ind w:left="1134" w:hanging="425"/>
        <w:contextualSpacing/>
        <w:rPr>
          <w:rFonts w:ascii="Arial" w:hAnsi="Arial" w:cs="Arial"/>
          <w:sz w:val="20"/>
          <w:szCs w:val="20"/>
        </w:rPr>
      </w:pPr>
      <w:r>
        <w:rPr>
          <w:rFonts w:ascii="Arial" w:hAnsi="Arial" w:cs="Arial"/>
          <w:sz w:val="20"/>
          <w:szCs w:val="20"/>
        </w:rPr>
        <w:t>kształtowanie pozytywnych relacji osoby wspieranej z osobami bliskimi</w:t>
      </w:r>
    </w:p>
    <w:p w14:paraId="1F3977EA">
      <w:pPr>
        <w:pStyle w:val="29"/>
        <w:widowControl/>
        <w:numPr>
          <w:ilvl w:val="0"/>
          <w:numId w:val="25"/>
        </w:numPr>
        <w:tabs>
          <w:tab w:val="left" w:pos="1134"/>
        </w:tabs>
        <w:spacing w:before="120" w:after="0" w:line="259" w:lineRule="auto"/>
        <w:ind w:left="1134" w:hanging="425"/>
        <w:contextualSpacing/>
        <w:rPr>
          <w:rFonts w:ascii="Arial" w:hAnsi="Arial" w:cs="Arial"/>
          <w:sz w:val="20"/>
          <w:szCs w:val="20"/>
        </w:rPr>
      </w:pPr>
      <w:r>
        <w:rPr>
          <w:rFonts w:ascii="Arial" w:hAnsi="Arial" w:cs="Arial"/>
          <w:sz w:val="20"/>
          <w:szCs w:val="20"/>
        </w:rPr>
        <w:t>współpraca z rodziną - kształtowanie odpowiednich postaw wobec osoby chorującej, niepełnosprawnej.</w:t>
      </w:r>
    </w:p>
    <w:p w14:paraId="3B17A84E">
      <w:pPr>
        <w:pStyle w:val="29"/>
        <w:numPr>
          <w:ilvl w:val="0"/>
          <w:numId w:val="23"/>
        </w:numPr>
        <w:spacing w:before="120" w:after="0" w:line="259" w:lineRule="auto"/>
        <w:rPr>
          <w:rFonts w:ascii="Arial" w:hAnsi="Arial" w:cs="Arial"/>
          <w:sz w:val="20"/>
          <w:szCs w:val="20"/>
        </w:rPr>
      </w:pPr>
      <w:r>
        <w:rPr>
          <w:rFonts w:ascii="Arial" w:hAnsi="Arial" w:cs="Arial"/>
          <w:sz w:val="20"/>
          <w:szCs w:val="20"/>
        </w:rPr>
        <w:t>pomoc w załatwianiu spraw urzędowych, w tym:</w:t>
      </w:r>
    </w:p>
    <w:p w14:paraId="19A3D169">
      <w:pPr>
        <w:pStyle w:val="29"/>
        <w:widowControl/>
        <w:numPr>
          <w:ilvl w:val="0"/>
          <w:numId w:val="26"/>
        </w:numPr>
        <w:spacing w:before="120" w:after="0" w:line="259" w:lineRule="auto"/>
        <w:ind w:left="1134" w:hanging="425"/>
        <w:contextualSpacing/>
        <w:rPr>
          <w:rFonts w:ascii="Arial" w:hAnsi="Arial" w:cs="Arial"/>
          <w:sz w:val="20"/>
          <w:szCs w:val="20"/>
        </w:rPr>
      </w:pPr>
      <w:r>
        <w:rPr>
          <w:rFonts w:ascii="Arial" w:hAnsi="Arial" w:cs="Arial"/>
          <w:sz w:val="20"/>
          <w:szCs w:val="20"/>
        </w:rPr>
        <w:t>w uzyskaniu świadczeń socjalnych, emerytalno-rentowych,</w:t>
      </w:r>
    </w:p>
    <w:p w14:paraId="15D4EBB1">
      <w:pPr>
        <w:pStyle w:val="29"/>
        <w:widowControl/>
        <w:numPr>
          <w:ilvl w:val="0"/>
          <w:numId w:val="26"/>
        </w:numPr>
        <w:spacing w:before="120" w:after="0" w:line="259" w:lineRule="auto"/>
        <w:ind w:left="1134" w:hanging="425"/>
        <w:contextualSpacing/>
        <w:rPr>
          <w:rFonts w:ascii="Arial" w:hAnsi="Arial" w:cs="Arial"/>
          <w:sz w:val="20"/>
          <w:szCs w:val="20"/>
        </w:rPr>
      </w:pPr>
      <w:r>
        <w:rPr>
          <w:rFonts w:ascii="Arial" w:hAnsi="Arial" w:cs="Arial"/>
          <w:sz w:val="20"/>
          <w:szCs w:val="20"/>
        </w:rPr>
        <w:t>w wypełnieniu dokumentów urzędowych.</w:t>
      </w:r>
    </w:p>
    <w:p w14:paraId="7C14A2C3">
      <w:pPr>
        <w:pStyle w:val="29"/>
        <w:widowControl/>
        <w:numPr>
          <w:ilvl w:val="0"/>
          <w:numId w:val="26"/>
        </w:numPr>
        <w:spacing w:before="120" w:after="0" w:line="259" w:lineRule="auto"/>
        <w:ind w:left="1134" w:hanging="425"/>
        <w:contextualSpacing/>
        <w:rPr>
          <w:rFonts w:ascii="Arial" w:hAnsi="Arial" w:cs="Arial"/>
          <w:sz w:val="20"/>
          <w:szCs w:val="20"/>
        </w:rPr>
      </w:pPr>
      <w:r>
        <w:rPr>
          <w:rFonts w:ascii="Arial" w:hAnsi="Arial" w:cs="Arial"/>
          <w:sz w:val="20"/>
          <w:szCs w:val="20"/>
        </w:rPr>
        <w:t>wspieranie i pomoc w uzyskaniu zatrudnienia, w tym zwłaszcza:</w:t>
      </w:r>
    </w:p>
    <w:p w14:paraId="670D1B37">
      <w:pPr>
        <w:pStyle w:val="29"/>
        <w:widowControl/>
        <w:numPr>
          <w:ilvl w:val="0"/>
          <w:numId w:val="27"/>
        </w:numPr>
        <w:spacing w:before="120" w:after="0" w:line="259" w:lineRule="auto"/>
        <w:ind w:left="1418" w:hanging="360"/>
        <w:contextualSpacing/>
        <w:rPr>
          <w:rFonts w:ascii="Arial" w:hAnsi="Arial" w:cs="Arial"/>
          <w:sz w:val="20"/>
          <w:szCs w:val="20"/>
        </w:rPr>
      </w:pPr>
      <w:r>
        <w:rPr>
          <w:rFonts w:ascii="Arial" w:hAnsi="Arial" w:cs="Arial"/>
          <w:sz w:val="20"/>
          <w:szCs w:val="20"/>
        </w:rPr>
        <w:t xml:space="preserve">w szukaniu informacji o pracy, pomoc w znalezieniu zatrudnienia lub alternatywnego zajęcia, w szczególności uczestnictwo w zajęciach warsztatów terapii zajęciowej, zakładach aktywności zawodowej, środowiskowych domach samopomocy, centrach </w:t>
      </w:r>
      <w:r>
        <w:rPr>
          <w:rFonts w:ascii="Arial" w:hAnsi="Arial" w:cs="Arial"/>
          <w:sz w:val="20"/>
          <w:szCs w:val="20"/>
        </w:rPr>
        <w:br w:type="textWrapping"/>
      </w:r>
      <w:r>
        <w:rPr>
          <w:rFonts w:ascii="Arial" w:hAnsi="Arial" w:cs="Arial"/>
          <w:sz w:val="20"/>
          <w:szCs w:val="20"/>
        </w:rPr>
        <w:t>i klubach integracji społecznej, klubach pracy,</w:t>
      </w:r>
    </w:p>
    <w:p w14:paraId="45DFD4E2">
      <w:pPr>
        <w:pStyle w:val="29"/>
        <w:widowControl/>
        <w:numPr>
          <w:ilvl w:val="0"/>
          <w:numId w:val="27"/>
        </w:numPr>
        <w:spacing w:before="120" w:after="0" w:line="259" w:lineRule="auto"/>
        <w:ind w:left="1418" w:hanging="360"/>
        <w:contextualSpacing/>
        <w:rPr>
          <w:rFonts w:ascii="Arial" w:hAnsi="Arial" w:cs="Arial"/>
          <w:sz w:val="20"/>
          <w:szCs w:val="20"/>
        </w:rPr>
      </w:pPr>
      <w:r>
        <w:rPr>
          <w:rFonts w:ascii="Arial" w:hAnsi="Arial" w:cs="Arial"/>
          <w:sz w:val="20"/>
          <w:szCs w:val="20"/>
        </w:rPr>
        <w:t>w kompletowaniu dokumentów potrzebnych do zatrudnienia,</w:t>
      </w:r>
    </w:p>
    <w:p w14:paraId="709BFEB3">
      <w:pPr>
        <w:pStyle w:val="29"/>
        <w:widowControl/>
        <w:numPr>
          <w:ilvl w:val="0"/>
          <w:numId w:val="27"/>
        </w:numPr>
        <w:spacing w:before="120" w:after="0" w:line="259" w:lineRule="auto"/>
        <w:ind w:left="1418" w:hanging="360"/>
        <w:contextualSpacing/>
        <w:rPr>
          <w:rFonts w:ascii="Arial" w:hAnsi="Arial" w:cs="Arial"/>
          <w:sz w:val="20"/>
          <w:szCs w:val="20"/>
        </w:rPr>
      </w:pPr>
      <w:r>
        <w:rPr>
          <w:rFonts w:ascii="Arial" w:hAnsi="Arial" w:cs="Arial"/>
          <w:sz w:val="20"/>
          <w:szCs w:val="20"/>
        </w:rPr>
        <w:t xml:space="preserve">w przygotowaniu do rozmowy z pracodawcą, wspieranie i asystowanie w kontaktach </w:t>
      </w:r>
      <w:r>
        <w:rPr>
          <w:rFonts w:ascii="Arial" w:hAnsi="Arial" w:cs="Arial"/>
          <w:sz w:val="20"/>
          <w:szCs w:val="20"/>
        </w:rPr>
        <w:br w:type="textWrapping"/>
      </w:r>
      <w:r>
        <w:rPr>
          <w:rFonts w:ascii="Arial" w:hAnsi="Arial" w:cs="Arial"/>
          <w:sz w:val="20"/>
          <w:szCs w:val="20"/>
        </w:rPr>
        <w:t>z pracodawcą,</w:t>
      </w:r>
    </w:p>
    <w:p w14:paraId="0BD7EBF4">
      <w:pPr>
        <w:pStyle w:val="29"/>
        <w:widowControl/>
        <w:numPr>
          <w:ilvl w:val="0"/>
          <w:numId w:val="27"/>
        </w:numPr>
        <w:spacing w:before="120" w:after="0" w:line="259" w:lineRule="auto"/>
        <w:ind w:left="1418" w:hanging="360"/>
        <w:contextualSpacing/>
        <w:rPr>
          <w:rFonts w:ascii="Arial" w:hAnsi="Arial" w:cs="Arial"/>
          <w:sz w:val="20"/>
          <w:szCs w:val="20"/>
        </w:rPr>
      </w:pPr>
      <w:r>
        <w:rPr>
          <w:rFonts w:ascii="Arial" w:hAnsi="Arial" w:cs="Arial"/>
          <w:sz w:val="20"/>
          <w:szCs w:val="20"/>
        </w:rPr>
        <w:t>w rozwiązywaniu problemów psychicznych wynikających z pracy lub jej braku,</w:t>
      </w:r>
    </w:p>
    <w:p w14:paraId="6FAE4BD4">
      <w:pPr>
        <w:pStyle w:val="29"/>
        <w:numPr>
          <w:ilvl w:val="0"/>
          <w:numId w:val="23"/>
        </w:numPr>
        <w:spacing w:before="120" w:after="0" w:line="259" w:lineRule="auto"/>
        <w:rPr>
          <w:rFonts w:ascii="Arial" w:hAnsi="Arial" w:cs="Arial"/>
          <w:sz w:val="20"/>
          <w:szCs w:val="20"/>
        </w:rPr>
      </w:pPr>
      <w:r>
        <w:rPr>
          <w:rFonts w:ascii="Arial" w:hAnsi="Arial" w:cs="Arial"/>
          <w:sz w:val="20"/>
          <w:szCs w:val="20"/>
        </w:rPr>
        <w:t>pomoc w gospodarowaniu pieniędzmi, w tym:</w:t>
      </w:r>
    </w:p>
    <w:p w14:paraId="08FC0E7D">
      <w:pPr>
        <w:pStyle w:val="29"/>
        <w:widowControl/>
        <w:numPr>
          <w:ilvl w:val="0"/>
          <w:numId w:val="28"/>
        </w:numPr>
        <w:spacing w:before="120" w:after="0" w:line="259" w:lineRule="auto"/>
        <w:ind w:left="1418" w:hanging="425"/>
        <w:contextualSpacing/>
        <w:rPr>
          <w:rFonts w:ascii="Arial" w:hAnsi="Arial" w:cs="Arial"/>
          <w:sz w:val="20"/>
          <w:szCs w:val="20"/>
        </w:rPr>
      </w:pPr>
      <w:r>
        <w:rPr>
          <w:rFonts w:ascii="Arial" w:hAnsi="Arial" w:cs="Arial"/>
          <w:sz w:val="20"/>
          <w:szCs w:val="20"/>
        </w:rPr>
        <w:t>nauka planowania budżetu, asystowanie przy ponoszeniu wydatków,</w:t>
      </w:r>
    </w:p>
    <w:p w14:paraId="70D61605">
      <w:pPr>
        <w:pStyle w:val="29"/>
        <w:widowControl/>
        <w:numPr>
          <w:ilvl w:val="0"/>
          <w:numId w:val="28"/>
        </w:numPr>
        <w:spacing w:before="120" w:after="0" w:line="259" w:lineRule="auto"/>
        <w:ind w:left="1418" w:hanging="425"/>
        <w:contextualSpacing/>
        <w:rPr>
          <w:rFonts w:ascii="Arial" w:hAnsi="Arial" w:cs="Arial"/>
          <w:sz w:val="20"/>
          <w:szCs w:val="20"/>
        </w:rPr>
      </w:pPr>
      <w:r>
        <w:rPr>
          <w:rFonts w:ascii="Arial" w:hAnsi="Arial" w:cs="Arial"/>
          <w:sz w:val="20"/>
          <w:szCs w:val="20"/>
        </w:rPr>
        <w:t>pomoc w uzyskaniu ulg w opłatach,</w:t>
      </w:r>
    </w:p>
    <w:p w14:paraId="4E75452D">
      <w:pPr>
        <w:pStyle w:val="29"/>
        <w:widowControl/>
        <w:numPr>
          <w:ilvl w:val="0"/>
          <w:numId w:val="28"/>
        </w:numPr>
        <w:spacing w:before="120" w:after="0" w:line="259" w:lineRule="auto"/>
        <w:ind w:left="1418" w:hanging="425"/>
        <w:contextualSpacing/>
        <w:rPr>
          <w:rFonts w:ascii="Arial" w:hAnsi="Arial" w:cs="Arial"/>
          <w:sz w:val="20"/>
          <w:szCs w:val="20"/>
        </w:rPr>
      </w:pPr>
      <w:r>
        <w:rPr>
          <w:rFonts w:ascii="Arial" w:hAnsi="Arial" w:cs="Arial"/>
          <w:sz w:val="20"/>
          <w:szCs w:val="20"/>
        </w:rPr>
        <w:t>zwiększanie umiejętności gospodarowania własnym budżetem oraz usamodzielnianie finansowe.</w:t>
      </w:r>
    </w:p>
    <w:p w14:paraId="3506EB7A">
      <w:pPr>
        <w:pStyle w:val="29"/>
        <w:widowControl/>
        <w:numPr>
          <w:ilvl w:val="0"/>
          <w:numId w:val="22"/>
        </w:numPr>
        <w:spacing w:before="120" w:after="0" w:line="259" w:lineRule="auto"/>
        <w:contextualSpacing/>
        <w:rPr>
          <w:rFonts w:ascii="Arial" w:hAnsi="Arial" w:cs="Arial"/>
          <w:b/>
          <w:bCs/>
          <w:sz w:val="20"/>
          <w:szCs w:val="20"/>
        </w:rPr>
      </w:pPr>
      <w:r>
        <w:rPr>
          <w:rFonts w:ascii="Arial" w:hAnsi="Arial" w:cs="Arial"/>
          <w:b/>
          <w:bCs/>
          <w:sz w:val="20"/>
          <w:szCs w:val="20"/>
        </w:rPr>
        <w:t>pielęgnacja – jako wspieranie procesu leczenia, w tym:</w:t>
      </w:r>
    </w:p>
    <w:p w14:paraId="5517C9A5">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pomoc w dostępie do świadczeń zdrowotnych,</w:t>
      </w:r>
    </w:p>
    <w:p w14:paraId="66DA74BC">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uzgadnianie i pilnowanie terminów wizyt lekarskich, badań diagnostycznych,</w:t>
      </w:r>
    </w:p>
    <w:p w14:paraId="1A85BF8E">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pomoc w wykupywaniu lub zamawianiu leków w aptece,</w:t>
      </w:r>
    </w:p>
    <w:p w14:paraId="372D119F">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pilnowanie przyjmowania leków oraz obserwowanie ewentualnych skutków ubocznych ich stosowania,</w:t>
      </w:r>
    </w:p>
    <w:p w14:paraId="073ACCEA">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 xml:space="preserve">w szczególnie uzasadnionych przypadkach zmiana opatrunków, pomoc w użyciu środków pomocniczych i materiałów medycznych, przedmiotów ortopedycznych, a także </w:t>
      </w:r>
      <w:r>
        <w:rPr>
          <w:rFonts w:ascii="Arial" w:hAnsi="Arial" w:cs="Arial"/>
          <w:sz w:val="20"/>
          <w:szCs w:val="20"/>
        </w:rPr>
        <w:br w:type="textWrapping"/>
      </w:r>
      <w:r>
        <w:rPr>
          <w:rFonts w:ascii="Arial" w:hAnsi="Arial" w:cs="Arial"/>
          <w:sz w:val="20"/>
          <w:szCs w:val="20"/>
        </w:rPr>
        <w:t>w utrzymaniu higieny,</w:t>
      </w:r>
    </w:p>
    <w:p w14:paraId="7E19F81E">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pomoc w dotarciu do placówek służby zdrowia,</w:t>
      </w:r>
    </w:p>
    <w:p w14:paraId="656D7798">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pomoc w dotarciu do placówek rehabilitacyjnych,</w:t>
      </w:r>
    </w:p>
    <w:p w14:paraId="765A1187">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dostęp do gabinetu integracji sensorycznej na terenie miasta,</w:t>
      </w:r>
    </w:p>
    <w:p w14:paraId="6B247BC7">
      <w:pPr>
        <w:pStyle w:val="29"/>
        <w:widowControl/>
        <w:numPr>
          <w:ilvl w:val="0"/>
          <w:numId w:val="29"/>
        </w:numPr>
        <w:spacing w:before="120" w:after="0" w:line="259" w:lineRule="auto"/>
        <w:ind w:left="993" w:hanging="567"/>
        <w:contextualSpacing/>
        <w:rPr>
          <w:rFonts w:ascii="Arial" w:hAnsi="Arial" w:cs="Arial"/>
          <w:sz w:val="20"/>
          <w:szCs w:val="20"/>
        </w:rPr>
      </w:pPr>
      <w:r>
        <w:rPr>
          <w:rFonts w:ascii="Arial" w:hAnsi="Arial" w:cs="Arial"/>
          <w:sz w:val="20"/>
          <w:szCs w:val="20"/>
        </w:rPr>
        <w:t>rozwijanie komunikacji.</w:t>
      </w:r>
    </w:p>
    <w:p w14:paraId="1F4960B8">
      <w:pPr>
        <w:spacing w:before="120" w:after="0" w:line="259" w:lineRule="auto"/>
        <w:rPr>
          <w:rFonts w:ascii="Arial" w:hAnsi="Arial" w:cs="Arial"/>
          <w:sz w:val="20"/>
          <w:szCs w:val="20"/>
        </w:rPr>
      </w:pPr>
    </w:p>
    <w:p w14:paraId="19A27C11">
      <w:pPr>
        <w:pStyle w:val="29"/>
        <w:widowControl/>
        <w:numPr>
          <w:ilvl w:val="0"/>
          <w:numId w:val="22"/>
        </w:numPr>
        <w:spacing w:before="120" w:after="0" w:line="259" w:lineRule="auto"/>
        <w:contextualSpacing/>
        <w:rPr>
          <w:rFonts w:ascii="Arial" w:hAnsi="Arial" w:cs="Arial"/>
          <w:b/>
          <w:bCs/>
          <w:sz w:val="20"/>
          <w:szCs w:val="20"/>
        </w:rPr>
      </w:pPr>
      <w:r>
        <w:rPr>
          <w:rFonts w:ascii="Arial" w:hAnsi="Arial" w:cs="Arial"/>
          <w:b/>
          <w:bCs/>
          <w:sz w:val="20"/>
          <w:szCs w:val="20"/>
        </w:rPr>
        <w:t>rehabilitacja fizyczna i usprawnianie zaburzonych funkcji organizmu w zakresie nieobj</w:t>
      </w:r>
      <w:r>
        <w:rPr>
          <w:rFonts w:ascii="Arial" w:hAnsi="Arial" w:cs="Arial"/>
          <w:b/>
          <w:sz w:val="20"/>
          <w:szCs w:val="20"/>
        </w:rPr>
        <w:t>ę</w:t>
      </w:r>
      <w:r>
        <w:rPr>
          <w:rFonts w:ascii="Arial" w:hAnsi="Arial" w:cs="Arial"/>
          <w:b/>
          <w:bCs/>
          <w:sz w:val="20"/>
          <w:szCs w:val="20"/>
        </w:rPr>
        <w:t xml:space="preserve">tym przepisami ustawy z dnia 27 sierpnia 2004 r. o </w:t>
      </w:r>
      <w:r>
        <w:rPr>
          <w:rFonts w:ascii="Arial" w:hAnsi="Arial" w:cs="Arial"/>
          <w:b/>
          <w:sz w:val="20"/>
          <w:szCs w:val="20"/>
        </w:rPr>
        <w:t>ś</w:t>
      </w:r>
      <w:r>
        <w:rPr>
          <w:rFonts w:ascii="Arial" w:hAnsi="Arial" w:cs="Arial"/>
          <w:b/>
          <w:bCs/>
          <w:sz w:val="20"/>
          <w:szCs w:val="20"/>
        </w:rPr>
        <w:t xml:space="preserve">wiadczeniach opieki zdrowotnej finansowanych ze </w:t>
      </w:r>
      <w:r>
        <w:rPr>
          <w:rFonts w:ascii="Arial" w:hAnsi="Arial" w:cs="Arial"/>
          <w:b/>
          <w:sz w:val="20"/>
          <w:szCs w:val="20"/>
        </w:rPr>
        <w:t>ś</w:t>
      </w:r>
      <w:r>
        <w:rPr>
          <w:rFonts w:ascii="Arial" w:hAnsi="Arial" w:cs="Arial"/>
          <w:b/>
          <w:bCs/>
          <w:sz w:val="20"/>
          <w:szCs w:val="20"/>
        </w:rPr>
        <w:t>rodków publicznych :</w:t>
      </w:r>
    </w:p>
    <w:p w14:paraId="6672D33F">
      <w:pPr>
        <w:pStyle w:val="29"/>
        <w:widowControl/>
        <w:numPr>
          <w:ilvl w:val="0"/>
          <w:numId w:val="30"/>
        </w:numPr>
        <w:spacing w:before="120" w:after="0" w:line="259" w:lineRule="auto"/>
        <w:ind w:left="993" w:hanging="567"/>
        <w:contextualSpacing/>
        <w:rPr>
          <w:rFonts w:ascii="Arial" w:hAnsi="Arial" w:cs="Arial"/>
          <w:sz w:val="20"/>
          <w:szCs w:val="20"/>
        </w:rPr>
      </w:pPr>
      <w:r>
        <w:rPr>
          <w:rFonts w:ascii="Arial" w:hAnsi="Arial" w:cs="Arial"/>
          <w:sz w:val="20"/>
          <w:szCs w:val="20"/>
        </w:rPr>
        <w:t>zgodnie z zaleceniami lekarskimi lub specjalisty z zakresu rehabilitacji ruchowej lub fizjoterapii,</w:t>
      </w:r>
    </w:p>
    <w:p w14:paraId="179A259B">
      <w:pPr>
        <w:pStyle w:val="29"/>
        <w:widowControl/>
        <w:numPr>
          <w:ilvl w:val="0"/>
          <w:numId w:val="30"/>
        </w:numPr>
        <w:spacing w:before="120" w:after="0" w:line="259" w:lineRule="auto"/>
        <w:ind w:left="993" w:hanging="567"/>
        <w:contextualSpacing/>
        <w:rPr>
          <w:rFonts w:ascii="Arial" w:hAnsi="Arial" w:cs="Arial"/>
          <w:sz w:val="20"/>
          <w:szCs w:val="20"/>
        </w:rPr>
      </w:pPr>
      <w:r>
        <w:rPr>
          <w:rFonts w:ascii="Arial" w:hAnsi="Arial" w:cs="Arial"/>
          <w:sz w:val="20"/>
          <w:szCs w:val="20"/>
        </w:rPr>
        <w:t xml:space="preserve">współpraca ze specjalistami w zakresie wspierania psychologiczno-pedagogicznego </w:t>
      </w:r>
      <w:r>
        <w:rPr>
          <w:rFonts w:ascii="Arial" w:hAnsi="Arial" w:cs="Arial"/>
          <w:sz w:val="20"/>
          <w:szCs w:val="20"/>
        </w:rPr>
        <w:br w:type="textWrapping"/>
      </w:r>
      <w:r>
        <w:rPr>
          <w:rFonts w:ascii="Arial" w:hAnsi="Arial" w:cs="Arial"/>
          <w:sz w:val="20"/>
          <w:szCs w:val="20"/>
        </w:rPr>
        <w:t>i edukacyjno-terapeutycznego zmierzającego do wielostronnej aktywizacji osoby korzystającej ze specjalistycznych usług.</w:t>
      </w:r>
    </w:p>
    <w:p w14:paraId="4C7B859D">
      <w:pPr>
        <w:pStyle w:val="29"/>
        <w:widowControl/>
        <w:numPr>
          <w:ilvl w:val="0"/>
          <w:numId w:val="22"/>
        </w:numPr>
        <w:spacing w:before="120" w:after="0" w:line="259" w:lineRule="auto"/>
        <w:contextualSpacing/>
        <w:rPr>
          <w:rFonts w:ascii="Arial" w:hAnsi="Arial" w:cs="Arial"/>
          <w:b/>
          <w:bCs/>
          <w:sz w:val="20"/>
          <w:szCs w:val="20"/>
        </w:rPr>
      </w:pPr>
      <w:r>
        <w:rPr>
          <w:rFonts w:ascii="Arial" w:hAnsi="Arial" w:cs="Arial"/>
          <w:b/>
          <w:bCs/>
          <w:sz w:val="20"/>
          <w:szCs w:val="20"/>
        </w:rPr>
        <w:t>pomoc mieszkaniowa, w tym:</w:t>
      </w:r>
    </w:p>
    <w:p w14:paraId="7718F682">
      <w:pPr>
        <w:pStyle w:val="29"/>
        <w:widowControl/>
        <w:numPr>
          <w:ilvl w:val="0"/>
          <w:numId w:val="31"/>
        </w:numPr>
        <w:spacing w:before="120" w:after="0" w:line="259" w:lineRule="auto"/>
        <w:ind w:left="993" w:hanging="567"/>
        <w:contextualSpacing/>
        <w:rPr>
          <w:rFonts w:ascii="Arial" w:hAnsi="Arial" w:cs="Arial"/>
          <w:sz w:val="20"/>
          <w:szCs w:val="20"/>
        </w:rPr>
      </w:pPr>
      <w:r>
        <w:rPr>
          <w:rFonts w:ascii="Arial" w:hAnsi="Arial" w:cs="Arial"/>
          <w:sz w:val="20"/>
          <w:szCs w:val="20"/>
        </w:rPr>
        <w:t>w uzyskaniu mieszkania, negocjowaniu i wnoszeniu opłat,</w:t>
      </w:r>
    </w:p>
    <w:p w14:paraId="3AECFB15">
      <w:pPr>
        <w:pStyle w:val="29"/>
        <w:widowControl/>
        <w:numPr>
          <w:ilvl w:val="0"/>
          <w:numId w:val="31"/>
        </w:numPr>
        <w:spacing w:before="120" w:after="0" w:line="259" w:lineRule="auto"/>
        <w:ind w:left="993" w:hanging="567"/>
        <w:contextualSpacing/>
        <w:rPr>
          <w:rFonts w:ascii="Arial" w:hAnsi="Arial" w:cs="Arial"/>
          <w:sz w:val="20"/>
          <w:szCs w:val="20"/>
        </w:rPr>
      </w:pPr>
      <w:r>
        <w:rPr>
          <w:rFonts w:ascii="Arial" w:hAnsi="Arial" w:cs="Arial"/>
          <w:sz w:val="20"/>
          <w:szCs w:val="20"/>
        </w:rPr>
        <w:t>w organizacji drobnych remontów, adaptacji, napraw, likwidacji barier architektonicznych,</w:t>
      </w:r>
    </w:p>
    <w:p w14:paraId="050DFCDE">
      <w:pPr>
        <w:pStyle w:val="29"/>
        <w:widowControl/>
        <w:numPr>
          <w:ilvl w:val="0"/>
          <w:numId w:val="31"/>
        </w:numPr>
        <w:spacing w:before="120" w:after="0" w:line="259" w:lineRule="auto"/>
        <w:ind w:left="993" w:hanging="567"/>
        <w:contextualSpacing/>
        <w:rPr>
          <w:rFonts w:ascii="Arial" w:hAnsi="Arial" w:cs="Arial"/>
          <w:sz w:val="20"/>
          <w:szCs w:val="20"/>
        </w:rPr>
      </w:pPr>
      <w:r>
        <w:rPr>
          <w:rFonts w:ascii="Arial" w:hAnsi="Arial" w:cs="Arial"/>
          <w:sz w:val="20"/>
          <w:szCs w:val="20"/>
        </w:rPr>
        <w:t>kształtowanie właściwych relacji osoby uzyskującej pomoc z sąsiadami i gospodarzem domu.</w:t>
      </w:r>
    </w:p>
    <w:p w14:paraId="6F545423">
      <w:pPr>
        <w:pStyle w:val="29"/>
        <w:numPr>
          <w:ilvl w:val="0"/>
          <w:numId w:val="22"/>
        </w:numPr>
        <w:tabs>
          <w:tab w:val="left" w:pos="1139"/>
        </w:tabs>
        <w:spacing w:before="120" w:after="0" w:line="259" w:lineRule="auto"/>
        <w:ind w:left="720" w:right="4" w:hanging="360"/>
        <w:rPr>
          <w:rFonts w:ascii="Arial" w:hAnsi="Arial" w:cs="Arial"/>
          <w:b/>
          <w:sz w:val="20"/>
          <w:szCs w:val="20"/>
        </w:rPr>
        <w:sectPr>
          <w:headerReference r:id="rId10" w:type="default"/>
          <w:footerReference r:id="rId11" w:type="default"/>
          <w:footnotePr>
            <w:numFmt w:val="decimal"/>
          </w:footnotePr>
          <w:pgSz w:w="11906" w:h="16838"/>
          <w:pgMar w:top="1417" w:right="1417" w:bottom="1417" w:left="1417" w:header="708" w:footer="708" w:gutter="0"/>
          <w:pgNumType w:fmt="decimal"/>
          <w:cols w:space="720" w:num="1"/>
          <w:formProt w:val="0"/>
          <w:docGrid w:linePitch="299" w:charSpace="28672"/>
        </w:sectPr>
      </w:pPr>
      <w:r>
        <w:rPr>
          <w:rFonts w:ascii="Arial" w:hAnsi="Arial" w:cs="Arial"/>
          <w:sz w:val="20"/>
          <w:szCs w:val="20"/>
        </w:rPr>
        <w:t>zapewnienie dzieciom i młodzieży z zaburzeniami psychicznymi dostępu do zajęć rehabilitacyjnych i rewalidacyjno-wychowawczych, w wyjątkowych przypadkach, jeżeli nie mają możliwości uzyskania dostępu do zajęć, o których mowa w art. 7 ustawy z dnia 19 sierpnia 1994 r. o ochronie zdrowia psychicznego.</w:t>
      </w:r>
    </w:p>
    <w:p w14:paraId="72A53BC1">
      <w:pPr>
        <w:spacing w:before="29" w:after="0"/>
        <w:ind w:left="6096" w:firstLine="0"/>
        <w:jc w:val="right"/>
        <w:rPr>
          <w:b/>
          <w:spacing w:val="-3"/>
          <w:sz w:val="16"/>
          <w:szCs w:val="16"/>
        </w:rPr>
      </w:pPr>
      <w:r>
        <w:rPr>
          <w:b/>
          <w:sz w:val="16"/>
          <w:szCs w:val="16"/>
        </w:rPr>
        <w:t>Załącznik</w:t>
      </w:r>
      <w:r>
        <w:rPr>
          <w:b/>
          <w:spacing w:val="-4"/>
          <w:sz w:val="16"/>
          <w:szCs w:val="16"/>
        </w:rPr>
        <w:t xml:space="preserve"> </w:t>
      </w:r>
      <w:r>
        <w:rPr>
          <w:b/>
          <w:sz w:val="16"/>
          <w:szCs w:val="16"/>
        </w:rPr>
        <w:t>nr</w:t>
      </w:r>
      <w:r>
        <w:rPr>
          <w:b/>
          <w:spacing w:val="-2"/>
          <w:sz w:val="16"/>
          <w:szCs w:val="16"/>
        </w:rPr>
        <w:t xml:space="preserve"> </w:t>
      </w:r>
      <w:r>
        <w:rPr>
          <w:b/>
          <w:sz w:val="16"/>
          <w:szCs w:val="16"/>
        </w:rPr>
        <w:t>2 do</w:t>
      </w:r>
      <w:r>
        <w:rPr>
          <w:b/>
          <w:spacing w:val="-1"/>
          <w:sz w:val="16"/>
          <w:szCs w:val="16"/>
        </w:rPr>
        <w:t xml:space="preserve"> </w:t>
      </w:r>
      <w:r>
        <w:rPr>
          <w:b/>
          <w:sz w:val="16"/>
          <w:szCs w:val="16"/>
        </w:rPr>
        <w:t>umowy</w:t>
      </w:r>
      <w:r>
        <w:rPr>
          <w:b/>
          <w:spacing w:val="-3"/>
          <w:sz w:val="16"/>
          <w:szCs w:val="16"/>
        </w:rPr>
        <w:t xml:space="preserve"> </w:t>
      </w:r>
    </w:p>
    <w:p w14:paraId="67BDDF85">
      <w:pPr>
        <w:pStyle w:val="5"/>
        <w:spacing w:before="11" w:after="0"/>
        <w:rPr>
          <w:b/>
          <w:sz w:val="14"/>
        </w:rPr>
      </w:pPr>
    </w:p>
    <w:p w14:paraId="15A3BE52">
      <w:pPr>
        <w:spacing w:before="56" w:after="0"/>
        <w:ind w:left="418" w:firstLine="0"/>
      </w:pPr>
      <w:r>
        <w:t>.........................................................................</w:t>
      </w:r>
    </w:p>
    <w:p w14:paraId="330E87F9">
      <w:pPr>
        <w:pStyle w:val="5"/>
        <w:spacing w:before="41" w:after="0"/>
        <w:ind w:left="418" w:firstLine="0"/>
      </w:pPr>
      <w:r>
        <w:t>Nazwa</w:t>
      </w:r>
      <w:r>
        <w:rPr>
          <w:spacing w:val="-1"/>
        </w:rPr>
        <w:t xml:space="preserve"> </w:t>
      </w:r>
      <w:r>
        <w:t>i adres</w:t>
      </w:r>
      <w:r>
        <w:rPr>
          <w:spacing w:val="-3"/>
        </w:rPr>
        <w:t xml:space="preserve"> </w:t>
      </w:r>
      <w:r>
        <w:t>Wykonawcy</w:t>
      </w:r>
    </w:p>
    <w:p w14:paraId="5A8FEB5E">
      <w:pPr>
        <w:pStyle w:val="5"/>
        <w:spacing w:before="9" w:after="0"/>
        <w:rPr>
          <w:sz w:val="19"/>
        </w:rPr>
      </w:pPr>
    </w:p>
    <w:p w14:paraId="7E3AEBE4">
      <w:pPr>
        <w:ind w:left="418" w:firstLine="0"/>
        <w:jc w:val="center"/>
        <w:rPr>
          <w:rFonts w:ascii="Arial" w:hAnsi="Arial" w:cs="Arial"/>
          <w:b/>
          <w:sz w:val="20"/>
          <w:szCs w:val="20"/>
        </w:rPr>
      </w:pPr>
      <w:bookmarkStart w:id="3" w:name="_Hlk119956828"/>
      <w:r>
        <w:rPr>
          <w:b/>
        </w:rPr>
        <w:t>ZLE</w:t>
      </w:r>
      <w:r>
        <w:rPr>
          <w:rFonts w:ascii="Arial" w:hAnsi="Arial" w:cs="Arial"/>
          <w:b/>
          <w:sz w:val="20"/>
          <w:szCs w:val="20"/>
        </w:rPr>
        <w:t>CENIE</w:t>
      </w:r>
      <w:r>
        <w:rPr>
          <w:rFonts w:ascii="Arial" w:hAnsi="Arial" w:cs="Arial"/>
          <w:b/>
          <w:spacing w:val="-2"/>
          <w:sz w:val="20"/>
          <w:szCs w:val="20"/>
        </w:rPr>
        <w:t xml:space="preserve"> </w:t>
      </w:r>
      <w:r>
        <w:rPr>
          <w:rFonts w:ascii="Arial" w:hAnsi="Arial" w:cs="Arial"/>
          <w:b/>
          <w:sz w:val="20"/>
          <w:szCs w:val="20"/>
        </w:rPr>
        <w:t>USŁUG</w:t>
      </w:r>
      <w:r>
        <w:rPr>
          <w:rFonts w:ascii="Arial" w:hAnsi="Arial" w:cs="Arial"/>
          <w:b/>
          <w:spacing w:val="47"/>
          <w:sz w:val="20"/>
          <w:szCs w:val="20"/>
        </w:rPr>
        <w:t xml:space="preserve"> </w:t>
      </w:r>
      <w:bookmarkEnd w:id="3"/>
      <w:r>
        <w:rPr>
          <w:rFonts w:ascii="Arial" w:hAnsi="Arial" w:cs="Arial"/>
          <w:b/>
          <w:sz w:val="20"/>
          <w:szCs w:val="20"/>
        </w:rPr>
        <w:t>Nr</w:t>
      </w:r>
      <w:r>
        <w:rPr>
          <w:rFonts w:ascii="Arial" w:hAnsi="Arial" w:cs="Arial"/>
          <w:b/>
          <w:spacing w:val="-1"/>
          <w:sz w:val="20"/>
          <w:szCs w:val="20"/>
        </w:rPr>
        <w:t xml:space="preserve"> </w:t>
      </w:r>
      <w:r>
        <w:rPr>
          <w:rFonts w:ascii="Arial" w:hAnsi="Arial" w:cs="Arial"/>
          <w:b/>
          <w:sz w:val="20"/>
          <w:szCs w:val="20"/>
        </w:rPr>
        <w:t>…………………………………</w:t>
      </w:r>
    </w:p>
    <w:p w14:paraId="520A6633">
      <w:pPr>
        <w:pStyle w:val="5"/>
        <w:spacing w:before="6" w:after="0"/>
        <w:rPr>
          <w:rFonts w:ascii="Arial" w:hAnsi="Arial" w:cs="Arial"/>
          <w:b/>
          <w:sz w:val="20"/>
          <w:szCs w:val="20"/>
        </w:rPr>
      </w:pPr>
    </w:p>
    <w:p w14:paraId="4CE105E9">
      <w:pPr>
        <w:pStyle w:val="5"/>
        <w:spacing w:line="276" w:lineRule="auto"/>
        <w:ind w:right="4" w:firstLine="0"/>
        <w:rPr>
          <w:rFonts w:ascii="Arial" w:hAnsi="Arial" w:cs="Arial"/>
          <w:sz w:val="20"/>
          <w:szCs w:val="20"/>
        </w:rPr>
      </w:pPr>
      <w:r>
        <w:rPr>
          <w:rFonts w:ascii="Arial" w:hAnsi="Arial" w:cs="Arial"/>
          <w:sz w:val="20"/>
          <w:szCs w:val="20"/>
        </w:rPr>
        <w:t xml:space="preserve">Zlecam realizację usług specjalistycznych dla osób z zaburzeniami psychicznymi dla Ośrodka Pomocy </w:t>
      </w:r>
      <w:r>
        <w:rPr>
          <w:rFonts w:ascii="Arial" w:hAnsi="Arial" w:cs="Arial"/>
          <w:spacing w:val="-47"/>
          <w:sz w:val="20"/>
          <w:szCs w:val="20"/>
        </w:rPr>
        <w:t xml:space="preserve"> </w:t>
      </w:r>
      <w:r>
        <w:rPr>
          <w:rFonts w:ascii="Arial" w:hAnsi="Arial" w:cs="Arial"/>
          <w:sz w:val="20"/>
          <w:szCs w:val="20"/>
        </w:rPr>
        <w:t>Społecznej</w:t>
      </w:r>
      <w:r>
        <w:rPr>
          <w:rFonts w:ascii="Arial" w:hAnsi="Arial" w:cs="Arial"/>
          <w:spacing w:val="-2"/>
          <w:sz w:val="20"/>
          <w:szCs w:val="20"/>
        </w:rPr>
        <w:t xml:space="preserve"> </w:t>
      </w:r>
      <w:r>
        <w:rPr>
          <w:rFonts w:ascii="Arial" w:hAnsi="Arial" w:cs="Arial"/>
          <w:sz w:val="20"/>
          <w:szCs w:val="20"/>
        </w:rPr>
        <w:t>w</w:t>
      </w:r>
      <w:r>
        <w:rPr>
          <w:rFonts w:ascii="Arial" w:hAnsi="Arial" w:cs="Arial"/>
          <w:spacing w:val="-1"/>
          <w:sz w:val="20"/>
          <w:szCs w:val="20"/>
        </w:rPr>
        <w:t xml:space="preserve"> Głuchołazach</w:t>
      </w:r>
      <w:r>
        <w:rPr>
          <w:rFonts w:ascii="Arial" w:hAnsi="Arial" w:cs="Arial"/>
          <w:sz w:val="20"/>
          <w:szCs w:val="20"/>
        </w:rPr>
        <w:t xml:space="preserve"> w</w:t>
      </w:r>
      <w:r>
        <w:rPr>
          <w:rFonts w:ascii="Arial" w:hAnsi="Arial" w:cs="Arial"/>
          <w:spacing w:val="-1"/>
          <w:sz w:val="20"/>
          <w:szCs w:val="20"/>
        </w:rPr>
        <w:t xml:space="preserve"> </w:t>
      </w:r>
      <w:r>
        <w:rPr>
          <w:rFonts w:ascii="Arial" w:hAnsi="Arial" w:cs="Arial"/>
          <w:sz w:val="20"/>
          <w:szCs w:val="20"/>
        </w:rPr>
        <w:t>okresie</w:t>
      </w:r>
      <w:r>
        <w:rPr>
          <w:rFonts w:ascii="Arial" w:hAnsi="Arial" w:cs="Arial"/>
          <w:spacing w:val="-4"/>
          <w:sz w:val="20"/>
          <w:szCs w:val="20"/>
        </w:rPr>
        <w:t xml:space="preserve"> </w:t>
      </w:r>
      <w:r>
        <w:rPr>
          <w:rFonts w:ascii="Arial" w:hAnsi="Arial" w:cs="Arial"/>
          <w:sz w:val="20"/>
          <w:szCs w:val="20"/>
        </w:rPr>
        <w:t>od</w:t>
      </w:r>
      <w:r>
        <w:rPr>
          <w:rFonts w:ascii="Arial" w:hAnsi="Arial" w:cs="Arial"/>
          <w:spacing w:val="-3"/>
          <w:sz w:val="20"/>
          <w:szCs w:val="20"/>
        </w:rPr>
        <w:t xml:space="preserve"> </w:t>
      </w:r>
      <w:r>
        <w:rPr>
          <w:rFonts w:ascii="Arial" w:hAnsi="Arial" w:cs="Arial"/>
          <w:sz w:val="20"/>
          <w:szCs w:val="20"/>
        </w:rPr>
        <w:t>dnia</w:t>
      </w:r>
      <w:r>
        <w:rPr>
          <w:rFonts w:ascii="Arial" w:hAnsi="Arial" w:cs="Arial"/>
          <w:spacing w:val="-2"/>
          <w:sz w:val="20"/>
          <w:szCs w:val="20"/>
        </w:rPr>
        <w:t xml:space="preserve"> </w:t>
      </w:r>
      <w:r>
        <w:rPr>
          <w:rFonts w:ascii="Arial" w:hAnsi="Arial" w:cs="Arial"/>
          <w:sz w:val="20"/>
          <w:szCs w:val="20"/>
        </w:rPr>
        <w:t>………………………………</w:t>
      </w:r>
      <w:r>
        <w:rPr>
          <w:rFonts w:ascii="Arial" w:hAnsi="Arial" w:cs="Arial"/>
          <w:spacing w:val="-1"/>
          <w:sz w:val="20"/>
          <w:szCs w:val="20"/>
        </w:rPr>
        <w:t xml:space="preserve"> </w:t>
      </w:r>
      <w:r>
        <w:rPr>
          <w:rFonts w:ascii="Arial" w:hAnsi="Arial" w:cs="Arial"/>
          <w:sz w:val="20"/>
          <w:szCs w:val="20"/>
        </w:rPr>
        <w:t>do</w:t>
      </w:r>
      <w:r>
        <w:rPr>
          <w:rFonts w:ascii="Arial" w:hAnsi="Arial" w:cs="Arial"/>
          <w:spacing w:val="-1"/>
          <w:sz w:val="20"/>
          <w:szCs w:val="20"/>
        </w:rPr>
        <w:t xml:space="preserve"> </w:t>
      </w:r>
      <w:r>
        <w:rPr>
          <w:rFonts w:ascii="Arial" w:hAnsi="Arial" w:cs="Arial"/>
          <w:sz w:val="20"/>
          <w:szCs w:val="20"/>
        </w:rPr>
        <w:t>dnia</w:t>
      </w:r>
      <w:r>
        <w:rPr>
          <w:rFonts w:ascii="Arial" w:hAnsi="Arial" w:cs="Arial"/>
          <w:spacing w:val="-5"/>
          <w:sz w:val="20"/>
          <w:szCs w:val="20"/>
        </w:rPr>
        <w:t xml:space="preserve"> </w:t>
      </w:r>
      <w:r>
        <w:rPr>
          <w:rFonts w:ascii="Arial" w:hAnsi="Arial" w:cs="Arial"/>
          <w:sz w:val="20"/>
          <w:szCs w:val="20"/>
        </w:rPr>
        <w:t>………………………</w:t>
      </w:r>
    </w:p>
    <w:p w14:paraId="281A0BD7">
      <w:pPr>
        <w:pStyle w:val="5"/>
        <w:spacing w:before="9" w:after="0"/>
        <w:rPr>
          <w:rFonts w:ascii="Arial" w:hAnsi="Arial" w:cs="Arial"/>
          <w:sz w:val="20"/>
          <w:szCs w:val="20"/>
        </w:rPr>
      </w:pPr>
    </w:p>
    <w:tbl>
      <w:tblPr>
        <w:tblStyle w:val="41"/>
        <w:tblW w:w="9602" w:type="dxa"/>
        <w:tblInd w:w="316" w:type="dxa"/>
        <w:tblLayout w:type="fixed"/>
        <w:tblCellMar>
          <w:top w:w="0" w:type="dxa"/>
          <w:left w:w="5" w:type="dxa"/>
          <w:bottom w:w="0" w:type="dxa"/>
          <w:right w:w="5" w:type="dxa"/>
        </w:tblCellMar>
      </w:tblPr>
      <w:tblGrid>
        <w:gridCol w:w="627"/>
        <w:gridCol w:w="1745"/>
        <w:gridCol w:w="1415"/>
        <w:gridCol w:w="1565"/>
        <w:gridCol w:w="2126"/>
        <w:gridCol w:w="2123"/>
      </w:tblGrid>
      <w:tr w14:paraId="0F8D0DC4">
        <w:tblPrEx>
          <w:tblCellMar>
            <w:top w:w="0" w:type="dxa"/>
            <w:left w:w="5" w:type="dxa"/>
            <w:bottom w:w="0" w:type="dxa"/>
            <w:right w:w="5" w:type="dxa"/>
          </w:tblCellMar>
        </w:tblPrEx>
        <w:trPr>
          <w:trHeight w:val="1125" w:hRule="atLeast"/>
        </w:trPr>
        <w:tc>
          <w:tcPr>
            <w:tcW w:w="627" w:type="dxa"/>
            <w:tcBorders>
              <w:top w:val="single" w:color="000009" w:sz="4" w:space="0"/>
              <w:left w:val="single" w:color="000009" w:sz="4" w:space="0"/>
              <w:bottom w:val="single" w:color="000009" w:sz="4" w:space="0"/>
              <w:right w:val="single" w:color="000009" w:sz="4" w:space="0"/>
            </w:tcBorders>
          </w:tcPr>
          <w:p w14:paraId="2F182191">
            <w:pPr>
              <w:pStyle w:val="36"/>
              <w:widowControl w:val="0"/>
              <w:suppressAutoHyphens/>
              <w:spacing w:before="0" w:after="0" w:line="268" w:lineRule="exact"/>
              <w:ind w:left="107" w:firstLine="0"/>
              <w:jc w:val="left"/>
              <w:rPr>
                <w:rFonts w:ascii="Arial" w:hAnsi="Arial" w:eastAsia="Calibri" w:cs="Arial"/>
                <w:sz w:val="20"/>
                <w:szCs w:val="20"/>
              </w:rPr>
            </w:pPr>
            <w:r>
              <w:rPr>
                <w:rFonts w:ascii="Arial" w:hAnsi="Arial" w:eastAsia="Calibri" w:cs="Arial"/>
                <w:kern w:val="0"/>
                <w:sz w:val="20"/>
                <w:szCs w:val="20"/>
                <w:lang w:eastAsia="en-US" w:bidi="ar-SA"/>
              </w:rPr>
              <w:t>Lp.</w:t>
            </w:r>
          </w:p>
        </w:tc>
        <w:tc>
          <w:tcPr>
            <w:tcW w:w="1745" w:type="dxa"/>
            <w:tcBorders>
              <w:top w:val="single" w:color="000009" w:sz="4" w:space="0"/>
              <w:left w:val="single" w:color="000009" w:sz="4" w:space="0"/>
              <w:bottom w:val="single" w:color="000009" w:sz="4" w:space="0"/>
              <w:right w:val="single" w:color="000009" w:sz="4" w:space="0"/>
            </w:tcBorders>
          </w:tcPr>
          <w:p w14:paraId="0F84A6B7">
            <w:pPr>
              <w:pStyle w:val="36"/>
              <w:widowControl w:val="0"/>
              <w:suppressAutoHyphens/>
              <w:spacing w:before="0" w:after="0" w:line="276" w:lineRule="auto"/>
              <w:ind w:left="107" w:right="136" w:firstLine="0"/>
              <w:jc w:val="left"/>
              <w:rPr>
                <w:rFonts w:ascii="Arial" w:hAnsi="Arial" w:eastAsia="Calibri" w:cs="Arial"/>
                <w:sz w:val="20"/>
                <w:szCs w:val="20"/>
              </w:rPr>
            </w:pPr>
            <w:r>
              <w:rPr>
                <w:rFonts w:ascii="Arial" w:hAnsi="Arial" w:eastAsia="Calibri" w:cs="Arial"/>
                <w:kern w:val="0"/>
                <w:sz w:val="20"/>
                <w:szCs w:val="20"/>
                <w:lang w:eastAsia="en-US" w:bidi="ar-SA"/>
              </w:rPr>
              <w:t>Nazwisko i imię</w:t>
            </w:r>
            <w:r>
              <w:rPr>
                <w:rFonts w:ascii="Arial" w:hAnsi="Arial" w:eastAsia="Calibri" w:cs="Arial"/>
                <w:spacing w:val="-47"/>
                <w:kern w:val="0"/>
                <w:sz w:val="20"/>
                <w:szCs w:val="20"/>
                <w:lang w:eastAsia="en-US" w:bidi="ar-SA"/>
              </w:rPr>
              <w:t xml:space="preserve"> </w:t>
            </w:r>
            <w:r>
              <w:rPr>
                <w:rFonts w:ascii="Arial" w:hAnsi="Arial" w:eastAsia="Calibri" w:cs="Arial"/>
                <w:kern w:val="0"/>
                <w:sz w:val="20"/>
                <w:szCs w:val="20"/>
                <w:lang w:eastAsia="en-US" w:bidi="ar-SA"/>
              </w:rPr>
              <w:t>podopiecznego</w:t>
            </w:r>
          </w:p>
        </w:tc>
        <w:tc>
          <w:tcPr>
            <w:tcW w:w="1415" w:type="dxa"/>
            <w:tcBorders>
              <w:top w:val="single" w:color="000009" w:sz="4" w:space="0"/>
              <w:left w:val="single" w:color="000009" w:sz="4" w:space="0"/>
              <w:bottom w:val="single" w:color="000009" w:sz="4" w:space="0"/>
              <w:right w:val="single" w:color="000009" w:sz="4" w:space="0"/>
            </w:tcBorders>
          </w:tcPr>
          <w:p w14:paraId="3F349B0A">
            <w:pPr>
              <w:pStyle w:val="36"/>
              <w:widowControl w:val="0"/>
              <w:suppressAutoHyphens/>
              <w:spacing w:before="0" w:after="0" w:line="268" w:lineRule="exact"/>
              <w:ind w:left="106" w:firstLine="0"/>
              <w:jc w:val="left"/>
              <w:rPr>
                <w:rFonts w:ascii="Arial" w:hAnsi="Arial" w:eastAsia="Calibri" w:cs="Arial"/>
                <w:sz w:val="20"/>
                <w:szCs w:val="20"/>
              </w:rPr>
            </w:pPr>
            <w:r>
              <w:rPr>
                <w:rFonts w:ascii="Arial" w:hAnsi="Arial" w:eastAsia="Calibri" w:cs="Arial"/>
                <w:kern w:val="0"/>
                <w:sz w:val="20"/>
                <w:szCs w:val="20"/>
                <w:lang w:eastAsia="en-US" w:bidi="ar-SA"/>
              </w:rPr>
              <w:t>Adres</w:t>
            </w:r>
            <w:r>
              <w:rPr>
                <w:rFonts w:ascii="Arial" w:hAnsi="Arial" w:eastAsia="Calibri" w:cs="Arial"/>
                <w:spacing w:val="-1"/>
                <w:kern w:val="0"/>
                <w:sz w:val="20"/>
                <w:szCs w:val="20"/>
                <w:lang w:eastAsia="en-US" w:bidi="ar-SA"/>
              </w:rPr>
              <w:t xml:space="preserve"> </w:t>
            </w:r>
            <w:r>
              <w:rPr>
                <w:rFonts w:ascii="Arial" w:hAnsi="Arial" w:eastAsia="Calibri" w:cs="Arial"/>
                <w:kern w:val="0"/>
                <w:sz w:val="20"/>
                <w:szCs w:val="20"/>
                <w:lang w:eastAsia="en-US" w:bidi="ar-SA"/>
              </w:rPr>
              <w:t>zamieszkania</w:t>
            </w:r>
          </w:p>
        </w:tc>
        <w:tc>
          <w:tcPr>
            <w:tcW w:w="1565" w:type="dxa"/>
            <w:tcBorders>
              <w:top w:val="single" w:color="000009" w:sz="4" w:space="0"/>
              <w:left w:val="single" w:color="000009" w:sz="4" w:space="0"/>
              <w:bottom w:val="single" w:color="000009" w:sz="4" w:space="0"/>
              <w:right w:val="single" w:color="000009" w:sz="4" w:space="0"/>
            </w:tcBorders>
          </w:tcPr>
          <w:p w14:paraId="19435A6B">
            <w:pPr>
              <w:pStyle w:val="36"/>
              <w:widowControl w:val="0"/>
              <w:suppressAutoHyphens/>
              <w:spacing w:before="0" w:after="0" w:line="276" w:lineRule="auto"/>
              <w:ind w:left="103" w:right="564" w:firstLine="0"/>
              <w:jc w:val="left"/>
              <w:rPr>
                <w:rFonts w:ascii="Arial" w:hAnsi="Arial" w:eastAsia="Calibri" w:cs="Arial"/>
                <w:sz w:val="20"/>
                <w:szCs w:val="20"/>
              </w:rPr>
            </w:pPr>
            <w:r>
              <w:rPr>
                <w:rFonts w:ascii="Arial" w:hAnsi="Arial" w:eastAsia="Calibri" w:cs="Arial"/>
                <w:kern w:val="0"/>
                <w:sz w:val="20"/>
                <w:szCs w:val="20"/>
                <w:lang w:eastAsia="en-US" w:bidi="ar-SA"/>
              </w:rPr>
              <w:t>Rodzaj usługi</w:t>
            </w:r>
          </w:p>
        </w:tc>
        <w:tc>
          <w:tcPr>
            <w:tcW w:w="2126" w:type="dxa"/>
            <w:tcBorders>
              <w:top w:val="single" w:color="000009" w:sz="4" w:space="0"/>
              <w:left w:val="single" w:color="000009" w:sz="4" w:space="0"/>
              <w:bottom w:val="single" w:color="000009" w:sz="4" w:space="0"/>
              <w:right w:val="single" w:color="000009" w:sz="4" w:space="0"/>
            </w:tcBorders>
          </w:tcPr>
          <w:p w14:paraId="7B45261A">
            <w:pPr>
              <w:pStyle w:val="36"/>
              <w:widowControl w:val="0"/>
              <w:suppressAutoHyphens/>
              <w:spacing w:before="0" w:after="0" w:line="276" w:lineRule="auto"/>
              <w:ind w:left="105" w:right="294" w:firstLine="0"/>
              <w:jc w:val="left"/>
              <w:rPr>
                <w:rFonts w:ascii="Arial" w:hAnsi="Arial" w:eastAsia="Calibri" w:cs="Arial"/>
                <w:sz w:val="20"/>
                <w:szCs w:val="20"/>
              </w:rPr>
            </w:pPr>
            <w:r>
              <w:rPr>
                <w:rFonts w:ascii="Arial" w:hAnsi="Arial" w:eastAsia="Calibri" w:cs="Arial"/>
                <w:kern w:val="0"/>
                <w:sz w:val="20"/>
                <w:szCs w:val="20"/>
                <w:lang w:eastAsia="en-US" w:bidi="ar-SA"/>
              </w:rPr>
              <w:t xml:space="preserve">Liczba godzin usług </w:t>
            </w:r>
            <w:r>
              <w:rPr>
                <w:rFonts w:ascii="Arial" w:hAnsi="Arial" w:eastAsia="Calibri" w:cs="Arial"/>
                <w:kern w:val="0"/>
                <w:sz w:val="20"/>
                <w:szCs w:val="20"/>
                <w:lang w:eastAsia="en-US" w:bidi="ar-SA"/>
              </w:rPr>
              <w:br w:type="textWrapping"/>
            </w:r>
            <w:r>
              <w:rPr>
                <w:rFonts w:ascii="Arial" w:hAnsi="Arial" w:eastAsia="Calibri" w:cs="Arial"/>
                <w:kern w:val="0"/>
                <w:sz w:val="20"/>
                <w:szCs w:val="20"/>
                <w:lang w:eastAsia="en-US" w:bidi="ar-SA"/>
              </w:rPr>
              <w:t>w</w:t>
            </w:r>
            <w:r>
              <w:rPr>
                <w:rFonts w:ascii="Arial" w:hAnsi="Arial" w:eastAsia="Calibri" w:cs="Arial"/>
                <w:spacing w:val="1"/>
                <w:kern w:val="0"/>
                <w:sz w:val="20"/>
                <w:szCs w:val="20"/>
                <w:lang w:eastAsia="en-US" w:bidi="ar-SA"/>
              </w:rPr>
              <w:t xml:space="preserve"> tygodniu </w:t>
            </w:r>
            <w:r>
              <w:rPr>
                <w:rFonts w:ascii="Arial" w:hAnsi="Arial" w:eastAsia="Calibri" w:cs="Arial"/>
                <w:kern w:val="0"/>
                <w:sz w:val="20"/>
                <w:szCs w:val="20"/>
                <w:lang w:eastAsia="en-US" w:bidi="ar-SA"/>
              </w:rPr>
              <w:t>przyznanych</w:t>
            </w:r>
            <w:r>
              <w:rPr>
                <w:rFonts w:ascii="Arial" w:hAnsi="Arial" w:eastAsia="Calibri" w:cs="Arial"/>
                <w:spacing w:val="1"/>
                <w:kern w:val="0"/>
                <w:sz w:val="20"/>
                <w:szCs w:val="20"/>
                <w:lang w:eastAsia="en-US" w:bidi="ar-SA"/>
              </w:rPr>
              <w:t xml:space="preserve"> </w:t>
            </w:r>
            <w:r>
              <w:rPr>
                <w:rFonts w:ascii="Arial" w:hAnsi="Arial" w:eastAsia="Calibri" w:cs="Arial"/>
                <w:kern w:val="0"/>
                <w:sz w:val="20"/>
                <w:szCs w:val="20"/>
                <w:lang w:eastAsia="en-US" w:bidi="ar-SA"/>
              </w:rPr>
              <w:t>decyzją</w:t>
            </w:r>
            <w:r>
              <w:rPr>
                <w:rFonts w:ascii="Arial" w:hAnsi="Arial" w:eastAsia="Calibri" w:cs="Arial"/>
                <w:spacing w:val="-11"/>
                <w:kern w:val="0"/>
                <w:sz w:val="20"/>
                <w:szCs w:val="20"/>
                <w:lang w:eastAsia="en-US" w:bidi="ar-SA"/>
              </w:rPr>
              <w:t xml:space="preserve"> </w:t>
            </w:r>
            <w:r>
              <w:rPr>
                <w:rFonts w:ascii="Arial" w:hAnsi="Arial" w:eastAsia="Calibri" w:cs="Arial"/>
                <w:kern w:val="0"/>
                <w:sz w:val="20"/>
                <w:szCs w:val="20"/>
                <w:lang w:eastAsia="en-US" w:bidi="ar-SA"/>
              </w:rPr>
              <w:t>administracyjną</w:t>
            </w:r>
          </w:p>
        </w:tc>
        <w:tc>
          <w:tcPr>
            <w:tcW w:w="2123" w:type="dxa"/>
            <w:tcBorders>
              <w:top w:val="single" w:color="000009" w:sz="4" w:space="0"/>
              <w:left w:val="single" w:color="000009" w:sz="4" w:space="0"/>
              <w:bottom w:val="single" w:color="000009" w:sz="4" w:space="0"/>
              <w:right w:val="single" w:color="000009" w:sz="4" w:space="0"/>
            </w:tcBorders>
          </w:tcPr>
          <w:p w14:paraId="035738C2">
            <w:pPr>
              <w:pStyle w:val="36"/>
              <w:widowControl w:val="0"/>
              <w:suppressAutoHyphens/>
              <w:spacing w:before="0" w:after="0" w:line="276" w:lineRule="auto"/>
              <w:ind w:left="105" w:right="294" w:firstLine="0"/>
              <w:jc w:val="left"/>
              <w:rPr>
                <w:rFonts w:ascii="Arial" w:hAnsi="Arial" w:eastAsia="Calibri" w:cs="Arial"/>
                <w:sz w:val="20"/>
                <w:szCs w:val="20"/>
              </w:rPr>
            </w:pPr>
            <w:r>
              <w:rPr>
                <w:rFonts w:ascii="Arial" w:hAnsi="Arial" w:eastAsia="Calibri" w:cs="Arial"/>
                <w:kern w:val="0"/>
                <w:sz w:val="20"/>
                <w:szCs w:val="20"/>
                <w:lang w:eastAsia="en-US" w:bidi="ar-SA"/>
              </w:rPr>
              <w:t xml:space="preserve">Liczba godzin usług </w:t>
            </w:r>
            <w:r>
              <w:rPr>
                <w:rFonts w:ascii="Arial" w:hAnsi="Arial" w:eastAsia="Calibri" w:cs="Arial"/>
                <w:kern w:val="0"/>
                <w:sz w:val="20"/>
                <w:szCs w:val="20"/>
                <w:lang w:eastAsia="en-US" w:bidi="ar-SA"/>
              </w:rPr>
              <w:br w:type="textWrapping"/>
            </w:r>
            <w:r>
              <w:rPr>
                <w:rFonts w:ascii="Arial" w:hAnsi="Arial" w:eastAsia="Calibri" w:cs="Arial"/>
                <w:spacing w:val="1"/>
                <w:kern w:val="0"/>
                <w:sz w:val="20"/>
                <w:szCs w:val="20"/>
                <w:lang w:eastAsia="en-US" w:bidi="ar-SA"/>
              </w:rPr>
              <w:t xml:space="preserve">w </w:t>
            </w:r>
            <w:r>
              <w:rPr>
                <w:rFonts w:ascii="Arial" w:hAnsi="Arial" w:eastAsia="Calibri" w:cs="Arial"/>
                <w:kern w:val="0"/>
                <w:sz w:val="20"/>
                <w:szCs w:val="20"/>
                <w:lang w:eastAsia="en-US" w:bidi="ar-SA"/>
              </w:rPr>
              <w:t>miesiącu przyznanych</w:t>
            </w:r>
            <w:r>
              <w:rPr>
                <w:rFonts w:ascii="Arial" w:hAnsi="Arial" w:eastAsia="Calibri" w:cs="Arial"/>
                <w:spacing w:val="1"/>
                <w:kern w:val="0"/>
                <w:sz w:val="20"/>
                <w:szCs w:val="20"/>
                <w:lang w:eastAsia="en-US" w:bidi="ar-SA"/>
              </w:rPr>
              <w:t xml:space="preserve"> </w:t>
            </w:r>
            <w:r>
              <w:rPr>
                <w:rFonts w:ascii="Arial" w:hAnsi="Arial" w:eastAsia="Calibri" w:cs="Arial"/>
                <w:kern w:val="0"/>
                <w:sz w:val="20"/>
                <w:szCs w:val="20"/>
                <w:lang w:eastAsia="en-US" w:bidi="ar-SA"/>
              </w:rPr>
              <w:t>decyzją</w:t>
            </w:r>
            <w:r>
              <w:rPr>
                <w:rFonts w:ascii="Arial" w:hAnsi="Arial" w:eastAsia="Calibri" w:cs="Arial"/>
                <w:spacing w:val="-11"/>
                <w:kern w:val="0"/>
                <w:sz w:val="20"/>
                <w:szCs w:val="20"/>
                <w:lang w:eastAsia="en-US" w:bidi="ar-SA"/>
              </w:rPr>
              <w:t xml:space="preserve"> </w:t>
            </w:r>
            <w:r>
              <w:rPr>
                <w:rFonts w:ascii="Arial" w:hAnsi="Arial" w:eastAsia="Calibri" w:cs="Arial"/>
                <w:kern w:val="0"/>
                <w:sz w:val="20"/>
                <w:szCs w:val="20"/>
                <w:lang w:eastAsia="en-US" w:bidi="ar-SA"/>
              </w:rPr>
              <w:t>administracyjną</w:t>
            </w:r>
          </w:p>
        </w:tc>
      </w:tr>
      <w:tr w14:paraId="7D042C2D">
        <w:tblPrEx>
          <w:tblCellMar>
            <w:top w:w="0" w:type="dxa"/>
            <w:left w:w="5" w:type="dxa"/>
            <w:bottom w:w="0" w:type="dxa"/>
            <w:right w:w="5" w:type="dxa"/>
          </w:tblCellMar>
        </w:tblPrEx>
        <w:trPr>
          <w:trHeight w:val="1020" w:hRule="atLeast"/>
        </w:trPr>
        <w:tc>
          <w:tcPr>
            <w:tcW w:w="627" w:type="dxa"/>
            <w:tcBorders>
              <w:top w:val="single" w:color="000009" w:sz="4" w:space="0"/>
              <w:left w:val="single" w:color="000009" w:sz="4" w:space="0"/>
              <w:bottom w:val="single" w:color="000009" w:sz="4" w:space="0"/>
              <w:right w:val="single" w:color="000009" w:sz="4" w:space="0"/>
            </w:tcBorders>
          </w:tcPr>
          <w:p w14:paraId="75B416F3">
            <w:pPr>
              <w:pStyle w:val="36"/>
              <w:widowControl w:val="0"/>
              <w:suppressAutoHyphens/>
              <w:spacing w:before="0" w:after="0"/>
              <w:jc w:val="left"/>
              <w:rPr>
                <w:rFonts w:ascii="Times New Roman" w:hAnsi="Times New Roman"/>
              </w:rPr>
            </w:pPr>
          </w:p>
        </w:tc>
        <w:tc>
          <w:tcPr>
            <w:tcW w:w="1745" w:type="dxa"/>
            <w:tcBorders>
              <w:top w:val="single" w:color="000009" w:sz="4" w:space="0"/>
              <w:left w:val="single" w:color="000009" w:sz="4" w:space="0"/>
              <w:bottom w:val="single" w:color="000009" w:sz="4" w:space="0"/>
              <w:right w:val="single" w:color="000009" w:sz="4" w:space="0"/>
            </w:tcBorders>
          </w:tcPr>
          <w:p w14:paraId="7E033F77">
            <w:pPr>
              <w:pStyle w:val="36"/>
              <w:widowControl w:val="0"/>
              <w:suppressAutoHyphens/>
              <w:spacing w:before="0" w:after="0"/>
              <w:jc w:val="left"/>
              <w:rPr>
                <w:rFonts w:ascii="Times New Roman" w:hAnsi="Times New Roman"/>
              </w:rPr>
            </w:pPr>
          </w:p>
        </w:tc>
        <w:tc>
          <w:tcPr>
            <w:tcW w:w="1415" w:type="dxa"/>
            <w:tcBorders>
              <w:top w:val="single" w:color="000009" w:sz="4" w:space="0"/>
              <w:left w:val="single" w:color="000009" w:sz="4" w:space="0"/>
              <w:bottom w:val="single" w:color="000009" w:sz="4" w:space="0"/>
              <w:right w:val="single" w:color="000009" w:sz="4" w:space="0"/>
            </w:tcBorders>
          </w:tcPr>
          <w:p w14:paraId="791D977C">
            <w:pPr>
              <w:pStyle w:val="36"/>
              <w:widowControl w:val="0"/>
              <w:suppressAutoHyphens/>
              <w:spacing w:before="0" w:after="0"/>
              <w:jc w:val="left"/>
              <w:rPr>
                <w:rFonts w:ascii="Times New Roman" w:hAnsi="Times New Roman"/>
              </w:rPr>
            </w:pPr>
          </w:p>
        </w:tc>
        <w:tc>
          <w:tcPr>
            <w:tcW w:w="1565" w:type="dxa"/>
            <w:tcBorders>
              <w:top w:val="single" w:color="000009" w:sz="4" w:space="0"/>
              <w:left w:val="single" w:color="000009" w:sz="4" w:space="0"/>
              <w:bottom w:val="single" w:color="000009" w:sz="4" w:space="0"/>
              <w:right w:val="single" w:color="000009" w:sz="4" w:space="0"/>
            </w:tcBorders>
          </w:tcPr>
          <w:p w14:paraId="3CD0C953">
            <w:pPr>
              <w:pStyle w:val="36"/>
              <w:widowControl w:val="0"/>
              <w:suppressAutoHyphens/>
              <w:spacing w:before="0" w:after="0"/>
              <w:jc w:val="left"/>
              <w:rPr>
                <w:rFonts w:ascii="Times New Roman" w:hAnsi="Times New Roman"/>
              </w:rPr>
            </w:pPr>
          </w:p>
        </w:tc>
        <w:tc>
          <w:tcPr>
            <w:tcW w:w="2126" w:type="dxa"/>
            <w:tcBorders>
              <w:top w:val="single" w:color="000009" w:sz="4" w:space="0"/>
              <w:left w:val="single" w:color="000009" w:sz="4" w:space="0"/>
              <w:bottom w:val="single" w:color="000009" w:sz="4" w:space="0"/>
              <w:right w:val="single" w:color="000009" w:sz="4" w:space="0"/>
            </w:tcBorders>
          </w:tcPr>
          <w:p w14:paraId="36B2D469">
            <w:pPr>
              <w:pStyle w:val="36"/>
              <w:widowControl w:val="0"/>
              <w:suppressAutoHyphens/>
              <w:spacing w:before="0" w:after="0"/>
              <w:jc w:val="left"/>
              <w:rPr>
                <w:rFonts w:ascii="Times New Roman" w:hAnsi="Times New Roman"/>
              </w:rPr>
            </w:pPr>
          </w:p>
        </w:tc>
        <w:tc>
          <w:tcPr>
            <w:tcW w:w="2123" w:type="dxa"/>
            <w:tcBorders>
              <w:top w:val="single" w:color="000009" w:sz="4" w:space="0"/>
              <w:left w:val="single" w:color="000009" w:sz="4" w:space="0"/>
              <w:bottom w:val="single" w:color="000009" w:sz="4" w:space="0"/>
              <w:right w:val="single" w:color="000009" w:sz="4" w:space="0"/>
            </w:tcBorders>
          </w:tcPr>
          <w:p w14:paraId="5CCDB6D3">
            <w:pPr>
              <w:pStyle w:val="36"/>
              <w:widowControl w:val="0"/>
              <w:suppressAutoHyphens/>
              <w:spacing w:before="0" w:after="0"/>
              <w:jc w:val="left"/>
              <w:rPr>
                <w:rFonts w:ascii="Times New Roman" w:hAnsi="Times New Roman"/>
              </w:rPr>
            </w:pPr>
          </w:p>
        </w:tc>
      </w:tr>
      <w:tr w14:paraId="4CB61B70">
        <w:tblPrEx>
          <w:tblCellMar>
            <w:top w:w="0" w:type="dxa"/>
            <w:left w:w="5" w:type="dxa"/>
            <w:bottom w:w="0" w:type="dxa"/>
            <w:right w:w="5" w:type="dxa"/>
          </w:tblCellMar>
        </w:tblPrEx>
        <w:trPr>
          <w:trHeight w:val="1017" w:hRule="atLeast"/>
        </w:trPr>
        <w:tc>
          <w:tcPr>
            <w:tcW w:w="627" w:type="dxa"/>
            <w:tcBorders>
              <w:top w:val="single" w:color="000009" w:sz="4" w:space="0"/>
              <w:left w:val="single" w:color="000009" w:sz="4" w:space="0"/>
              <w:bottom w:val="single" w:color="000009" w:sz="4" w:space="0"/>
              <w:right w:val="single" w:color="000009" w:sz="4" w:space="0"/>
            </w:tcBorders>
          </w:tcPr>
          <w:p w14:paraId="00EDF3D2">
            <w:pPr>
              <w:pStyle w:val="36"/>
              <w:widowControl w:val="0"/>
              <w:suppressAutoHyphens/>
              <w:spacing w:before="0" w:after="0"/>
              <w:jc w:val="left"/>
              <w:rPr>
                <w:rFonts w:ascii="Times New Roman" w:hAnsi="Times New Roman"/>
              </w:rPr>
            </w:pPr>
          </w:p>
        </w:tc>
        <w:tc>
          <w:tcPr>
            <w:tcW w:w="1745" w:type="dxa"/>
            <w:tcBorders>
              <w:top w:val="single" w:color="000009" w:sz="4" w:space="0"/>
              <w:left w:val="single" w:color="000009" w:sz="4" w:space="0"/>
              <w:bottom w:val="single" w:color="000009" w:sz="4" w:space="0"/>
              <w:right w:val="single" w:color="000009" w:sz="4" w:space="0"/>
            </w:tcBorders>
          </w:tcPr>
          <w:p w14:paraId="00CC6A5A">
            <w:pPr>
              <w:pStyle w:val="36"/>
              <w:widowControl w:val="0"/>
              <w:suppressAutoHyphens/>
              <w:spacing w:before="0" w:after="0"/>
              <w:jc w:val="left"/>
              <w:rPr>
                <w:rFonts w:ascii="Times New Roman" w:hAnsi="Times New Roman"/>
              </w:rPr>
            </w:pPr>
          </w:p>
        </w:tc>
        <w:tc>
          <w:tcPr>
            <w:tcW w:w="1415" w:type="dxa"/>
            <w:tcBorders>
              <w:top w:val="single" w:color="000009" w:sz="4" w:space="0"/>
              <w:left w:val="single" w:color="000009" w:sz="4" w:space="0"/>
              <w:bottom w:val="single" w:color="000009" w:sz="4" w:space="0"/>
              <w:right w:val="single" w:color="000009" w:sz="4" w:space="0"/>
            </w:tcBorders>
          </w:tcPr>
          <w:p w14:paraId="68BF2C30">
            <w:pPr>
              <w:pStyle w:val="36"/>
              <w:widowControl w:val="0"/>
              <w:suppressAutoHyphens/>
              <w:spacing w:before="0" w:after="0"/>
              <w:jc w:val="left"/>
              <w:rPr>
                <w:rFonts w:ascii="Times New Roman" w:hAnsi="Times New Roman"/>
              </w:rPr>
            </w:pPr>
          </w:p>
        </w:tc>
        <w:tc>
          <w:tcPr>
            <w:tcW w:w="1565" w:type="dxa"/>
            <w:tcBorders>
              <w:top w:val="single" w:color="000009" w:sz="4" w:space="0"/>
              <w:left w:val="single" w:color="000009" w:sz="4" w:space="0"/>
              <w:bottom w:val="single" w:color="000009" w:sz="4" w:space="0"/>
              <w:right w:val="single" w:color="000009" w:sz="4" w:space="0"/>
            </w:tcBorders>
          </w:tcPr>
          <w:p w14:paraId="797E80BB">
            <w:pPr>
              <w:pStyle w:val="36"/>
              <w:widowControl w:val="0"/>
              <w:suppressAutoHyphens/>
              <w:spacing w:before="0" w:after="0"/>
              <w:jc w:val="left"/>
              <w:rPr>
                <w:rFonts w:ascii="Times New Roman" w:hAnsi="Times New Roman"/>
              </w:rPr>
            </w:pPr>
          </w:p>
        </w:tc>
        <w:tc>
          <w:tcPr>
            <w:tcW w:w="2126" w:type="dxa"/>
            <w:tcBorders>
              <w:top w:val="single" w:color="000009" w:sz="4" w:space="0"/>
              <w:left w:val="single" w:color="000009" w:sz="4" w:space="0"/>
              <w:bottom w:val="single" w:color="000009" w:sz="4" w:space="0"/>
              <w:right w:val="single" w:color="000009" w:sz="4" w:space="0"/>
            </w:tcBorders>
          </w:tcPr>
          <w:p w14:paraId="421D87A1">
            <w:pPr>
              <w:pStyle w:val="36"/>
              <w:widowControl w:val="0"/>
              <w:suppressAutoHyphens/>
              <w:spacing w:before="0" w:after="0"/>
              <w:jc w:val="left"/>
              <w:rPr>
                <w:rFonts w:ascii="Times New Roman" w:hAnsi="Times New Roman"/>
              </w:rPr>
            </w:pPr>
          </w:p>
        </w:tc>
        <w:tc>
          <w:tcPr>
            <w:tcW w:w="2123" w:type="dxa"/>
            <w:tcBorders>
              <w:top w:val="single" w:color="000009" w:sz="4" w:space="0"/>
              <w:left w:val="single" w:color="000009" w:sz="4" w:space="0"/>
              <w:bottom w:val="single" w:color="000009" w:sz="4" w:space="0"/>
              <w:right w:val="single" w:color="000009" w:sz="4" w:space="0"/>
            </w:tcBorders>
          </w:tcPr>
          <w:p w14:paraId="79390990">
            <w:pPr>
              <w:pStyle w:val="36"/>
              <w:widowControl w:val="0"/>
              <w:suppressAutoHyphens/>
              <w:spacing w:before="0" w:after="0"/>
              <w:jc w:val="left"/>
              <w:rPr>
                <w:rFonts w:ascii="Times New Roman" w:hAnsi="Times New Roman"/>
              </w:rPr>
            </w:pPr>
          </w:p>
        </w:tc>
      </w:tr>
      <w:tr w14:paraId="65305CFF">
        <w:tblPrEx>
          <w:tblCellMar>
            <w:top w:w="0" w:type="dxa"/>
            <w:left w:w="5" w:type="dxa"/>
            <w:bottom w:w="0" w:type="dxa"/>
            <w:right w:w="5" w:type="dxa"/>
          </w:tblCellMar>
        </w:tblPrEx>
        <w:trPr>
          <w:trHeight w:val="1017" w:hRule="atLeast"/>
        </w:trPr>
        <w:tc>
          <w:tcPr>
            <w:tcW w:w="627" w:type="dxa"/>
            <w:tcBorders>
              <w:top w:val="single" w:color="000009" w:sz="4" w:space="0"/>
              <w:left w:val="single" w:color="000009" w:sz="4" w:space="0"/>
              <w:bottom w:val="single" w:color="000009" w:sz="4" w:space="0"/>
              <w:right w:val="single" w:color="000009" w:sz="4" w:space="0"/>
            </w:tcBorders>
          </w:tcPr>
          <w:p w14:paraId="45BE1B5A">
            <w:pPr>
              <w:pStyle w:val="36"/>
              <w:widowControl w:val="0"/>
              <w:suppressAutoHyphens/>
              <w:spacing w:before="0" w:after="0"/>
              <w:jc w:val="left"/>
              <w:rPr>
                <w:rFonts w:ascii="Times New Roman" w:hAnsi="Times New Roman"/>
              </w:rPr>
            </w:pPr>
          </w:p>
        </w:tc>
        <w:tc>
          <w:tcPr>
            <w:tcW w:w="1745" w:type="dxa"/>
            <w:tcBorders>
              <w:top w:val="single" w:color="000009" w:sz="4" w:space="0"/>
              <w:left w:val="single" w:color="000009" w:sz="4" w:space="0"/>
              <w:bottom w:val="single" w:color="000009" w:sz="4" w:space="0"/>
              <w:right w:val="single" w:color="000009" w:sz="4" w:space="0"/>
            </w:tcBorders>
          </w:tcPr>
          <w:p w14:paraId="5305E098">
            <w:pPr>
              <w:pStyle w:val="36"/>
              <w:widowControl w:val="0"/>
              <w:suppressAutoHyphens/>
              <w:spacing w:before="0" w:after="0"/>
              <w:jc w:val="left"/>
              <w:rPr>
                <w:rFonts w:ascii="Times New Roman" w:hAnsi="Times New Roman"/>
              </w:rPr>
            </w:pPr>
          </w:p>
        </w:tc>
        <w:tc>
          <w:tcPr>
            <w:tcW w:w="1415" w:type="dxa"/>
            <w:tcBorders>
              <w:top w:val="single" w:color="000009" w:sz="4" w:space="0"/>
              <w:left w:val="single" w:color="000009" w:sz="4" w:space="0"/>
              <w:bottom w:val="single" w:color="000009" w:sz="4" w:space="0"/>
              <w:right w:val="single" w:color="000009" w:sz="4" w:space="0"/>
            </w:tcBorders>
          </w:tcPr>
          <w:p w14:paraId="1351E504">
            <w:pPr>
              <w:pStyle w:val="36"/>
              <w:widowControl w:val="0"/>
              <w:suppressAutoHyphens/>
              <w:spacing w:before="0" w:after="0"/>
              <w:jc w:val="left"/>
              <w:rPr>
                <w:rFonts w:ascii="Times New Roman" w:hAnsi="Times New Roman"/>
              </w:rPr>
            </w:pPr>
          </w:p>
        </w:tc>
        <w:tc>
          <w:tcPr>
            <w:tcW w:w="1565" w:type="dxa"/>
            <w:tcBorders>
              <w:top w:val="single" w:color="000009" w:sz="4" w:space="0"/>
              <w:left w:val="single" w:color="000009" w:sz="4" w:space="0"/>
              <w:bottom w:val="single" w:color="000009" w:sz="4" w:space="0"/>
              <w:right w:val="single" w:color="000009" w:sz="4" w:space="0"/>
            </w:tcBorders>
          </w:tcPr>
          <w:p w14:paraId="73AEEFF9">
            <w:pPr>
              <w:pStyle w:val="36"/>
              <w:widowControl w:val="0"/>
              <w:suppressAutoHyphens/>
              <w:spacing w:before="0" w:after="0"/>
              <w:jc w:val="left"/>
              <w:rPr>
                <w:rFonts w:ascii="Times New Roman" w:hAnsi="Times New Roman"/>
              </w:rPr>
            </w:pPr>
          </w:p>
        </w:tc>
        <w:tc>
          <w:tcPr>
            <w:tcW w:w="2126" w:type="dxa"/>
            <w:tcBorders>
              <w:top w:val="single" w:color="000009" w:sz="4" w:space="0"/>
              <w:left w:val="single" w:color="000009" w:sz="4" w:space="0"/>
              <w:bottom w:val="single" w:color="000009" w:sz="4" w:space="0"/>
              <w:right w:val="single" w:color="000009" w:sz="4" w:space="0"/>
            </w:tcBorders>
          </w:tcPr>
          <w:p w14:paraId="482008A1">
            <w:pPr>
              <w:pStyle w:val="36"/>
              <w:widowControl w:val="0"/>
              <w:suppressAutoHyphens/>
              <w:spacing w:before="0" w:after="0"/>
              <w:jc w:val="left"/>
              <w:rPr>
                <w:rFonts w:ascii="Times New Roman" w:hAnsi="Times New Roman"/>
              </w:rPr>
            </w:pPr>
          </w:p>
        </w:tc>
        <w:tc>
          <w:tcPr>
            <w:tcW w:w="2123" w:type="dxa"/>
            <w:tcBorders>
              <w:top w:val="single" w:color="000009" w:sz="4" w:space="0"/>
              <w:left w:val="single" w:color="000009" w:sz="4" w:space="0"/>
              <w:bottom w:val="single" w:color="000009" w:sz="4" w:space="0"/>
              <w:right w:val="single" w:color="000009" w:sz="4" w:space="0"/>
            </w:tcBorders>
          </w:tcPr>
          <w:p w14:paraId="438C79CC">
            <w:pPr>
              <w:pStyle w:val="36"/>
              <w:widowControl w:val="0"/>
              <w:suppressAutoHyphens/>
              <w:spacing w:before="0" w:after="0"/>
              <w:jc w:val="left"/>
              <w:rPr>
                <w:rFonts w:ascii="Times New Roman" w:hAnsi="Times New Roman"/>
              </w:rPr>
            </w:pPr>
          </w:p>
        </w:tc>
      </w:tr>
      <w:tr w14:paraId="1A581F1A">
        <w:tblPrEx>
          <w:tblCellMar>
            <w:top w:w="0" w:type="dxa"/>
            <w:left w:w="5" w:type="dxa"/>
            <w:bottom w:w="0" w:type="dxa"/>
            <w:right w:w="5" w:type="dxa"/>
          </w:tblCellMar>
        </w:tblPrEx>
        <w:trPr>
          <w:trHeight w:val="1017" w:hRule="atLeast"/>
        </w:trPr>
        <w:tc>
          <w:tcPr>
            <w:tcW w:w="627" w:type="dxa"/>
            <w:tcBorders>
              <w:top w:val="single" w:color="000009" w:sz="4" w:space="0"/>
              <w:left w:val="single" w:color="000009" w:sz="4" w:space="0"/>
              <w:bottom w:val="single" w:color="000009" w:sz="4" w:space="0"/>
              <w:right w:val="single" w:color="000009" w:sz="4" w:space="0"/>
            </w:tcBorders>
          </w:tcPr>
          <w:p w14:paraId="6AC47611">
            <w:pPr>
              <w:pStyle w:val="36"/>
              <w:widowControl w:val="0"/>
              <w:suppressAutoHyphens/>
              <w:spacing w:before="0" w:after="0"/>
              <w:jc w:val="left"/>
              <w:rPr>
                <w:rFonts w:ascii="Times New Roman" w:hAnsi="Times New Roman"/>
              </w:rPr>
            </w:pPr>
          </w:p>
        </w:tc>
        <w:tc>
          <w:tcPr>
            <w:tcW w:w="1745" w:type="dxa"/>
            <w:tcBorders>
              <w:top w:val="single" w:color="000009" w:sz="4" w:space="0"/>
              <w:left w:val="single" w:color="000009" w:sz="4" w:space="0"/>
              <w:bottom w:val="single" w:color="000009" w:sz="4" w:space="0"/>
              <w:right w:val="single" w:color="000009" w:sz="4" w:space="0"/>
            </w:tcBorders>
          </w:tcPr>
          <w:p w14:paraId="5881E6BE">
            <w:pPr>
              <w:pStyle w:val="36"/>
              <w:widowControl w:val="0"/>
              <w:suppressAutoHyphens/>
              <w:spacing w:before="0" w:after="0"/>
              <w:jc w:val="left"/>
              <w:rPr>
                <w:rFonts w:ascii="Times New Roman" w:hAnsi="Times New Roman"/>
              </w:rPr>
            </w:pPr>
          </w:p>
        </w:tc>
        <w:tc>
          <w:tcPr>
            <w:tcW w:w="1415" w:type="dxa"/>
            <w:tcBorders>
              <w:top w:val="single" w:color="000009" w:sz="4" w:space="0"/>
              <w:left w:val="single" w:color="000009" w:sz="4" w:space="0"/>
              <w:bottom w:val="single" w:color="000009" w:sz="4" w:space="0"/>
              <w:right w:val="single" w:color="000009" w:sz="4" w:space="0"/>
            </w:tcBorders>
          </w:tcPr>
          <w:p w14:paraId="1C0FE246">
            <w:pPr>
              <w:pStyle w:val="36"/>
              <w:widowControl w:val="0"/>
              <w:suppressAutoHyphens/>
              <w:spacing w:before="0" w:after="0"/>
              <w:jc w:val="left"/>
              <w:rPr>
                <w:rFonts w:ascii="Times New Roman" w:hAnsi="Times New Roman"/>
              </w:rPr>
            </w:pPr>
          </w:p>
        </w:tc>
        <w:tc>
          <w:tcPr>
            <w:tcW w:w="1565" w:type="dxa"/>
            <w:tcBorders>
              <w:top w:val="single" w:color="000009" w:sz="4" w:space="0"/>
              <w:left w:val="single" w:color="000009" w:sz="4" w:space="0"/>
              <w:bottom w:val="single" w:color="000009" w:sz="4" w:space="0"/>
              <w:right w:val="single" w:color="000009" w:sz="4" w:space="0"/>
            </w:tcBorders>
          </w:tcPr>
          <w:p w14:paraId="53DCFAF0">
            <w:pPr>
              <w:pStyle w:val="36"/>
              <w:widowControl w:val="0"/>
              <w:suppressAutoHyphens/>
              <w:spacing w:before="0" w:after="0"/>
              <w:jc w:val="left"/>
              <w:rPr>
                <w:rFonts w:ascii="Times New Roman" w:hAnsi="Times New Roman"/>
              </w:rPr>
            </w:pPr>
          </w:p>
        </w:tc>
        <w:tc>
          <w:tcPr>
            <w:tcW w:w="2126" w:type="dxa"/>
            <w:tcBorders>
              <w:top w:val="single" w:color="000009" w:sz="4" w:space="0"/>
              <w:left w:val="single" w:color="000009" w:sz="4" w:space="0"/>
              <w:bottom w:val="single" w:color="000009" w:sz="4" w:space="0"/>
              <w:right w:val="single" w:color="000009" w:sz="4" w:space="0"/>
            </w:tcBorders>
          </w:tcPr>
          <w:p w14:paraId="30D86A42">
            <w:pPr>
              <w:pStyle w:val="36"/>
              <w:widowControl w:val="0"/>
              <w:suppressAutoHyphens/>
              <w:spacing w:before="0" w:after="0"/>
              <w:jc w:val="left"/>
              <w:rPr>
                <w:rFonts w:ascii="Times New Roman" w:hAnsi="Times New Roman"/>
              </w:rPr>
            </w:pPr>
          </w:p>
        </w:tc>
        <w:tc>
          <w:tcPr>
            <w:tcW w:w="2123" w:type="dxa"/>
            <w:tcBorders>
              <w:top w:val="single" w:color="000009" w:sz="4" w:space="0"/>
              <w:left w:val="single" w:color="000009" w:sz="4" w:space="0"/>
              <w:bottom w:val="single" w:color="000009" w:sz="4" w:space="0"/>
              <w:right w:val="single" w:color="000009" w:sz="4" w:space="0"/>
            </w:tcBorders>
          </w:tcPr>
          <w:p w14:paraId="2B17D810">
            <w:pPr>
              <w:pStyle w:val="36"/>
              <w:widowControl w:val="0"/>
              <w:suppressAutoHyphens/>
              <w:spacing w:before="0" w:after="0"/>
              <w:jc w:val="left"/>
              <w:rPr>
                <w:rFonts w:ascii="Times New Roman" w:hAnsi="Times New Roman"/>
              </w:rPr>
            </w:pPr>
          </w:p>
        </w:tc>
      </w:tr>
      <w:tr w14:paraId="20E10262">
        <w:tblPrEx>
          <w:tblCellMar>
            <w:top w:w="0" w:type="dxa"/>
            <w:left w:w="5" w:type="dxa"/>
            <w:bottom w:w="0" w:type="dxa"/>
            <w:right w:w="5" w:type="dxa"/>
          </w:tblCellMar>
        </w:tblPrEx>
        <w:trPr>
          <w:trHeight w:val="1017" w:hRule="atLeast"/>
        </w:trPr>
        <w:tc>
          <w:tcPr>
            <w:tcW w:w="627" w:type="dxa"/>
            <w:tcBorders>
              <w:top w:val="single" w:color="000009" w:sz="4" w:space="0"/>
              <w:left w:val="single" w:color="000009" w:sz="4" w:space="0"/>
              <w:bottom w:val="single" w:color="000009" w:sz="4" w:space="0"/>
              <w:right w:val="single" w:color="000009" w:sz="4" w:space="0"/>
            </w:tcBorders>
          </w:tcPr>
          <w:p w14:paraId="066C63E2">
            <w:pPr>
              <w:pStyle w:val="36"/>
              <w:widowControl w:val="0"/>
              <w:suppressAutoHyphens/>
              <w:spacing w:before="0" w:after="0"/>
              <w:jc w:val="left"/>
              <w:rPr>
                <w:rFonts w:ascii="Times New Roman" w:hAnsi="Times New Roman"/>
              </w:rPr>
            </w:pPr>
          </w:p>
        </w:tc>
        <w:tc>
          <w:tcPr>
            <w:tcW w:w="1745" w:type="dxa"/>
            <w:tcBorders>
              <w:top w:val="single" w:color="000009" w:sz="4" w:space="0"/>
              <w:left w:val="single" w:color="000009" w:sz="4" w:space="0"/>
              <w:bottom w:val="single" w:color="000009" w:sz="4" w:space="0"/>
              <w:right w:val="single" w:color="000009" w:sz="4" w:space="0"/>
            </w:tcBorders>
          </w:tcPr>
          <w:p w14:paraId="78D5E66A">
            <w:pPr>
              <w:pStyle w:val="36"/>
              <w:widowControl w:val="0"/>
              <w:suppressAutoHyphens/>
              <w:spacing w:before="0" w:after="0"/>
              <w:jc w:val="left"/>
              <w:rPr>
                <w:rFonts w:ascii="Times New Roman" w:hAnsi="Times New Roman"/>
              </w:rPr>
            </w:pPr>
          </w:p>
        </w:tc>
        <w:tc>
          <w:tcPr>
            <w:tcW w:w="1415" w:type="dxa"/>
            <w:tcBorders>
              <w:top w:val="single" w:color="000009" w:sz="4" w:space="0"/>
              <w:left w:val="single" w:color="000009" w:sz="4" w:space="0"/>
              <w:bottom w:val="single" w:color="000009" w:sz="4" w:space="0"/>
              <w:right w:val="single" w:color="000009" w:sz="4" w:space="0"/>
            </w:tcBorders>
          </w:tcPr>
          <w:p w14:paraId="4022CA67">
            <w:pPr>
              <w:pStyle w:val="36"/>
              <w:widowControl w:val="0"/>
              <w:suppressAutoHyphens/>
              <w:spacing w:before="0" w:after="0"/>
              <w:jc w:val="left"/>
              <w:rPr>
                <w:rFonts w:ascii="Times New Roman" w:hAnsi="Times New Roman"/>
              </w:rPr>
            </w:pPr>
          </w:p>
        </w:tc>
        <w:tc>
          <w:tcPr>
            <w:tcW w:w="1565" w:type="dxa"/>
            <w:tcBorders>
              <w:top w:val="single" w:color="000009" w:sz="4" w:space="0"/>
              <w:left w:val="single" w:color="000009" w:sz="4" w:space="0"/>
              <w:bottom w:val="single" w:color="000009" w:sz="4" w:space="0"/>
              <w:right w:val="single" w:color="000009" w:sz="4" w:space="0"/>
            </w:tcBorders>
          </w:tcPr>
          <w:p w14:paraId="3E067057">
            <w:pPr>
              <w:pStyle w:val="36"/>
              <w:widowControl w:val="0"/>
              <w:suppressAutoHyphens/>
              <w:spacing w:before="0" w:after="0"/>
              <w:jc w:val="left"/>
              <w:rPr>
                <w:rFonts w:ascii="Times New Roman" w:hAnsi="Times New Roman"/>
              </w:rPr>
            </w:pPr>
          </w:p>
        </w:tc>
        <w:tc>
          <w:tcPr>
            <w:tcW w:w="2126" w:type="dxa"/>
            <w:tcBorders>
              <w:top w:val="single" w:color="000009" w:sz="4" w:space="0"/>
              <w:left w:val="single" w:color="000009" w:sz="4" w:space="0"/>
              <w:bottom w:val="single" w:color="000009" w:sz="4" w:space="0"/>
              <w:right w:val="single" w:color="000009" w:sz="4" w:space="0"/>
            </w:tcBorders>
          </w:tcPr>
          <w:p w14:paraId="741FC4A1">
            <w:pPr>
              <w:pStyle w:val="36"/>
              <w:widowControl w:val="0"/>
              <w:suppressAutoHyphens/>
              <w:spacing w:before="0" w:after="0"/>
              <w:jc w:val="left"/>
              <w:rPr>
                <w:rFonts w:ascii="Times New Roman" w:hAnsi="Times New Roman"/>
              </w:rPr>
            </w:pPr>
          </w:p>
        </w:tc>
        <w:tc>
          <w:tcPr>
            <w:tcW w:w="2123" w:type="dxa"/>
            <w:tcBorders>
              <w:top w:val="single" w:color="000009" w:sz="4" w:space="0"/>
              <w:left w:val="single" w:color="000009" w:sz="4" w:space="0"/>
              <w:bottom w:val="single" w:color="000009" w:sz="4" w:space="0"/>
              <w:right w:val="single" w:color="000009" w:sz="4" w:space="0"/>
            </w:tcBorders>
          </w:tcPr>
          <w:p w14:paraId="6A9150DD">
            <w:pPr>
              <w:pStyle w:val="36"/>
              <w:widowControl w:val="0"/>
              <w:suppressAutoHyphens/>
              <w:spacing w:before="0" w:after="0"/>
              <w:jc w:val="left"/>
              <w:rPr>
                <w:rFonts w:ascii="Times New Roman" w:hAnsi="Times New Roman"/>
              </w:rPr>
            </w:pPr>
          </w:p>
        </w:tc>
      </w:tr>
    </w:tbl>
    <w:p w14:paraId="107A6A00">
      <w:pPr>
        <w:pStyle w:val="5"/>
        <w:spacing w:before="6" w:after="0"/>
        <w:rPr>
          <w:sz w:val="25"/>
        </w:rPr>
      </w:pPr>
    </w:p>
    <w:p w14:paraId="543BEB9B">
      <w:pPr>
        <w:ind w:left="2803" w:right="350" w:firstLine="0"/>
        <w:jc w:val="center"/>
        <w:rPr>
          <w:b/>
        </w:rPr>
      </w:pPr>
      <w:r>
        <w:rPr>
          <w:b/>
        </w:rPr>
        <w:t>Razem</w:t>
      </w:r>
    </w:p>
    <w:p w14:paraId="1DBCEF63">
      <w:pPr>
        <w:pStyle w:val="5"/>
        <w:spacing w:before="8" w:after="0"/>
        <w:rPr>
          <w:b/>
          <w:sz w:val="19"/>
        </w:rPr>
      </w:pPr>
    </w:p>
    <w:p w14:paraId="42331C27">
      <w:pPr>
        <w:pStyle w:val="5"/>
        <w:spacing w:before="1" w:after="0"/>
        <w:ind w:left="418" w:firstLine="0"/>
      </w:pPr>
      <w:r>
        <w:t>....................................,</w:t>
      </w:r>
      <w:r>
        <w:rPr>
          <w:spacing w:val="-12"/>
        </w:rPr>
        <w:t xml:space="preserve"> </w:t>
      </w:r>
      <w:r>
        <w:t>dnia</w:t>
      </w:r>
      <w:r>
        <w:rPr>
          <w:spacing w:val="-12"/>
        </w:rPr>
        <w:t xml:space="preserve"> </w:t>
      </w:r>
      <w:r>
        <w:t>.....................................</w:t>
      </w:r>
    </w:p>
    <w:p w14:paraId="742A5024">
      <w:pPr>
        <w:pStyle w:val="5"/>
      </w:pPr>
    </w:p>
    <w:p w14:paraId="570760BF">
      <w:pPr>
        <w:pStyle w:val="5"/>
      </w:pPr>
    </w:p>
    <w:p w14:paraId="244B2AFA">
      <w:pPr>
        <w:pStyle w:val="5"/>
        <w:spacing w:before="4" w:after="0"/>
        <w:rPr>
          <w:sz w:val="17"/>
        </w:rPr>
      </w:pPr>
    </w:p>
    <w:p w14:paraId="0FC9E454">
      <w:pPr>
        <w:pStyle w:val="5"/>
        <w:tabs>
          <w:tab w:val="left" w:pos="8505"/>
        </w:tabs>
        <w:spacing w:line="451" w:lineRule="auto"/>
        <w:ind w:left="5894" w:right="4" w:firstLine="249"/>
        <w:sectPr>
          <w:headerReference r:id="rId12" w:type="default"/>
          <w:footerReference r:id="rId13" w:type="default"/>
          <w:footnotePr>
            <w:numFmt w:val="decimal"/>
          </w:footnotePr>
          <w:pgSz w:w="11906" w:h="16838"/>
          <w:pgMar w:top="1417" w:right="1417" w:bottom="1417" w:left="1417" w:header="708" w:footer="708" w:gutter="0"/>
          <w:pgNumType w:fmt="decimal"/>
          <w:cols w:space="720" w:num="1"/>
          <w:formProt w:val="0"/>
          <w:docGrid w:linePitch="299" w:charSpace="28672"/>
        </w:sectPr>
      </w:pPr>
      <w:r>
        <w:t>……………………………………………</w:t>
      </w:r>
      <w:r>
        <w:rPr>
          <w:spacing w:val="-47"/>
        </w:rPr>
        <w:t xml:space="preserve"> </w:t>
      </w:r>
      <w:r>
        <w:t>Podpis</w:t>
      </w:r>
      <w:r>
        <w:rPr>
          <w:spacing w:val="-3"/>
        </w:rPr>
        <w:t xml:space="preserve"> </w:t>
      </w:r>
      <w:r>
        <w:t>i</w:t>
      </w:r>
      <w:r>
        <w:rPr>
          <w:spacing w:val="-2"/>
        </w:rPr>
        <w:t xml:space="preserve"> </w:t>
      </w:r>
      <w:r>
        <w:t>pieczęć</w:t>
      </w:r>
      <w:r>
        <w:rPr>
          <w:spacing w:val="-2"/>
        </w:rPr>
        <w:t xml:space="preserve"> </w:t>
      </w:r>
      <w:r>
        <w:t>Zamawiającego</w:t>
      </w:r>
    </w:p>
    <w:p w14:paraId="20C7B973">
      <w:pPr>
        <w:spacing w:before="29" w:after="0" w:line="451" w:lineRule="auto"/>
        <w:ind w:left="6789" w:right="4" w:firstLine="2"/>
        <w:rPr>
          <w:b/>
          <w:spacing w:val="-47"/>
          <w:sz w:val="16"/>
          <w:szCs w:val="16"/>
        </w:rPr>
      </w:pPr>
      <w:r>
        <w:rPr>
          <w:b/>
          <w:sz w:val="16"/>
          <w:szCs w:val="16"/>
        </w:rPr>
        <w:t>Załącznik nr 3 do umowy</w:t>
      </w:r>
      <w:r>
        <w:rPr>
          <w:b/>
          <w:spacing w:val="-47"/>
          <w:sz w:val="16"/>
          <w:szCs w:val="16"/>
        </w:rPr>
        <w:t xml:space="preserve"> </w:t>
      </w:r>
    </w:p>
    <w:p w14:paraId="48A852AC">
      <w:pPr>
        <w:pStyle w:val="5"/>
        <w:spacing w:before="1" w:after="0" w:line="276" w:lineRule="auto"/>
        <w:ind w:left="418" w:right="5679" w:firstLine="0"/>
      </w:pPr>
      <w:r>
        <w:t>…………………………………………………</w:t>
      </w:r>
      <w:r>
        <w:br w:type="textWrapping"/>
      </w:r>
      <w:r>
        <w:rPr>
          <w:spacing w:val="-47"/>
        </w:rPr>
        <w:t xml:space="preserve"> </w:t>
      </w:r>
      <w:r>
        <w:t>Nazwa</w:t>
      </w:r>
      <w:r>
        <w:rPr>
          <w:spacing w:val="-1"/>
        </w:rPr>
        <w:t xml:space="preserve"> </w:t>
      </w:r>
      <w:r>
        <w:t>i adres</w:t>
      </w:r>
      <w:r>
        <w:rPr>
          <w:spacing w:val="-2"/>
        </w:rPr>
        <w:t xml:space="preserve"> </w:t>
      </w:r>
      <w:r>
        <w:t>Wykonawcy</w:t>
      </w:r>
    </w:p>
    <w:p w14:paraId="0C722AEC">
      <w:pPr>
        <w:spacing w:before="0" w:after="240"/>
        <w:jc w:val="center"/>
        <w:rPr>
          <w:rFonts w:ascii="Arial" w:hAnsi="Arial" w:cs="Arial"/>
          <w:b/>
          <w:sz w:val="24"/>
          <w:szCs w:val="24"/>
        </w:rPr>
      </w:pPr>
      <w:bookmarkStart w:id="4" w:name="_Hlk119956860"/>
      <w:r>
        <w:rPr>
          <w:rFonts w:ascii="Arial" w:hAnsi="Arial" w:cs="Arial"/>
          <w:b/>
          <w:sz w:val="24"/>
          <w:szCs w:val="24"/>
        </w:rPr>
        <w:t>Karta pracy</w:t>
      </w:r>
      <w:bookmarkEnd w:id="4"/>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8"/>
        <w:gridCol w:w="5660"/>
      </w:tblGrid>
      <w:tr w14:paraId="76E7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vAlign w:val="center"/>
          </w:tcPr>
          <w:p w14:paraId="548352C3">
            <w:pPr>
              <w:widowControl w:val="0"/>
              <w:suppressAutoHyphens w:val="0"/>
              <w:spacing w:before="0" w:after="0"/>
              <w:jc w:val="left"/>
              <w:rPr>
                <w:rFonts w:cstheme="minorHAnsi"/>
                <w:b/>
              </w:rPr>
            </w:pPr>
            <w:r>
              <w:rPr>
                <w:rFonts w:cstheme="minorHAnsi"/>
                <w:b/>
                <w:kern w:val="0"/>
                <w:sz w:val="22"/>
                <w:szCs w:val="22"/>
                <w:lang w:eastAsia="en-US" w:bidi="ar-SA"/>
              </w:rPr>
              <w:t>Imię i nazwisko świadczeniobiorcy</w:t>
            </w:r>
          </w:p>
        </w:tc>
        <w:tc>
          <w:tcPr>
            <w:tcW w:w="5528" w:type="dxa"/>
          </w:tcPr>
          <w:p w14:paraId="03F5937D">
            <w:pPr>
              <w:widowControl w:val="0"/>
              <w:suppressAutoHyphens w:val="0"/>
              <w:spacing w:before="0" w:after="0"/>
              <w:jc w:val="left"/>
              <w:rPr>
                <w:rFonts w:cstheme="minorHAnsi"/>
              </w:rPr>
            </w:pPr>
          </w:p>
        </w:tc>
      </w:tr>
      <w:tr w14:paraId="0C092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vAlign w:val="center"/>
          </w:tcPr>
          <w:p w14:paraId="08B5E700">
            <w:pPr>
              <w:widowControl w:val="0"/>
              <w:suppressAutoHyphens w:val="0"/>
              <w:spacing w:before="0" w:after="0"/>
              <w:jc w:val="left"/>
              <w:rPr>
                <w:rFonts w:cstheme="minorHAnsi"/>
                <w:b/>
              </w:rPr>
            </w:pPr>
            <w:r>
              <w:rPr>
                <w:rFonts w:cstheme="minorHAnsi"/>
                <w:b/>
                <w:kern w:val="0"/>
                <w:sz w:val="22"/>
                <w:szCs w:val="22"/>
                <w:lang w:eastAsia="en-US" w:bidi="ar-SA"/>
              </w:rPr>
              <w:t>Adres świadczenia usługi</w:t>
            </w:r>
          </w:p>
        </w:tc>
        <w:tc>
          <w:tcPr>
            <w:tcW w:w="5528" w:type="dxa"/>
          </w:tcPr>
          <w:p w14:paraId="172ADADE">
            <w:pPr>
              <w:widowControl w:val="0"/>
              <w:suppressAutoHyphens w:val="0"/>
              <w:spacing w:before="0" w:after="0"/>
              <w:jc w:val="left"/>
              <w:rPr>
                <w:rFonts w:cstheme="minorHAnsi"/>
              </w:rPr>
            </w:pPr>
          </w:p>
        </w:tc>
      </w:tr>
      <w:tr w14:paraId="3E54D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vAlign w:val="center"/>
          </w:tcPr>
          <w:p w14:paraId="13267C9B">
            <w:pPr>
              <w:widowControl w:val="0"/>
              <w:suppressAutoHyphens w:val="0"/>
              <w:spacing w:before="0" w:after="0"/>
              <w:jc w:val="left"/>
              <w:rPr>
                <w:rFonts w:cstheme="minorHAnsi"/>
                <w:b/>
              </w:rPr>
            </w:pPr>
            <w:r>
              <w:rPr>
                <w:rFonts w:cstheme="minorHAnsi"/>
                <w:b/>
                <w:kern w:val="0"/>
                <w:sz w:val="22"/>
                <w:szCs w:val="22"/>
                <w:lang w:eastAsia="en-US" w:bidi="ar-SA"/>
              </w:rPr>
              <w:t>Imię i nazwisko realizatora usług</w:t>
            </w:r>
          </w:p>
        </w:tc>
        <w:tc>
          <w:tcPr>
            <w:tcW w:w="5528" w:type="dxa"/>
          </w:tcPr>
          <w:p w14:paraId="3CD2D7CC">
            <w:pPr>
              <w:widowControl w:val="0"/>
              <w:suppressAutoHyphens w:val="0"/>
              <w:spacing w:before="0" w:after="0"/>
              <w:jc w:val="left"/>
              <w:rPr>
                <w:rFonts w:cstheme="minorHAnsi"/>
              </w:rPr>
            </w:pPr>
          </w:p>
        </w:tc>
      </w:tr>
      <w:tr w14:paraId="0B23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vAlign w:val="center"/>
          </w:tcPr>
          <w:p w14:paraId="08A67573">
            <w:pPr>
              <w:widowControl w:val="0"/>
              <w:suppressAutoHyphens w:val="0"/>
              <w:spacing w:before="0" w:after="0"/>
              <w:jc w:val="left"/>
              <w:rPr>
                <w:rFonts w:cstheme="minorHAnsi"/>
                <w:b/>
              </w:rPr>
            </w:pPr>
            <w:r>
              <w:rPr>
                <w:rFonts w:cstheme="minorHAnsi"/>
                <w:b/>
                <w:kern w:val="0"/>
                <w:sz w:val="22"/>
                <w:szCs w:val="22"/>
                <w:lang w:eastAsia="en-US" w:bidi="ar-SA"/>
              </w:rPr>
              <w:t xml:space="preserve">Nazwa usługi </w:t>
            </w:r>
          </w:p>
        </w:tc>
        <w:tc>
          <w:tcPr>
            <w:tcW w:w="5528" w:type="dxa"/>
          </w:tcPr>
          <w:p w14:paraId="1AAF0483">
            <w:pPr>
              <w:widowControl w:val="0"/>
              <w:suppressAutoHyphens w:val="0"/>
              <w:spacing w:before="0" w:after="0"/>
              <w:jc w:val="left"/>
              <w:rPr>
                <w:rFonts w:cstheme="minorHAnsi"/>
              </w:rPr>
            </w:pPr>
          </w:p>
        </w:tc>
      </w:tr>
      <w:tr w14:paraId="1F20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vAlign w:val="center"/>
          </w:tcPr>
          <w:p w14:paraId="1F44BC28">
            <w:pPr>
              <w:widowControl w:val="0"/>
              <w:suppressAutoHyphens w:val="0"/>
              <w:spacing w:before="0" w:after="0"/>
              <w:jc w:val="left"/>
              <w:rPr>
                <w:rFonts w:cstheme="minorHAnsi"/>
                <w:b/>
              </w:rPr>
            </w:pPr>
            <w:r>
              <w:rPr>
                <w:rFonts w:cstheme="minorHAnsi"/>
                <w:b/>
                <w:kern w:val="0"/>
                <w:sz w:val="22"/>
                <w:szCs w:val="22"/>
                <w:lang w:eastAsia="en-US" w:bidi="ar-SA"/>
              </w:rPr>
              <w:t xml:space="preserve">Miesiąc </w:t>
            </w:r>
          </w:p>
        </w:tc>
        <w:tc>
          <w:tcPr>
            <w:tcW w:w="5528" w:type="dxa"/>
          </w:tcPr>
          <w:p w14:paraId="4A1ED760">
            <w:pPr>
              <w:widowControl w:val="0"/>
              <w:suppressAutoHyphens w:val="0"/>
              <w:spacing w:before="0" w:after="0"/>
              <w:jc w:val="left"/>
              <w:rPr>
                <w:rFonts w:cstheme="minorHAnsi"/>
              </w:rPr>
            </w:pPr>
          </w:p>
        </w:tc>
      </w:tr>
    </w:tbl>
    <w:p w14:paraId="009B2E77">
      <w:pPr>
        <w:rPr>
          <w:rFonts w:cstheme="minorHAnsi"/>
        </w:rPr>
      </w:pP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8"/>
        <w:gridCol w:w="1723"/>
        <w:gridCol w:w="1309"/>
        <w:gridCol w:w="2974"/>
        <w:gridCol w:w="2113"/>
      </w:tblGrid>
      <w:tr w14:paraId="77F99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667E49A8">
            <w:pPr>
              <w:widowControl w:val="0"/>
              <w:suppressAutoHyphens w:val="0"/>
              <w:spacing w:before="0" w:after="0"/>
              <w:jc w:val="center"/>
              <w:rPr>
                <w:rFonts w:cstheme="minorHAnsi"/>
                <w:b/>
              </w:rPr>
            </w:pPr>
            <w:r>
              <w:rPr>
                <w:rFonts w:cstheme="minorHAnsi"/>
                <w:b/>
                <w:kern w:val="0"/>
                <w:sz w:val="22"/>
                <w:szCs w:val="22"/>
                <w:lang w:eastAsia="en-US" w:bidi="ar-SA"/>
              </w:rPr>
              <w:t>Dzień miesiąca</w:t>
            </w:r>
          </w:p>
        </w:tc>
        <w:tc>
          <w:tcPr>
            <w:tcW w:w="1683" w:type="dxa"/>
          </w:tcPr>
          <w:p w14:paraId="3A011BBC">
            <w:pPr>
              <w:widowControl w:val="0"/>
              <w:suppressAutoHyphens w:val="0"/>
              <w:spacing w:before="0" w:after="0"/>
              <w:jc w:val="center"/>
              <w:rPr>
                <w:rFonts w:cstheme="minorHAnsi"/>
                <w:b/>
              </w:rPr>
            </w:pPr>
            <w:r>
              <w:rPr>
                <w:rFonts w:cstheme="minorHAnsi"/>
                <w:b/>
                <w:kern w:val="0"/>
                <w:sz w:val="22"/>
                <w:szCs w:val="22"/>
                <w:lang w:eastAsia="en-US" w:bidi="ar-SA"/>
              </w:rPr>
              <w:t>godziny świadczenia usługi</w:t>
            </w:r>
          </w:p>
          <w:p w14:paraId="6034400A">
            <w:pPr>
              <w:widowControl w:val="0"/>
              <w:suppressAutoHyphens w:val="0"/>
              <w:spacing w:before="0" w:after="0"/>
              <w:jc w:val="center"/>
              <w:rPr>
                <w:rFonts w:cstheme="minorHAnsi"/>
                <w:b/>
              </w:rPr>
            </w:pPr>
            <w:r>
              <w:rPr>
                <w:rFonts w:cstheme="minorHAnsi"/>
                <w:b/>
                <w:kern w:val="0"/>
                <w:sz w:val="22"/>
                <w:szCs w:val="22"/>
                <w:lang w:eastAsia="en-US" w:bidi="ar-SA"/>
              </w:rPr>
              <w:t>od…do…</w:t>
            </w:r>
          </w:p>
        </w:tc>
        <w:tc>
          <w:tcPr>
            <w:tcW w:w="1279" w:type="dxa"/>
            <w:vAlign w:val="center"/>
          </w:tcPr>
          <w:p w14:paraId="3AC94E74">
            <w:pPr>
              <w:widowControl w:val="0"/>
              <w:suppressAutoHyphens w:val="0"/>
              <w:spacing w:before="0" w:after="0"/>
              <w:jc w:val="center"/>
              <w:rPr>
                <w:rFonts w:cstheme="minorHAnsi"/>
                <w:b/>
              </w:rPr>
            </w:pPr>
            <w:r>
              <w:rPr>
                <w:rFonts w:cstheme="minorHAnsi"/>
                <w:b/>
                <w:kern w:val="0"/>
                <w:sz w:val="22"/>
                <w:szCs w:val="22"/>
                <w:lang w:eastAsia="en-US" w:bidi="ar-SA"/>
              </w:rPr>
              <w:t>Liczba godzin</w:t>
            </w:r>
          </w:p>
        </w:tc>
        <w:tc>
          <w:tcPr>
            <w:tcW w:w="2905" w:type="dxa"/>
            <w:vAlign w:val="center"/>
          </w:tcPr>
          <w:p w14:paraId="5EE7D2C6">
            <w:pPr>
              <w:widowControl w:val="0"/>
              <w:suppressAutoHyphens w:val="0"/>
              <w:spacing w:before="0" w:after="0"/>
              <w:jc w:val="center"/>
              <w:rPr>
                <w:rFonts w:cstheme="minorHAnsi"/>
                <w:b/>
              </w:rPr>
            </w:pPr>
            <w:r>
              <w:rPr>
                <w:rFonts w:cstheme="minorHAnsi"/>
                <w:b/>
                <w:kern w:val="0"/>
                <w:sz w:val="22"/>
                <w:szCs w:val="22"/>
                <w:lang w:eastAsia="en-US" w:bidi="ar-SA"/>
              </w:rPr>
              <w:t>Podpis klienta</w:t>
            </w:r>
          </w:p>
        </w:tc>
        <w:tc>
          <w:tcPr>
            <w:tcW w:w="2064" w:type="dxa"/>
            <w:vAlign w:val="center"/>
          </w:tcPr>
          <w:p w14:paraId="7563F279">
            <w:pPr>
              <w:widowControl w:val="0"/>
              <w:suppressAutoHyphens w:val="0"/>
              <w:spacing w:before="0" w:after="0"/>
              <w:jc w:val="center"/>
              <w:rPr>
                <w:rFonts w:cstheme="minorHAnsi"/>
                <w:b/>
              </w:rPr>
            </w:pPr>
            <w:r>
              <w:rPr>
                <w:rFonts w:cstheme="minorHAnsi"/>
                <w:b/>
                <w:kern w:val="0"/>
                <w:sz w:val="22"/>
                <w:szCs w:val="22"/>
                <w:lang w:eastAsia="en-US" w:bidi="ar-SA"/>
              </w:rPr>
              <w:t>Uwagi</w:t>
            </w:r>
          </w:p>
        </w:tc>
      </w:tr>
      <w:tr w14:paraId="0E167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5E21AEC5">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w:t>
            </w:r>
          </w:p>
        </w:tc>
        <w:tc>
          <w:tcPr>
            <w:tcW w:w="1683" w:type="dxa"/>
          </w:tcPr>
          <w:p w14:paraId="1D81E751">
            <w:pPr>
              <w:widowControl w:val="0"/>
              <w:suppressAutoHyphens w:val="0"/>
              <w:spacing w:before="0" w:after="0" w:line="276" w:lineRule="auto"/>
              <w:jc w:val="left"/>
              <w:rPr>
                <w:rFonts w:ascii="Arial" w:hAnsi="Arial" w:cs="Arial"/>
                <w:sz w:val="18"/>
                <w:szCs w:val="18"/>
              </w:rPr>
            </w:pPr>
          </w:p>
        </w:tc>
        <w:tc>
          <w:tcPr>
            <w:tcW w:w="1279" w:type="dxa"/>
          </w:tcPr>
          <w:p w14:paraId="7D369707">
            <w:pPr>
              <w:widowControl w:val="0"/>
              <w:suppressAutoHyphens w:val="0"/>
              <w:spacing w:before="0" w:after="0" w:line="276" w:lineRule="auto"/>
              <w:jc w:val="left"/>
              <w:rPr>
                <w:rFonts w:ascii="Arial" w:hAnsi="Arial" w:cs="Arial"/>
                <w:sz w:val="18"/>
                <w:szCs w:val="18"/>
              </w:rPr>
            </w:pPr>
          </w:p>
        </w:tc>
        <w:tc>
          <w:tcPr>
            <w:tcW w:w="2905" w:type="dxa"/>
          </w:tcPr>
          <w:p w14:paraId="0498B8C8">
            <w:pPr>
              <w:widowControl w:val="0"/>
              <w:suppressAutoHyphens w:val="0"/>
              <w:spacing w:before="0" w:after="0" w:line="276" w:lineRule="auto"/>
              <w:jc w:val="left"/>
              <w:rPr>
                <w:rFonts w:ascii="Arial" w:hAnsi="Arial" w:cs="Arial"/>
                <w:sz w:val="18"/>
                <w:szCs w:val="18"/>
              </w:rPr>
            </w:pPr>
          </w:p>
        </w:tc>
        <w:tc>
          <w:tcPr>
            <w:tcW w:w="2064" w:type="dxa"/>
          </w:tcPr>
          <w:p w14:paraId="1BC1C301">
            <w:pPr>
              <w:widowControl w:val="0"/>
              <w:suppressAutoHyphens w:val="0"/>
              <w:spacing w:before="0" w:after="0" w:line="276" w:lineRule="auto"/>
              <w:jc w:val="left"/>
              <w:rPr>
                <w:rFonts w:ascii="Arial" w:hAnsi="Arial" w:cs="Arial"/>
                <w:sz w:val="18"/>
                <w:szCs w:val="18"/>
              </w:rPr>
            </w:pPr>
          </w:p>
        </w:tc>
      </w:tr>
      <w:tr w14:paraId="211E3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6C37017C">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w:t>
            </w:r>
          </w:p>
        </w:tc>
        <w:tc>
          <w:tcPr>
            <w:tcW w:w="1683" w:type="dxa"/>
          </w:tcPr>
          <w:p w14:paraId="60ADD996">
            <w:pPr>
              <w:widowControl w:val="0"/>
              <w:suppressAutoHyphens w:val="0"/>
              <w:spacing w:before="0" w:after="0" w:line="276" w:lineRule="auto"/>
              <w:jc w:val="left"/>
              <w:rPr>
                <w:rFonts w:ascii="Arial" w:hAnsi="Arial" w:cs="Arial"/>
                <w:sz w:val="18"/>
                <w:szCs w:val="18"/>
              </w:rPr>
            </w:pPr>
          </w:p>
        </w:tc>
        <w:tc>
          <w:tcPr>
            <w:tcW w:w="1279" w:type="dxa"/>
          </w:tcPr>
          <w:p w14:paraId="71090A57">
            <w:pPr>
              <w:widowControl w:val="0"/>
              <w:suppressAutoHyphens w:val="0"/>
              <w:spacing w:before="0" w:after="0" w:line="276" w:lineRule="auto"/>
              <w:jc w:val="left"/>
              <w:rPr>
                <w:rFonts w:ascii="Arial" w:hAnsi="Arial" w:cs="Arial"/>
                <w:sz w:val="18"/>
                <w:szCs w:val="18"/>
              </w:rPr>
            </w:pPr>
          </w:p>
        </w:tc>
        <w:tc>
          <w:tcPr>
            <w:tcW w:w="2905" w:type="dxa"/>
          </w:tcPr>
          <w:p w14:paraId="27D0CD62">
            <w:pPr>
              <w:widowControl w:val="0"/>
              <w:suppressAutoHyphens w:val="0"/>
              <w:spacing w:before="0" w:after="0" w:line="276" w:lineRule="auto"/>
              <w:jc w:val="left"/>
              <w:rPr>
                <w:rFonts w:ascii="Arial" w:hAnsi="Arial" w:cs="Arial"/>
                <w:sz w:val="18"/>
                <w:szCs w:val="18"/>
              </w:rPr>
            </w:pPr>
          </w:p>
        </w:tc>
        <w:tc>
          <w:tcPr>
            <w:tcW w:w="2064" w:type="dxa"/>
          </w:tcPr>
          <w:p w14:paraId="7BD67EAC">
            <w:pPr>
              <w:widowControl w:val="0"/>
              <w:suppressAutoHyphens w:val="0"/>
              <w:spacing w:before="0" w:after="0" w:line="276" w:lineRule="auto"/>
              <w:jc w:val="left"/>
              <w:rPr>
                <w:rFonts w:ascii="Arial" w:hAnsi="Arial" w:cs="Arial"/>
                <w:sz w:val="18"/>
                <w:szCs w:val="18"/>
              </w:rPr>
            </w:pPr>
          </w:p>
        </w:tc>
      </w:tr>
      <w:tr w14:paraId="58BE9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2E7EBC22">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3.</w:t>
            </w:r>
          </w:p>
        </w:tc>
        <w:tc>
          <w:tcPr>
            <w:tcW w:w="1683" w:type="dxa"/>
          </w:tcPr>
          <w:p w14:paraId="35216D3E">
            <w:pPr>
              <w:widowControl w:val="0"/>
              <w:suppressAutoHyphens w:val="0"/>
              <w:spacing w:before="0" w:after="0" w:line="276" w:lineRule="auto"/>
              <w:jc w:val="left"/>
              <w:rPr>
                <w:rFonts w:ascii="Arial" w:hAnsi="Arial" w:cs="Arial"/>
                <w:sz w:val="18"/>
                <w:szCs w:val="18"/>
              </w:rPr>
            </w:pPr>
          </w:p>
        </w:tc>
        <w:tc>
          <w:tcPr>
            <w:tcW w:w="1279" w:type="dxa"/>
          </w:tcPr>
          <w:p w14:paraId="45E1D343">
            <w:pPr>
              <w:widowControl w:val="0"/>
              <w:suppressAutoHyphens w:val="0"/>
              <w:spacing w:before="0" w:after="0" w:line="276" w:lineRule="auto"/>
              <w:jc w:val="left"/>
              <w:rPr>
                <w:rFonts w:ascii="Arial" w:hAnsi="Arial" w:cs="Arial"/>
                <w:sz w:val="18"/>
                <w:szCs w:val="18"/>
              </w:rPr>
            </w:pPr>
          </w:p>
        </w:tc>
        <w:tc>
          <w:tcPr>
            <w:tcW w:w="2905" w:type="dxa"/>
          </w:tcPr>
          <w:p w14:paraId="649AA595">
            <w:pPr>
              <w:widowControl w:val="0"/>
              <w:suppressAutoHyphens w:val="0"/>
              <w:spacing w:before="0" w:after="0" w:line="276" w:lineRule="auto"/>
              <w:jc w:val="left"/>
              <w:rPr>
                <w:rFonts w:ascii="Arial" w:hAnsi="Arial" w:cs="Arial"/>
                <w:sz w:val="18"/>
                <w:szCs w:val="18"/>
              </w:rPr>
            </w:pPr>
          </w:p>
        </w:tc>
        <w:tc>
          <w:tcPr>
            <w:tcW w:w="2064" w:type="dxa"/>
          </w:tcPr>
          <w:p w14:paraId="0BE3E909">
            <w:pPr>
              <w:widowControl w:val="0"/>
              <w:suppressAutoHyphens w:val="0"/>
              <w:spacing w:before="0" w:after="0" w:line="276" w:lineRule="auto"/>
              <w:jc w:val="left"/>
              <w:rPr>
                <w:rFonts w:ascii="Arial" w:hAnsi="Arial" w:cs="Arial"/>
                <w:sz w:val="18"/>
                <w:szCs w:val="18"/>
              </w:rPr>
            </w:pPr>
          </w:p>
        </w:tc>
      </w:tr>
      <w:tr w14:paraId="782C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2BEB8286">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4.</w:t>
            </w:r>
          </w:p>
        </w:tc>
        <w:tc>
          <w:tcPr>
            <w:tcW w:w="1683" w:type="dxa"/>
          </w:tcPr>
          <w:p w14:paraId="5BBEFA05">
            <w:pPr>
              <w:widowControl w:val="0"/>
              <w:suppressAutoHyphens w:val="0"/>
              <w:spacing w:before="0" w:after="0" w:line="276" w:lineRule="auto"/>
              <w:jc w:val="left"/>
              <w:rPr>
                <w:rFonts w:ascii="Arial" w:hAnsi="Arial" w:cs="Arial"/>
                <w:sz w:val="18"/>
                <w:szCs w:val="18"/>
              </w:rPr>
            </w:pPr>
          </w:p>
        </w:tc>
        <w:tc>
          <w:tcPr>
            <w:tcW w:w="1279" w:type="dxa"/>
          </w:tcPr>
          <w:p w14:paraId="5389A714">
            <w:pPr>
              <w:widowControl w:val="0"/>
              <w:suppressAutoHyphens w:val="0"/>
              <w:spacing w:before="0" w:after="0" w:line="276" w:lineRule="auto"/>
              <w:jc w:val="left"/>
              <w:rPr>
                <w:rFonts w:ascii="Arial" w:hAnsi="Arial" w:cs="Arial"/>
                <w:sz w:val="18"/>
                <w:szCs w:val="18"/>
              </w:rPr>
            </w:pPr>
          </w:p>
        </w:tc>
        <w:tc>
          <w:tcPr>
            <w:tcW w:w="2905" w:type="dxa"/>
          </w:tcPr>
          <w:p w14:paraId="54C0EDC2">
            <w:pPr>
              <w:widowControl w:val="0"/>
              <w:suppressAutoHyphens w:val="0"/>
              <w:spacing w:before="0" w:after="0" w:line="276" w:lineRule="auto"/>
              <w:jc w:val="left"/>
              <w:rPr>
                <w:rFonts w:ascii="Arial" w:hAnsi="Arial" w:cs="Arial"/>
                <w:sz w:val="18"/>
                <w:szCs w:val="18"/>
              </w:rPr>
            </w:pPr>
          </w:p>
        </w:tc>
        <w:tc>
          <w:tcPr>
            <w:tcW w:w="2064" w:type="dxa"/>
          </w:tcPr>
          <w:p w14:paraId="1C524397">
            <w:pPr>
              <w:widowControl w:val="0"/>
              <w:suppressAutoHyphens w:val="0"/>
              <w:spacing w:before="0" w:after="0" w:line="276" w:lineRule="auto"/>
              <w:jc w:val="left"/>
              <w:rPr>
                <w:rFonts w:ascii="Arial" w:hAnsi="Arial" w:cs="Arial"/>
                <w:sz w:val="18"/>
                <w:szCs w:val="18"/>
              </w:rPr>
            </w:pPr>
          </w:p>
        </w:tc>
      </w:tr>
      <w:tr w14:paraId="7A3AF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7D3CBC8B">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5.</w:t>
            </w:r>
          </w:p>
        </w:tc>
        <w:tc>
          <w:tcPr>
            <w:tcW w:w="1683" w:type="dxa"/>
          </w:tcPr>
          <w:p w14:paraId="00E10F94">
            <w:pPr>
              <w:widowControl w:val="0"/>
              <w:suppressAutoHyphens w:val="0"/>
              <w:spacing w:before="0" w:after="0" w:line="276" w:lineRule="auto"/>
              <w:jc w:val="left"/>
              <w:rPr>
                <w:rFonts w:ascii="Arial" w:hAnsi="Arial" w:cs="Arial"/>
                <w:sz w:val="18"/>
                <w:szCs w:val="18"/>
              </w:rPr>
            </w:pPr>
          </w:p>
        </w:tc>
        <w:tc>
          <w:tcPr>
            <w:tcW w:w="1279" w:type="dxa"/>
          </w:tcPr>
          <w:p w14:paraId="4E1A715C">
            <w:pPr>
              <w:widowControl w:val="0"/>
              <w:suppressAutoHyphens w:val="0"/>
              <w:spacing w:before="0" w:after="0" w:line="276" w:lineRule="auto"/>
              <w:jc w:val="left"/>
              <w:rPr>
                <w:rFonts w:ascii="Arial" w:hAnsi="Arial" w:cs="Arial"/>
                <w:sz w:val="18"/>
                <w:szCs w:val="18"/>
              </w:rPr>
            </w:pPr>
          </w:p>
        </w:tc>
        <w:tc>
          <w:tcPr>
            <w:tcW w:w="2905" w:type="dxa"/>
          </w:tcPr>
          <w:p w14:paraId="2E16008C">
            <w:pPr>
              <w:widowControl w:val="0"/>
              <w:suppressAutoHyphens w:val="0"/>
              <w:spacing w:before="0" w:after="0" w:line="276" w:lineRule="auto"/>
              <w:jc w:val="left"/>
              <w:rPr>
                <w:rFonts w:ascii="Arial" w:hAnsi="Arial" w:cs="Arial"/>
                <w:sz w:val="18"/>
                <w:szCs w:val="18"/>
              </w:rPr>
            </w:pPr>
          </w:p>
        </w:tc>
        <w:tc>
          <w:tcPr>
            <w:tcW w:w="2064" w:type="dxa"/>
          </w:tcPr>
          <w:p w14:paraId="65301C5F">
            <w:pPr>
              <w:widowControl w:val="0"/>
              <w:suppressAutoHyphens w:val="0"/>
              <w:spacing w:before="0" w:after="0" w:line="276" w:lineRule="auto"/>
              <w:jc w:val="left"/>
              <w:rPr>
                <w:rFonts w:ascii="Arial" w:hAnsi="Arial" w:cs="Arial"/>
                <w:sz w:val="18"/>
                <w:szCs w:val="18"/>
              </w:rPr>
            </w:pPr>
          </w:p>
        </w:tc>
      </w:tr>
      <w:tr w14:paraId="1CD64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79010D12">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6.</w:t>
            </w:r>
          </w:p>
        </w:tc>
        <w:tc>
          <w:tcPr>
            <w:tcW w:w="1683" w:type="dxa"/>
          </w:tcPr>
          <w:p w14:paraId="6CB88DE9">
            <w:pPr>
              <w:widowControl w:val="0"/>
              <w:suppressAutoHyphens w:val="0"/>
              <w:spacing w:before="0" w:after="0" w:line="276" w:lineRule="auto"/>
              <w:jc w:val="left"/>
              <w:rPr>
                <w:rFonts w:ascii="Arial" w:hAnsi="Arial" w:cs="Arial"/>
                <w:sz w:val="18"/>
                <w:szCs w:val="18"/>
              </w:rPr>
            </w:pPr>
          </w:p>
        </w:tc>
        <w:tc>
          <w:tcPr>
            <w:tcW w:w="1279" w:type="dxa"/>
          </w:tcPr>
          <w:p w14:paraId="3D5964E4">
            <w:pPr>
              <w:widowControl w:val="0"/>
              <w:suppressAutoHyphens w:val="0"/>
              <w:spacing w:before="0" w:after="0" w:line="276" w:lineRule="auto"/>
              <w:jc w:val="left"/>
              <w:rPr>
                <w:rFonts w:ascii="Arial" w:hAnsi="Arial" w:cs="Arial"/>
                <w:sz w:val="18"/>
                <w:szCs w:val="18"/>
              </w:rPr>
            </w:pPr>
          </w:p>
        </w:tc>
        <w:tc>
          <w:tcPr>
            <w:tcW w:w="2905" w:type="dxa"/>
          </w:tcPr>
          <w:p w14:paraId="2F27D63F">
            <w:pPr>
              <w:widowControl w:val="0"/>
              <w:suppressAutoHyphens w:val="0"/>
              <w:spacing w:before="0" w:after="0" w:line="276" w:lineRule="auto"/>
              <w:jc w:val="left"/>
              <w:rPr>
                <w:rFonts w:ascii="Arial" w:hAnsi="Arial" w:cs="Arial"/>
                <w:sz w:val="18"/>
                <w:szCs w:val="18"/>
              </w:rPr>
            </w:pPr>
          </w:p>
        </w:tc>
        <w:tc>
          <w:tcPr>
            <w:tcW w:w="2064" w:type="dxa"/>
          </w:tcPr>
          <w:p w14:paraId="2F089D10">
            <w:pPr>
              <w:widowControl w:val="0"/>
              <w:suppressAutoHyphens w:val="0"/>
              <w:spacing w:before="0" w:after="0" w:line="276" w:lineRule="auto"/>
              <w:jc w:val="left"/>
              <w:rPr>
                <w:rFonts w:ascii="Arial" w:hAnsi="Arial" w:cs="Arial"/>
                <w:sz w:val="18"/>
                <w:szCs w:val="18"/>
              </w:rPr>
            </w:pPr>
          </w:p>
        </w:tc>
      </w:tr>
      <w:tr w14:paraId="5AF6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6B0B50CA">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7.</w:t>
            </w:r>
          </w:p>
        </w:tc>
        <w:tc>
          <w:tcPr>
            <w:tcW w:w="1683" w:type="dxa"/>
          </w:tcPr>
          <w:p w14:paraId="1317D44A">
            <w:pPr>
              <w:widowControl w:val="0"/>
              <w:suppressAutoHyphens w:val="0"/>
              <w:spacing w:before="0" w:after="0" w:line="276" w:lineRule="auto"/>
              <w:jc w:val="left"/>
              <w:rPr>
                <w:rFonts w:ascii="Arial" w:hAnsi="Arial" w:cs="Arial"/>
                <w:sz w:val="18"/>
                <w:szCs w:val="18"/>
              </w:rPr>
            </w:pPr>
          </w:p>
        </w:tc>
        <w:tc>
          <w:tcPr>
            <w:tcW w:w="1279" w:type="dxa"/>
          </w:tcPr>
          <w:p w14:paraId="1C9FA306">
            <w:pPr>
              <w:widowControl w:val="0"/>
              <w:suppressAutoHyphens w:val="0"/>
              <w:spacing w:before="0" w:after="0" w:line="276" w:lineRule="auto"/>
              <w:jc w:val="left"/>
              <w:rPr>
                <w:rFonts w:ascii="Arial" w:hAnsi="Arial" w:cs="Arial"/>
                <w:sz w:val="18"/>
                <w:szCs w:val="18"/>
              </w:rPr>
            </w:pPr>
          </w:p>
        </w:tc>
        <w:tc>
          <w:tcPr>
            <w:tcW w:w="2905" w:type="dxa"/>
          </w:tcPr>
          <w:p w14:paraId="196DD2BC">
            <w:pPr>
              <w:widowControl w:val="0"/>
              <w:suppressAutoHyphens w:val="0"/>
              <w:spacing w:before="0" w:after="0" w:line="276" w:lineRule="auto"/>
              <w:jc w:val="left"/>
              <w:rPr>
                <w:rFonts w:ascii="Arial" w:hAnsi="Arial" w:cs="Arial"/>
                <w:sz w:val="18"/>
                <w:szCs w:val="18"/>
              </w:rPr>
            </w:pPr>
          </w:p>
        </w:tc>
        <w:tc>
          <w:tcPr>
            <w:tcW w:w="2064" w:type="dxa"/>
          </w:tcPr>
          <w:p w14:paraId="6FDEFF3F">
            <w:pPr>
              <w:widowControl w:val="0"/>
              <w:suppressAutoHyphens w:val="0"/>
              <w:spacing w:before="0" w:after="0" w:line="276" w:lineRule="auto"/>
              <w:jc w:val="left"/>
              <w:rPr>
                <w:rFonts w:ascii="Arial" w:hAnsi="Arial" w:cs="Arial"/>
                <w:sz w:val="18"/>
                <w:szCs w:val="18"/>
              </w:rPr>
            </w:pPr>
          </w:p>
        </w:tc>
      </w:tr>
      <w:tr w14:paraId="26D53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4E05FA73">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8.</w:t>
            </w:r>
          </w:p>
        </w:tc>
        <w:tc>
          <w:tcPr>
            <w:tcW w:w="1683" w:type="dxa"/>
          </w:tcPr>
          <w:p w14:paraId="7CB7B967">
            <w:pPr>
              <w:widowControl w:val="0"/>
              <w:suppressAutoHyphens w:val="0"/>
              <w:spacing w:before="0" w:after="0" w:line="276" w:lineRule="auto"/>
              <w:jc w:val="left"/>
              <w:rPr>
                <w:rFonts w:ascii="Arial" w:hAnsi="Arial" w:cs="Arial"/>
                <w:sz w:val="18"/>
                <w:szCs w:val="18"/>
              </w:rPr>
            </w:pPr>
          </w:p>
        </w:tc>
        <w:tc>
          <w:tcPr>
            <w:tcW w:w="1279" w:type="dxa"/>
          </w:tcPr>
          <w:p w14:paraId="3993FBF7">
            <w:pPr>
              <w:widowControl w:val="0"/>
              <w:suppressAutoHyphens w:val="0"/>
              <w:spacing w:before="0" w:after="0" w:line="276" w:lineRule="auto"/>
              <w:jc w:val="left"/>
              <w:rPr>
                <w:rFonts w:ascii="Arial" w:hAnsi="Arial" w:cs="Arial"/>
                <w:sz w:val="18"/>
                <w:szCs w:val="18"/>
              </w:rPr>
            </w:pPr>
          </w:p>
        </w:tc>
        <w:tc>
          <w:tcPr>
            <w:tcW w:w="2905" w:type="dxa"/>
          </w:tcPr>
          <w:p w14:paraId="1629DBB0">
            <w:pPr>
              <w:widowControl w:val="0"/>
              <w:suppressAutoHyphens w:val="0"/>
              <w:spacing w:before="0" w:after="0" w:line="276" w:lineRule="auto"/>
              <w:jc w:val="left"/>
              <w:rPr>
                <w:rFonts w:ascii="Arial" w:hAnsi="Arial" w:cs="Arial"/>
                <w:sz w:val="18"/>
                <w:szCs w:val="18"/>
              </w:rPr>
            </w:pPr>
          </w:p>
        </w:tc>
        <w:tc>
          <w:tcPr>
            <w:tcW w:w="2064" w:type="dxa"/>
          </w:tcPr>
          <w:p w14:paraId="541E5BCA">
            <w:pPr>
              <w:widowControl w:val="0"/>
              <w:suppressAutoHyphens w:val="0"/>
              <w:spacing w:before="0" w:after="0" w:line="276" w:lineRule="auto"/>
              <w:jc w:val="left"/>
              <w:rPr>
                <w:rFonts w:ascii="Arial" w:hAnsi="Arial" w:cs="Arial"/>
                <w:sz w:val="18"/>
                <w:szCs w:val="18"/>
              </w:rPr>
            </w:pPr>
          </w:p>
        </w:tc>
      </w:tr>
      <w:tr w14:paraId="267E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4981C028">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9.</w:t>
            </w:r>
          </w:p>
        </w:tc>
        <w:tc>
          <w:tcPr>
            <w:tcW w:w="1683" w:type="dxa"/>
          </w:tcPr>
          <w:p w14:paraId="133954AE">
            <w:pPr>
              <w:widowControl w:val="0"/>
              <w:suppressAutoHyphens w:val="0"/>
              <w:spacing w:before="0" w:after="0" w:line="276" w:lineRule="auto"/>
              <w:jc w:val="left"/>
              <w:rPr>
                <w:rFonts w:ascii="Arial" w:hAnsi="Arial" w:cs="Arial"/>
                <w:sz w:val="18"/>
                <w:szCs w:val="18"/>
              </w:rPr>
            </w:pPr>
          </w:p>
        </w:tc>
        <w:tc>
          <w:tcPr>
            <w:tcW w:w="1279" w:type="dxa"/>
          </w:tcPr>
          <w:p w14:paraId="59B1DA87">
            <w:pPr>
              <w:widowControl w:val="0"/>
              <w:suppressAutoHyphens w:val="0"/>
              <w:spacing w:before="0" w:after="0" w:line="276" w:lineRule="auto"/>
              <w:jc w:val="left"/>
              <w:rPr>
                <w:rFonts w:ascii="Arial" w:hAnsi="Arial" w:cs="Arial"/>
                <w:sz w:val="18"/>
                <w:szCs w:val="18"/>
              </w:rPr>
            </w:pPr>
          </w:p>
        </w:tc>
        <w:tc>
          <w:tcPr>
            <w:tcW w:w="2905" w:type="dxa"/>
          </w:tcPr>
          <w:p w14:paraId="6B35979C">
            <w:pPr>
              <w:widowControl w:val="0"/>
              <w:suppressAutoHyphens w:val="0"/>
              <w:spacing w:before="0" w:after="0" w:line="276" w:lineRule="auto"/>
              <w:jc w:val="left"/>
              <w:rPr>
                <w:rFonts w:ascii="Arial" w:hAnsi="Arial" w:cs="Arial"/>
                <w:sz w:val="18"/>
                <w:szCs w:val="18"/>
              </w:rPr>
            </w:pPr>
          </w:p>
        </w:tc>
        <w:tc>
          <w:tcPr>
            <w:tcW w:w="2064" w:type="dxa"/>
          </w:tcPr>
          <w:p w14:paraId="553DE3AA">
            <w:pPr>
              <w:widowControl w:val="0"/>
              <w:suppressAutoHyphens w:val="0"/>
              <w:spacing w:before="0" w:after="0" w:line="276" w:lineRule="auto"/>
              <w:jc w:val="left"/>
              <w:rPr>
                <w:rFonts w:ascii="Arial" w:hAnsi="Arial" w:cs="Arial"/>
                <w:sz w:val="18"/>
                <w:szCs w:val="18"/>
              </w:rPr>
            </w:pPr>
          </w:p>
        </w:tc>
      </w:tr>
      <w:tr w14:paraId="4F20B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32BFE512">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10.</w:t>
            </w:r>
          </w:p>
        </w:tc>
        <w:tc>
          <w:tcPr>
            <w:tcW w:w="1683" w:type="dxa"/>
          </w:tcPr>
          <w:p w14:paraId="11AF475D">
            <w:pPr>
              <w:widowControl w:val="0"/>
              <w:suppressAutoHyphens w:val="0"/>
              <w:spacing w:before="0" w:after="0" w:line="276" w:lineRule="auto"/>
              <w:jc w:val="left"/>
              <w:rPr>
                <w:rFonts w:ascii="Arial" w:hAnsi="Arial" w:cs="Arial"/>
                <w:sz w:val="18"/>
                <w:szCs w:val="18"/>
              </w:rPr>
            </w:pPr>
          </w:p>
        </w:tc>
        <w:tc>
          <w:tcPr>
            <w:tcW w:w="1279" w:type="dxa"/>
          </w:tcPr>
          <w:p w14:paraId="1181DC85">
            <w:pPr>
              <w:widowControl w:val="0"/>
              <w:suppressAutoHyphens w:val="0"/>
              <w:spacing w:before="0" w:after="0" w:line="276" w:lineRule="auto"/>
              <w:jc w:val="left"/>
              <w:rPr>
                <w:rFonts w:ascii="Arial" w:hAnsi="Arial" w:cs="Arial"/>
                <w:sz w:val="18"/>
                <w:szCs w:val="18"/>
              </w:rPr>
            </w:pPr>
          </w:p>
        </w:tc>
        <w:tc>
          <w:tcPr>
            <w:tcW w:w="2905" w:type="dxa"/>
          </w:tcPr>
          <w:p w14:paraId="6D9BD069">
            <w:pPr>
              <w:widowControl w:val="0"/>
              <w:suppressAutoHyphens w:val="0"/>
              <w:spacing w:before="0" w:after="0" w:line="276" w:lineRule="auto"/>
              <w:jc w:val="left"/>
              <w:rPr>
                <w:rFonts w:ascii="Arial" w:hAnsi="Arial" w:cs="Arial"/>
                <w:sz w:val="18"/>
                <w:szCs w:val="18"/>
              </w:rPr>
            </w:pPr>
          </w:p>
        </w:tc>
        <w:tc>
          <w:tcPr>
            <w:tcW w:w="2064" w:type="dxa"/>
          </w:tcPr>
          <w:p w14:paraId="7F23FB10">
            <w:pPr>
              <w:widowControl w:val="0"/>
              <w:suppressAutoHyphens w:val="0"/>
              <w:spacing w:before="0" w:after="0" w:line="276" w:lineRule="auto"/>
              <w:jc w:val="left"/>
              <w:rPr>
                <w:rFonts w:ascii="Arial" w:hAnsi="Arial" w:cs="Arial"/>
                <w:sz w:val="18"/>
                <w:szCs w:val="18"/>
              </w:rPr>
            </w:pPr>
          </w:p>
        </w:tc>
      </w:tr>
      <w:tr w14:paraId="7CD55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27C581F3">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11.</w:t>
            </w:r>
          </w:p>
        </w:tc>
        <w:tc>
          <w:tcPr>
            <w:tcW w:w="1683" w:type="dxa"/>
          </w:tcPr>
          <w:p w14:paraId="612D2970">
            <w:pPr>
              <w:widowControl w:val="0"/>
              <w:suppressAutoHyphens w:val="0"/>
              <w:spacing w:before="0" w:after="0" w:line="276" w:lineRule="auto"/>
              <w:jc w:val="left"/>
              <w:rPr>
                <w:rFonts w:ascii="Arial" w:hAnsi="Arial" w:cs="Arial"/>
                <w:sz w:val="18"/>
                <w:szCs w:val="18"/>
              </w:rPr>
            </w:pPr>
          </w:p>
        </w:tc>
        <w:tc>
          <w:tcPr>
            <w:tcW w:w="1279" w:type="dxa"/>
          </w:tcPr>
          <w:p w14:paraId="68BE4502">
            <w:pPr>
              <w:widowControl w:val="0"/>
              <w:suppressAutoHyphens w:val="0"/>
              <w:spacing w:before="0" w:after="0" w:line="276" w:lineRule="auto"/>
              <w:jc w:val="left"/>
              <w:rPr>
                <w:rFonts w:ascii="Arial" w:hAnsi="Arial" w:cs="Arial"/>
                <w:sz w:val="18"/>
                <w:szCs w:val="18"/>
              </w:rPr>
            </w:pPr>
          </w:p>
        </w:tc>
        <w:tc>
          <w:tcPr>
            <w:tcW w:w="2905" w:type="dxa"/>
          </w:tcPr>
          <w:p w14:paraId="0B3BE580">
            <w:pPr>
              <w:widowControl w:val="0"/>
              <w:suppressAutoHyphens w:val="0"/>
              <w:spacing w:before="0" w:after="0" w:line="276" w:lineRule="auto"/>
              <w:jc w:val="left"/>
              <w:rPr>
                <w:rFonts w:ascii="Arial" w:hAnsi="Arial" w:cs="Arial"/>
                <w:sz w:val="18"/>
                <w:szCs w:val="18"/>
              </w:rPr>
            </w:pPr>
          </w:p>
        </w:tc>
        <w:tc>
          <w:tcPr>
            <w:tcW w:w="2064" w:type="dxa"/>
          </w:tcPr>
          <w:p w14:paraId="6A8FE7C7">
            <w:pPr>
              <w:widowControl w:val="0"/>
              <w:suppressAutoHyphens w:val="0"/>
              <w:spacing w:before="0" w:after="0" w:line="276" w:lineRule="auto"/>
              <w:jc w:val="left"/>
              <w:rPr>
                <w:rFonts w:ascii="Arial" w:hAnsi="Arial" w:cs="Arial"/>
                <w:sz w:val="18"/>
                <w:szCs w:val="18"/>
              </w:rPr>
            </w:pPr>
          </w:p>
        </w:tc>
      </w:tr>
      <w:tr w14:paraId="20C2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486EBCB1">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12.</w:t>
            </w:r>
          </w:p>
        </w:tc>
        <w:tc>
          <w:tcPr>
            <w:tcW w:w="1683" w:type="dxa"/>
          </w:tcPr>
          <w:p w14:paraId="254A930B">
            <w:pPr>
              <w:widowControl w:val="0"/>
              <w:suppressAutoHyphens w:val="0"/>
              <w:spacing w:before="0" w:after="0" w:line="276" w:lineRule="auto"/>
              <w:jc w:val="left"/>
              <w:rPr>
                <w:rFonts w:ascii="Arial" w:hAnsi="Arial" w:cs="Arial"/>
                <w:sz w:val="18"/>
                <w:szCs w:val="18"/>
              </w:rPr>
            </w:pPr>
          </w:p>
        </w:tc>
        <w:tc>
          <w:tcPr>
            <w:tcW w:w="1279" w:type="dxa"/>
          </w:tcPr>
          <w:p w14:paraId="3F5EFC39">
            <w:pPr>
              <w:widowControl w:val="0"/>
              <w:suppressAutoHyphens w:val="0"/>
              <w:spacing w:before="0" w:after="0" w:line="276" w:lineRule="auto"/>
              <w:jc w:val="left"/>
              <w:rPr>
                <w:rFonts w:ascii="Arial" w:hAnsi="Arial" w:cs="Arial"/>
                <w:sz w:val="18"/>
                <w:szCs w:val="18"/>
              </w:rPr>
            </w:pPr>
          </w:p>
        </w:tc>
        <w:tc>
          <w:tcPr>
            <w:tcW w:w="2905" w:type="dxa"/>
          </w:tcPr>
          <w:p w14:paraId="60CFC98F">
            <w:pPr>
              <w:widowControl w:val="0"/>
              <w:suppressAutoHyphens w:val="0"/>
              <w:spacing w:before="0" w:after="0" w:line="276" w:lineRule="auto"/>
              <w:jc w:val="left"/>
              <w:rPr>
                <w:rFonts w:ascii="Arial" w:hAnsi="Arial" w:cs="Arial"/>
                <w:sz w:val="18"/>
                <w:szCs w:val="18"/>
              </w:rPr>
            </w:pPr>
          </w:p>
        </w:tc>
        <w:tc>
          <w:tcPr>
            <w:tcW w:w="2064" w:type="dxa"/>
          </w:tcPr>
          <w:p w14:paraId="28CEE200">
            <w:pPr>
              <w:widowControl w:val="0"/>
              <w:suppressAutoHyphens w:val="0"/>
              <w:spacing w:before="0" w:after="0" w:line="276" w:lineRule="auto"/>
              <w:jc w:val="left"/>
              <w:rPr>
                <w:rFonts w:ascii="Arial" w:hAnsi="Arial" w:cs="Arial"/>
                <w:sz w:val="18"/>
                <w:szCs w:val="18"/>
              </w:rPr>
            </w:pPr>
          </w:p>
        </w:tc>
      </w:tr>
      <w:tr w14:paraId="5D49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72458B5F">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13.</w:t>
            </w:r>
          </w:p>
        </w:tc>
        <w:tc>
          <w:tcPr>
            <w:tcW w:w="1683" w:type="dxa"/>
          </w:tcPr>
          <w:p w14:paraId="0CFDA025">
            <w:pPr>
              <w:widowControl w:val="0"/>
              <w:suppressAutoHyphens w:val="0"/>
              <w:spacing w:before="0" w:after="0" w:line="276" w:lineRule="auto"/>
              <w:jc w:val="left"/>
              <w:rPr>
                <w:rFonts w:ascii="Arial" w:hAnsi="Arial" w:cs="Arial"/>
                <w:sz w:val="18"/>
                <w:szCs w:val="18"/>
              </w:rPr>
            </w:pPr>
          </w:p>
        </w:tc>
        <w:tc>
          <w:tcPr>
            <w:tcW w:w="1279" w:type="dxa"/>
          </w:tcPr>
          <w:p w14:paraId="0293A9BE">
            <w:pPr>
              <w:widowControl w:val="0"/>
              <w:suppressAutoHyphens w:val="0"/>
              <w:spacing w:before="0" w:after="0" w:line="276" w:lineRule="auto"/>
              <w:jc w:val="left"/>
              <w:rPr>
                <w:rFonts w:ascii="Arial" w:hAnsi="Arial" w:cs="Arial"/>
                <w:sz w:val="18"/>
                <w:szCs w:val="18"/>
              </w:rPr>
            </w:pPr>
          </w:p>
        </w:tc>
        <w:tc>
          <w:tcPr>
            <w:tcW w:w="2905" w:type="dxa"/>
          </w:tcPr>
          <w:p w14:paraId="0A6ABFDF">
            <w:pPr>
              <w:widowControl w:val="0"/>
              <w:suppressAutoHyphens w:val="0"/>
              <w:spacing w:before="0" w:after="0" w:line="276" w:lineRule="auto"/>
              <w:jc w:val="left"/>
              <w:rPr>
                <w:rFonts w:ascii="Arial" w:hAnsi="Arial" w:cs="Arial"/>
                <w:sz w:val="18"/>
                <w:szCs w:val="18"/>
              </w:rPr>
            </w:pPr>
          </w:p>
        </w:tc>
        <w:tc>
          <w:tcPr>
            <w:tcW w:w="2064" w:type="dxa"/>
          </w:tcPr>
          <w:p w14:paraId="2FFEF318">
            <w:pPr>
              <w:widowControl w:val="0"/>
              <w:suppressAutoHyphens w:val="0"/>
              <w:spacing w:before="0" w:after="0" w:line="276" w:lineRule="auto"/>
              <w:jc w:val="left"/>
              <w:rPr>
                <w:rFonts w:ascii="Arial" w:hAnsi="Arial" w:cs="Arial"/>
                <w:sz w:val="18"/>
                <w:szCs w:val="18"/>
              </w:rPr>
            </w:pPr>
          </w:p>
        </w:tc>
      </w:tr>
      <w:tr w14:paraId="1C3CC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6CB57CC2">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14.</w:t>
            </w:r>
          </w:p>
        </w:tc>
        <w:tc>
          <w:tcPr>
            <w:tcW w:w="1683" w:type="dxa"/>
          </w:tcPr>
          <w:p w14:paraId="306CFDB1">
            <w:pPr>
              <w:widowControl w:val="0"/>
              <w:suppressAutoHyphens w:val="0"/>
              <w:spacing w:before="0" w:after="0" w:line="276" w:lineRule="auto"/>
              <w:jc w:val="left"/>
              <w:rPr>
                <w:rFonts w:ascii="Arial" w:hAnsi="Arial" w:cs="Arial"/>
                <w:sz w:val="18"/>
                <w:szCs w:val="18"/>
              </w:rPr>
            </w:pPr>
          </w:p>
        </w:tc>
        <w:tc>
          <w:tcPr>
            <w:tcW w:w="1279" w:type="dxa"/>
          </w:tcPr>
          <w:p w14:paraId="2F27F428">
            <w:pPr>
              <w:widowControl w:val="0"/>
              <w:suppressAutoHyphens w:val="0"/>
              <w:spacing w:before="0" w:after="0" w:line="276" w:lineRule="auto"/>
              <w:jc w:val="left"/>
              <w:rPr>
                <w:rFonts w:ascii="Arial" w:hAnsi="Arial" w:cs="Arial"/>
                <w:sz w:val="18"/>
                <w:szCs w:val="18"/>
              </w:rPr>
            </w:pPr>
          </w:p>
        </w:tc>
        <w:tc>
          <w:tcPr>
            <w:tcW w:w="2905" w:type="dxa"/>
          </w:tcPr>
          <w:p w14:paraId="05621C38">
            <w:pPr>
              <w:widowControl w:val="0"/>
              <w:suppressAutoHyphens w:val="0"/>
              <w:spacing w:before="0" w:after="0" w:line="276" w:lineRule="auto"/>
              <w:jc w:val="left"/>
              <w:rPr>
                <w:rFonts w:ascii="Arial" w:hAnsi="Arial" w:cs="Arial"/>
                <w:sz w:val="18"/>
                <w:szCs w:val="18"/>
              </w:rPr>
            </w:pPr>
          </w:p>
        </w:tc>
        <w:tc>
          <w:tcPr>
            <w:tcW w:w="2064" w:type="dxa"/>
          </w:tcPr>
          <w:p w14:paraId="42814F3E">
            <w:pPr>
              <w:widowControl w:val="0"/>
              <w:suppressAutoHyphens w:val="0"/>
              <w:spacing w:before="0" w:after="0" w:line="276" w:lineRule="auto"/>
              <w:jc w:val="left"/>
              <w:rPr>
                <w:rFonts w:ascii="Arial" w:hAnsi="Arial" w:cs="Arial"/>
                <w:sz w:val="18"/>
                <w:szCs w:val="18"/>
              </w:rPr>
            </w:pPr>
          </w:p>
        </w:tc>
      </w:tr>
      <w:tr w14:paraId="2D31B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65754E83">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15.</w:t>
            </w:r>
          </w:p>
        </w:tc>
        <w:tc>
          <w:tcPr>
            <w:tcW w:w="1683" w:type="dxa"/>
          </w:tcPr>
          <w:p w14:paraId="24AA7D38">
            <w:pPr>
              <w:widowControl w:val="0"/>
              <w:suppressAutoHyphens w:val="0"/>
              <w:spacing w:before="0" w:after="0" w:line="276" w:lineRule="auto"/>
              <w:jc w:val="left"/>
              <w:rPr>
                <w:rFonts w:ascii="Arial" w:hAnsi="Arial" w:cs="Arial"/>
                <w:sz w:val="18"/>
                <w:szCs w:val="18"/>
              </w:rPr>
            </w:pPr>
          </w:p>
        </w:tc>
        <w:tc>
          <w:tcPr>
            <w:tcW w:w="1279" w:type="dxa"/>
          </w:tcPr>
          <w:p w14:paraId="508EF5D5">
            <w:pPr>
              <w:widowControl w:val="0"/>
              <w:suppressAutoHyphens w:val="0"/>
              <w:spacing w:before="0" w:after="0" w:line="276" w:lineRule="auto"/>
              <w:jc w:val="left"/>
              <w:rPr>
                <w:rFonts w:ascii="Arial" w:hAnsi="Arial" w:cs="Arial"/>
                <w:sz w:val="18"/>
                <w:szCs w:val="18"/>
              </w:rPr>
            </w:pPr>
          </w:p>
        </w:tc>
        <w:tc>
          <w:tcPr>
            <w:tcW w:w="2905" w:type="dxa"/>
          </w:tcPr>
          <w:p w14:paraId="7418477F">
            <w:pPr>
              <w:widowControl w:val="0"/>
              <w:suppressAutoHyphens w:val="0"/>
              <w:spacing w:before="0" w:after="0" w:line="276" w:lineRule="auto"/>
              <w:jc w:val="left"/>
              <w:rPr>
                <w:rFonts w:ascii="Arial" w:hAnsi="Arial" w:cs="Arial"/>
                <w:sz w:val="18"/>
                <w:szCs w:val="18"/>
              </w:rPr>
            </w:pPr>
          </w:p>
        </w:tc>
        <w:tc>
          <w:tcPr>
            <w:tcW w:w="2064" w:type="dxa"/>
          </w:tcPr>
          <w:p w14:paraId="10C2DE9E">
            <w:pPr>
              <w:widowControl w:val="0"/>
              <w:suppressAutoHyphens w:val="0"/>
              <w:spacing w:before="0" w:after="0" w:line="276" w:lineRule="auto"/>
              <w:jc w:val="left"/>
              <w:rPr>
                <w:rFonts w:ascii="Arial" w:hAnsi="Arial" w:cs="Arial"/>
                <w:sz w:val="18"/>
                <w:szCs w:val="18"/>
              </w:rPr>
            </w:pPr>
          </w:p>
        </w:tc>
      </w:tr>
      <w:tr w14:paraId="4A46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1068CEB6">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16.</w:t>
            </w:r>
          </w:p>
        </w:tc>
        <w:tc>
          <w:tcPr>
            <w:tcW w:w="1683" w:type="dxa"/>
          </w:tcPr>
          <w:p w14:paraId="69C25289">
            <w:pPr>
              <w:widowControl w:val="0"/>
              <w:suppressAutoHyphens w:val="0"/>
              <w:spacing w:before="0" w:after="0" w:line="276" w:lineRule="auto"/>
              <w:jc w:val="left"/>
              <w:rPr>
                <w:rFonts w:ascii="Arial" w:hAnsi="Arial" w:cs="Arial"/>
                <w:sz w:val="18"/>
                <w:szCs w:val="18"/>
              </w:rPr>
            </w:pPr>
          </w:p>
        </w:tc>
        <w:tc>
          <w:tcPr>
            <w:tcW w:w="1279" w:type="dxa"/>
          </w:tcPr>
          <w:p w14:paraId="7786F827">
            <w:pPr>
              <w:widowControl w:val="0"/>
              <w:suppressAutoHyphens w:val="0"/>
              <w:spacing w:before="0" w:after="0" w:line="276" w:lineRule="auto"/>
              <w:jc w:val="left"/>
              <w:rPr>
                <w:rFonts w:ascii="Arial" w:hAnsi="Arial" w:cs="Arial"/>
                <w:sz w:val="18"/>
                <w:szCs w:val="18"/>
              </w:rPr>
            </w:pPr>
          </w:p>
        </w:tc>
        <w:tc>
          <w:tcPr>
            <w:tcW w:w="2905" w:type="dxa"/>
          </w:tcPr>
          <w:p w14:paraId="276182E1">
            <w:pPr>
              <w:widowControl w:val="0"/>
              <w:suppressAutoHyphens w:val="0"/>
              <w:spacing w:before="0" w:after="0" w:line="276" w:lineRule="auto"/>
              <w:jc w:val="left"/>
              <w:rPr>
                <w:rFonts w:ascii="Arial" w:hAnsi="Arial" w:cs="Arial"/>
                <w:sz w:val="18"/>
                <w:szCs w:val="18"/>
              </w:rPr>
            </w:pPr>
          </w:p>
        </w:tc>
        <w:tc>
          <w:tcPr>
            <w:tcW w:w="2064" w:type="dxa"/>
          </w:tcPr>
          <w:p w14:paraId="01A3D248">
            <w:pPr>
              <w:widowControl w:val="0"/>
              <w:suppressAutoHyphens w:val="0"/>
              <w:spacing w:before="0" w:after="0" w:line="276" w:lineRule="auto"/>
              <w:jc w:val="left"/>
              <w:rPr>
                <w:rFonts w:ascii="Arial" w:hAnsi="Arial" w:cs="Arial"/>
                <w:sz w:val="18"/>
                <w:szCs w:val="18"/>
              </w:rPr>
            </w:pPr>
          </w:p>
        </w:tc>
      </w:tr>
      <w:tr w14:paraId="45EA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1C2708B9">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17.</w:t>
            </w:r>
          </w:p>
        </w:tc>
        <w:tc>
          <w:tcPr>
            <w:tcW w:w="1683" w:type="dxa"/>
          </w:tcPr>
          <w:p w14:paraId="0F8FC40F">
            <w:pPr>
              <w:widowControl w:val="0"/>
              <w:suppressAutoHyphens w:val="0"/>
              <w:spacing w:before="0" w:after="0" w:line="276" w:lineRule="auto"/>
              <w:jc w:val="left"/>
              <w:rPr>
                <w:rFonts w:ascii="Arial" w:hAnsi="Arial" w:cs="Arial"/>
                <w:sz w:val="18"/>
                <w:szCs w:val="18"/>
              </w:rPr>
            </w:pPr>
          </w:p>
        </w:tc>
        <w:tc>
          <w:tcPr>
            <w:tcW w:w="1279" w:type="dxa"/>
          </w:tcPr>
          <w:p w14:paraId="301260C3">
            <w:pPr>
              <w:widowControl w:val="0"/>
              <w:suppressAutoHyphens w:val="0"/>
              <w:spacing w:before="0" w:after="0" w:line="276" w:lineRule="auto"/>
              <w:jc w:val="left"/>
              <w:rPr>
                <w:rFonts w:ascii="Arial" w:hAnsi="Arial" w:cs="Arial"/>
                <w:sz w:val="18"/>
                <w:szCs w:val="18"/>
              </w:rPr>
            </w:pPr>
          </w:p>
        </w:tc>
        <w:tc>
          <w:tcPr>
            <w:tcW w:w="2905" w:type="dxa"/>
          </w:tcPr>
          <w:p w14:paraId="521EEFF9">
            <w:pPr>
              <w:widowControl w:val="0"/>
              <w:suppressAutoHyphens w:val="0"/>
              <w:spacing w:before="0" w:after="0" w:line="276" w:lineRule="auto"/>
              <w:jc w:val="left"/>
              <w:rPr>
                <w:rFonts w:ascii="Arial" w:hAnsi="Arial" w:cs="Arial"/>
                <w:sz w:val="18"/>
                <w:szCs w:val="18"/>
              </w:rPr>
            </w:pPr>
          </w:p>
        </w:tc>
        <w:tc>
          <w:tcPr>
            <w:tcW w:w="2064" w:type="dxa"/>
          </w:tcPr>
          <w:p w14:paraId="10290E44">
            <w:pPr>
              <w:widowControl w:val="0"/>
              <w:suppressAutoHyphens w:val="0"/>
              <w:spacing w:before="0" w:after="0" w:line="276" w:lineRule="auto"/>
              <w:jc w:val="left"/>
              <w:rPr>
                <w:rFonts w:ascii="Arial" w:hAnsi="Arial" w:cs="Arial"/>
                <w:sz w:val="18"/>
                <w:szCs w:val="18"/>
              </w:rPr>
            </w:pPr>
          </w:p>
        </w:tc>
      </w:tr>
      <w:tr w14:paraId="19E0C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3108BE3A">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18.</w:t>
            </w:r>
          </w:p>
        </w:tc>
        <w:tc>
          <w:tcPr>
            <w:tcW w:w="1683" w:type="dxa"/>
          </w:tcPr>
          <w:p w14:paraId="44E6BEF8">
            <w:pPr>
              <w:widowControl w:val="0"/>
              <w:suppressAutoHyphens w:val="0"/>
              <w:spacing w:before="0" w:after="0" w:line="276" w:lineRule="auto"/>
              <w:jc w:val="left"/>
              <w:rPr>
                <w:rFonts w:ascii="Arial" w:hAnsi="Arial" w:cs="Arial"/>
                <w:sz w:val="18"/>
                <w:szCs w:val="18"/>
              </w:rPr>
            </w:pPr>
          </w:p>
        </w:tc>
        <w:tc>
          <w:tcPr>
            <w:tcW w:w="1279" w:type="dxa"/>
          </w:tcPr>
          <w:p w14:paraId="05472F8B">
            <w:pPr>
              <w:widowControl w:val="0"/>
              <w:suppressAutoHyphens w:val="0"/>
              <w:spacing w:before="0" w:after="0" w:line="276" w:lineRule="auto"/>
              <w:jc w:val="left"/>
              <w:rPr>
                <w:rFonts w:ascii="Arial" w:hAnsi="Arial" w:cs="Arial"/>
                <w:sz w:val="18"/>
                <w:szCs w:val="18"/>
              </w:rPr>
            </w:pPr>
          </w:p>
        </w:tc>
        <w:tc>
          <w:tcPr>
            <w:tcW w:w="2905" w:type="dxa"/>
          </w:tcPr>
          <w:p w14:paraId="03D8D83B">
            <w:pPr>
              <w:widowControl w:val="0"/>
              <w:suppressAutoHyphens w:val="0"/>
              <w:spacing w:before="0" w:after="0" w:line="276" w:lineRule="auto"/>
              <w:jc w:val="left"/>
              <w:rPr>
                <w:rFonts w:ascii="Arial" w:hAnsi="Arial" w:cs="Arial"/>
                <w:sz w:val="18"/>
                <w:szCs w:val="18"/>
              </w:rPr>
            </w:pPr>
          </w:p>
        </w:tc>
        <w:tc>
          <w:tcPr>
            <w:tcW w:w="2064" w:type="dxa"/>
          </w:tcPr>
          <w:p w14:paraId="66062038">
            <w:pPr>
              <w:widowControl w:val="0"/>
              <w:suppressAutoHyphens w:val="0"/>
              <w:spacing w:before="0" w:after="0" w:line="276" w:lineRule="auto"/>
              <w:jc w:val="left"/>
              <w:rPr>
                <w:rFonts w:ascii="Arial" w:hAnsi="Arial" w:cs="Arial"/>
                <w:sz w:val="18"/>
                <w:szCs w:val="18"/>
              </w:rPr>
            </w:pPr>
          </w:p>
        </w:tc>
      </w:tr>
      <w:tr w14:paraId="1006E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340E9D63">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19.</w:t>
            </w:r>
          </w:p>
        </w:tc>
        <w:tc>
          <w:tcPr>
            <w:tcW w:w="1683" w:type="dxa"/>
          </w:tcPr>
          <w:p w14:paraId="31469CBE">
            <w:pPr>
              <w:widowControl w:val="0"/>
              <w:suppressAutoHyphens w:val="0"/>
              <w:spacing w:before="0" w:after="0" w:line="276" w:lineRule="auto"/>
              <w:jc w:val="left"/>
              <w:rPr>
                <w:rFonts w:ascii="Arial" w:hAnsi="Arial" w:cs="Arial"/>
                <w:sz w:val="18"/>
                <w:szCs w:val="18"/>
              </w:rPr>
            </w:pPr>
          </w:p>
        </w:tc>
        <w:tc>
          <w:tcPr>
            <w:tcW w:w="1279" w:type="dxa"/>
          </w:tcPr>
          <w:p w14:paraId="6DA2BEF9">
            <w:pPr>
              <w:widowControl w:val="0"/>
              <w:suppressAutoHyphens w:val="0"/>
              <w:spacing w:before="0" w:after="0" w:line="276" w:lineRule="auto"/>
              <w:jc w:val="left"/>
              <w:rPr>
                <w:rFonts w:ascii="Arial" w:hAnsi="Arial" w:cs="Arial"/>
                <w:sz w:val="18"/>
                <w:szCs w:val="18"/>
              </w:rPr>
            </w:pPr>
          </w:p>
        </w:tc>
        <w:tc>
          <w:tcPr>
            <w:tcW w:w="2905" w:type="dxa"/>
          </w:tcPr>
          <w:p w14:paraId="7A7E96F3">
            <w:pPr>
              <w:widowControl w:val="0"/>
              <w:suppressAutoHyphens w:val="0"/>
              <w:spacing w:before="0" w:after="0" w:line="276" w:lineRule="auto"/>
              <w:jc w:val="left"/>
              <w:rPr>
                <w:rFonts w:ascii="Arial" w:hAnsi="Arial" w:cs="Arial"/>
                <w:sz w:val="18"/>
                <w:szCs w:val="18"/>
              </w:rPr>
            </w:pPr>
          </w:p>
        </w:tc>
        <w:tc>
          <w:tcPr>
            <w:tcW w:w="2064" w:type="dxa"/>
          </w:tcPr>
          <w:p w14:paraId="2B914DA0">
            <w:pPr>
              <w:widowControl w:val="0"/>
              <w:suppressAutoHyphens w:val="0"/>
              <w:spacing w:before="0" w:after="0" w:line="276" w:lineRule="auto"/>
              <w:jc w:val="left"/>
              <w:rPr>
                <w:rFonts w:ascii="Arial" w:hAnsi="Arial" w:cs="Arial"/>
                <w:sz w:val="18"/>
                <w:szCs w:val="18"/>
              </w:rPr>
            </w:pPr>
          </w:p>
        </w:tc>
      </w:tr>
      <w:tr w14:paraId="657AF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099350C5">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20.</w:t>
            </w:r>
          </w:p>
        </w:tc>
        <w:tc>
          <w:tcPr>
            <w:tcW w:w="1683" w:type="dxa"/>
          </w:tcPr>
          <w:p w14:paraId="24A6640D">
            <w:pPr>
              <w:widowControl w:val="0"/>
              <w:suppressAutoHyphens w:val="0"/>
              <w:spacing w:before="0" w:after="0" w:line="276" w:lineRule="auto"/>
              <w:jc w:val="left"/>
              <w:rPr>
                <w:rFonts w:ascii="Arial" w:hAnsi="Arial" w:cs="Arial"/>
                <w:sz w:val="18"/>
                <w:szCs w:val="18"/>
              </w:rPr>
            </w:pPr>
          </w:p>
        </w:tc>
        <w:tc>
          <w:tcPr>
            <w:tcW w:w="1279" w:type="dxa"/>
          </w:tcPr>
          <w:p w14:paraId="44783DB5">
            <w:pPr>
              <w:widowControl w:val="0"/>
              <w:suppressAutoHyphens w:val="0"/>
              <w:spacing w:before="0" w:after="0" w:line="276" w:lineRule="auto"/>
              <w:jc w:val="left"/>
              <w:rPr>
                <w:rFonts w:ascii="Arial" w:hAnsi="Arial" w:cs="Arial"/>
                <w:sz w:val="18"/>
                <w:szCs w:val="18"/>
              </w:rPr>
            </w:pPr>
          </w:p>
        </w:tc>
        <w:tc>
          <w:tcPr>
            <w:tcW w:w="2905" w:type="dxa"/>
          </w:tcPr>
          <w:p w14:paraId="1766F416">
            <w:pPr>
              <w:widowControl w:val="0"/>
              <w:suppressAutoHyphens w:val="0"/>
              <w:spacing w:before="0" w:after="0" w:line="276" w:lineRule="auto"/>
              <w:jc w:val="left"/>
              <w:rPr>
                <w:rFonts w:ascii="Arial" w:hAnsi="Arial" w:cs="Arial"/>
                <w:sz w:val="18"/>
                <w:szCs w:val="18"/>
              </w:rPr>
            </w:pPr>
          </w:p>
        </w:tc>
        <w:tc>
          <w:tcPr>
            <w:tcW w:w="2064" w:type="dxa"/>
          </w:tcPr>
          <w:p w14:paraId="52B3FE6E">
            <w:pPr>
              <w:widowControl w:val="0"/>
              <w:suppressAutoHyphens w:val="0"/>
              <w:spacing w:before="0" w:after="0" w:line="276" w:lineRule="auto"/>
              <w:jc w:val="left"/>
              <w:rPr>
                <w:rFonts w:ascii="Arial" w:hAnsi="Arial" w:cs="Arial"/>
                <w:sz w:val="18"/>
                <w:szCs w:val="18"/>
              </w:rPr>
            </w:pPr>
          </w:p>
        </w:tc>
      </w:tr>
      <w:tr w14:paraId="4F731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01E9A9CE">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21.</w:t>
            </w:r>
          </w:p>
        </w:tc>
        <w:tc>
          <w:tcPr>
            <w:tcW w:w="1683" w:type="dxa"/>
          </w:tcPr>
          <w:p w14:paraId="7C2DA65C">
            <w:pPr>
              <w:widowControl w:val="0"/>
              <w:suppressAutoHyphens w:val="0"/>
              <w:spacing w:before="0" w:after="0" w:line="276" w:lineRule="auto"/>
              <w:jc w:val="left"/>
              <w:rPr>
                <w:rFonts w:ascii="Arial" w:hAnsi="Arial" w:cs="Arial"/>
                <w:sz w:val="18"/>
                <w:szCs w:val="18"/>
              </w:rPr>
            </w:pPr>
          </w:p>
        </w:tc>
        <w:tc>
          <w:tcPr>
            <w:tcW w:w="1279" w:type="dxa"/>
          </w:tcPr>
          <w:p w14:paraId="5EAEB92F">
            <w:pPr>
              <w:widowControl w:val="0"/>
              <w:suppressAutoHyphens w:val="0"/>
              <w:spacing w:before="0" w:after="0" w:line="276" w:lineRule="auto"/>
              <w:jc w:val="left"/>
              <w:rPr>
                <w:rFonts w:ascii="Arial" w:hAnsi="Arial" w:cs="Arial"/>
                <w:sz w:val="18"/>
                <w:szCs w:val="18"/>
              </w:rPr>
            </w:pPr>
          </w:p>
        </w:tc>
        <w:tc>
          <w:tcPr>
            <w:tcW w:w="2905" w:type="dxa"/>
          </w:tcPr>
          <w:p w14:paraId="29AD01AB">
            <w:pPr>
              <w:widowControl w:val="0"/>
              <w:suppressAutoHyphens w:val="0"/>
              <w:spacing w:before="0" w:after="0" w:line="276" w:lineRule="auto"/>
              <w:jc w:val="left"/>
              <w:rPr>
                <w:rFonts w:ascii="Arial" w:hAnsi="Arial" w:cs="Arial"/>
                <w:sz w:val="18"/>
                <w:szCs w:val="18"/>
              </w:rPr>
            </w:pPr>
          </w:p>
        </w:tc>
        <w:tc>
          <w:tcPr>
            <w:tcW w:w="2064" w:type="dxa"/>
          </w:tcPr>
          <w:p w14:paraId="77473F18">
            <w:pPr>
              <w:widowControl w:val="0"/>
              <w:suppressAutoHyphens w:val="0"/>
              <w:spacing w:before="0" w:after="0" w:line="276" w:lineRule="auto"/>
              <w:jc w:val="left"/>
              <w:rPr>
                <w:rFonts w:ascii="Arial" w:hAnsi="Arial" w:cs="Arial"/>
                <w:sz w:val="18"/>
                <w:szCs w:val="18"/>
              </w:rPr>
            </w:pPr>
          </w:p>
        </w:tc>
      </w:tr>
      <w:tr w14:paraId="0C0E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1699DDAA">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22.</w:t>
            </w:r>
          </w:p>
        </w:tc>
        <w:tc>
          <w:tcPr>
            <w:tcW w:w="1683" w:type="dxa"/>
          </w:tcPr>
          <w:p w14:paraId="02D98138">
            <w:pPr>
              <w:widowControl w:val="0"/>
              <w:suppressAutoHyphens w:val="0"/>
              <w:spacing w:before="0" w:after="0" w:line="276" w:lineRule="auto"/>
              <w:jc w:val="left"/>
              <w:rPr>
                <w:rFonts w:ascii="Arial" w:hAnsi="Arial" w:cs="Arial"/>
                <w:sz w:val="18"/>
                <w:szCs w:val="18"/>
              </w:rPr>
            </w:pPr>
          </w:p>
        </w:tc>
        <w:tc>
          <w:tcPr>
            <w:tcW w:w="1279" w:type="dxa"/>
          </w:tcPr>
          <w:p w14:paraId="2FC26F9F">
            <w:pPr>
              <w:widowControl w:val="0"/>
              <w:suppressAutoHyphens w:val="0"/>
              <w:spacing w:before="0" w:after="0" w:line="276" w:lineRule="auto"/>
              <w:jc w:val="left"/>
              <w:rPr>
                <w:rFonts w:ascii="Arial" w:hAnsi="Arial" w:cs="Arial"/>
                <w:sz w:val="18"/>
                <w:szCs w:val="18"/>
              </w:rPr>
            </w:pPr>
          </w:p>
        </w:tc>
        <w:tc>
          <w:tcPr>
            <w:tcW w:w="2905" w:type="dxa"/>
          </w:tcPr>
          <w:p w14:paraId="18EF17A5">
            <w:pPr>
              <w:widowControl w:val="0"/>
              <w:suppressAutoHyphens w:val="0"/>
              <w:spacing w:before="0" w:after="0" w:line="276" w:lineRule="auto"/>
              <w:jc w:val="left"/>
              <w:rPr>
                <w:rFonts w:ascii="Arial" w:hAnsi="Arial" w:cs="Arial"/>
                <w:sz w:val="18"/>
                <w:szCs w:val="18"/>
              </w:rPr>
            </w:pPr>
          </w:p>
        </w:tc>
        <w:tc>
          <w:tcPr>
            <w:tcW w:w="2064" w:type="dxa"/>
          </w:tcPr>
          <w:p w14:paraId="75016F3D">
            <w:pPr>
              <w:widowControl w:val="0"/>
              <w:suppressAutoHyphens w:val="0"/>
              <w:spacing w:before="0" w:after="0" w:line="276" w:lineRule="auto"/>
              <w:jc w:val="left"/>
              <w:rPr>
                <w:rFonts w:ascii="Arial" w:hAnsi="Arial" w:cs="Arial"/>
                <w:sz w:val="18"/>
                <w:szCs w:val="18"/>
              </w:rPr>
            </w:pPr>
          </w:p>
        </w:tc>
      </w:tr>
      <w:tr w14:paraId="0E82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1088A6DB">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23.</w:t>
            </w:r>
          </w:p>
        </w:tc>
        <w:tc>
          <w:tcPr>
            <w:tcW w:w="1683" w:type="dxa"/>
          </w:tcPr>
          <w:p w14:paraId="42120DD6">
            <w:pPr>
              <w:widowControl w:val="0"/>
              <w:suppressAutoHyphens w:val="0"/>
              <w:spacing w:before="0" w:after="0" w:line="276" w:lineRule="auto"/>
              <w:jc w:val="left"/>
              <w:rPr>
                <w:rFonts w:ascii="Arial" w:hAnsi="Arial" w:cs="Arial"/>
                <w:sz w:val="18"/>
                <w:szCs w:val="18"/>
              </w:rPr>
            </w:pPr>
          </w:p>
        </w:tc>
        <w:tc>
          <w:tcPr>
            <w:tcW w:w="1279" w:type="dxa"/>
          </w:tcPr>
          <w:p w14:paraId="3F2B9338">
            <w:pPr>
              <w:widowControl w:val="0"/>
              <w:suppressAutoHyphens w:val="0"/>
              <w:spacing w:before="0" w:after="0" w:line="276" w:lineRule="auto"/>
              <w:jc w:val="left"/>
              <w:rPr>
                <w:rFonts w:ascii="Arial" w:hAnsi="Arial" w:cs="Arial"/>
                <w:sz w:val="18"/>
                <w:szCs w:val="18"/>
              </w:rPr>
            </w:pPr>
          </w:p>
        </w:tc>
        <w:tc>
          <w:tcPr>
            <w:tcW w:w="2905" w:type="dxa"/>
          </w:tcPr>
          <w:p w14:paraId="1D75EDBF">
            <w:pPr>
              <w:widowControl w:val="0"/>
              <w:suppressAutoHyphens w:val="0"/>
              <w:spacing w:before="0" w:after="0" w:line="276" w:lineRule="auto"/>
              <w:jc w:val="left"/>
              <w:rPr>
                <w:rFonts w:ascii="Arial" w:hAnsi="Arial" w:cs="Arial"/>
                <w:sz w:val="18"/>
                <w:szCs w:val="18"/>
              </w:rPr>
            </w:pPr>
          </w:p>
        </w:tc>
        <w:tc>
          <w:tcPr>
            <w:tcW w:w="2064" w:type="dxa"/>
          </w:tcPr>
          <w:p w14:paraId="60E2024C">
            <w:pPr>
              <w:widowControl w:val="0"/>
              <w:suppressAutoHyphens w:val="0"/>
              <w:spacing w:before="0" w:after="0" w:line="276" w:lineRule="auto"/>
              <w:jc w:val="left"/>
              <w:rPr>
                <w:rFonts w:ascii="Arial" w:hAnsi="Arial" w:cs="Arial"/>
                <w:sz w:val="18"/>
                <w:szCs w:val="18"/>
              </w:rPr>
            </w:pPr>
          </w:p>
        </w:tc>
      </w:tr>
      <w:tr w14:paraId="2E116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3F11B497">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24.</w:t>
            </w:r>
          </w:p>
        </w:tc>
        <w:tc>
          <w:tcPr>
            <w:tcW w:w="1683" w:type="dxa"/>
          </w:tcPr>
          <w:p w14:paraId="5965C556">
            <w:pPr>
              <w:widowControl w:val="0"/>
              <w:suppressAutoHyphens w:val="0"/>
              <w:spacing w:before="0" w:after="0" w:line="276" w:lineRule="auto"/>
              <w:jc w:val="left"/>
              <w:rPr>
                <w:rFonts w:ascii="Arial" w:hAnsi="Arial" w:cs="Arial"/>
                <w:sz w:val="18"/>
                <w:szCs w:val="18"/>
              </w:rPr>
            </w:pPr>
          </w:p>
        </w:tc>
        <w:tc>
          <w:tcPr>
            <w:tcW w:w="1279" w:type="dxa"/>
          </w:tcPr>
          <w:p w14:paraId="7E442D71">
            <w:pPr>
              <w:widowControl w:val="0"/>
              <w:suppressAutoHyphens w:val="0"/>
              <w:spacing w:before="0" w:after="0" w:line="276" w:lineRule="auto"/>
              <w:jc w:val="left"/>
              <w:rPr>
                <w:rFonts w:ascii="Arial" w:hAnsi="Arial" w:cs="Arial"/>
                <w:sz w:val="18"/>
                <w:szCs w:val="18"/>
              </w:rPr>
            </w:pPr>
          </w:p>
        </w:tc>
        <w:tc>
          <w:tcPr>
            <w:tcW w:w="2905" w:type="dxa"/>
          </w:tcPr>
          <w:p w14:paraId="6E1AE1AC">
            <w:pPr>
              <w:widowControl w:val="0"/>
              <w:suppressAutoHyphens w:val="0"/>
              <w:spacing w:before="0" w:after="0" w:line="276" w:lineRule="auto"/>
              <w:jc w:val="left"/>
              <w:rPr>
                <w:rFonts w:ascii="Arial" w:hAnsi="Arial" w:cs="Arial"/>
                <w:sz w:val="18"/>
                <w:szCs w:val="18"/>
              </w:rPr>
            </w:pPr>
          </w:p>
        </w:tc>
        <w:tc>
          <w:tcPr>
            <w:tcW w:w="2064" w:type="dxa"/>
          </w:tcPr>
          <w:p w14:paraId="48A4D2E6">
            <w:pPr>
              <w:widowControl w:val="0"/>
              <w:suppressAutoHyphens w:val="0"/>
              <w:spacing w:before="0" w:after="0" w:line="276" w:lineRule="auto"/>
              <w:jc w:val="left"/>
              <w:rPr>
                <w:rFonts w:ascii="Arial" w:hAnsi="Arial" w:cs="Arial"/>
                <w:sz w:val="18"/>
                <w:szCs w:val="18"/>
              </w:rPr>
            </w:pPr>
          </w:p>
        </w:tc>
      </w:tr>
      <w:tr w14:paraId="27AAF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4D4798F4">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25.</w:t>
            </w:r>
          </w:p>
        </w:tc>
        <w:tc>
          <w:tcPr>
            <w:tcW w:w="1683" w:type="dxa"/>
          </w:tcPr>
          <w:p w14:paraId="4102FAA7">
            <w:pPr>
              <w:widowControl w:val="0"/>
              <w:suppressAutoHyphens w:val="0"/>
              <w:spacing w:before="0" w:after="0" w:line="276" w:lineRule="auto"/>
              <w:jc w:val="left"/>
              <w:rPr>
                <w:rFonts w:ascii="Arial" w:hAnsi="Arial" w:cs="Arial"/>
                <w:sz w:val="18"/>
                <w:szCs w:val="18"/>
              </w:rPr>
            </w:pPr>
          </w:p>
        </w:tc>
        <w:tc>
          <w:tcPr>
            <w:tcW w:w="1279" w:type="dxa"/>
          </w:tcPr>
          <w:p w14:paraId="0EE24C03">
            <w:pPr>
              <w:widowControl w:val="0"/>
              <w:suppressAutoHyphens w:val="0"/>
              <w:spacing w:before="0" w:after="0" w:line="276" w:lineRule="auto"/>
              <w:jc w:val="left"/>
              <w:rPr>
                <w:rFonts w:ascii="Arial" w:hAnsi="Arial" w:cs="Arial"/>
                <w:sz w:val="18"/>
                <w:szCs w:val="18"/>
              </w:rPr>
            </w:pPr>
          </w:p>
        </w:tc>
        <w:tc>
          <w:tcPr>
            <w:tcW w:w="2905" w:type="dxa"/>
          </w:tcPr>
          <w:p w14:paraId="7EDDB0BB">
            <w:pPr>
              <w:widowControl w:val="0"/>
              <w:suppressAutoHyphens w:val="0"/>
              <w:spacing w:before="0" w:after="0" w:line="276" w:lineRule="auto"/>
              <w:jc w:val="left"/>
              <w:rPr>
                <w:rFonts w:ascii="Arial" w:hAnsi="Arial" w:cs="Arial"/>
                <w:sz w:val="18"/>
                <w:szCs w:val="18"/>
              </w:rPr>
            </w:pPr>
          </w:p>
        </w:tc>
        <w:tc>
          <w:tcPr>
            <w:tcW w:w="2064" w:type="dxa"/>
          </w:tcPr>
          <w:p w14:paraId="7FD442E0">
            <w:pPr>
              <w:widowControl w:val="0"/>
              <w:suppressAutoHyphens w:val="0"/>
              <w:spacing w:before="0" w:after="0" w:line="276" w:lineRule="auto"/>
              <w:jc w:val="left"/>
              <w:rPr>
                <w:rFonts w:ascii="Arial" w:hAnsi="Arial" w:cs="Arial"/>
                <w:sz w:val="18"/>
                <w:szCs w:val="18"/>
              </w:rPr>
            </w:pPr>
          </w:p>
        </w:tc>
      </w:tr>
      <w:tr w14:paraId="0E96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3C065290">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26.</w:t>
            </w:r>
          </w:p>
        </w:tc>
        <w:tc>
          <w:tcPr>
            <w:tcW w:w="1683" w:type="dxa"/>
          </w:tcPr>
          <w:p w14:paraId="3D0DA0EE">
            <w:pPr>
              <w:widowControl w:val="0"/>
              <w:suppressAutoHyphens w:val="0"/>
              <w:spacing w:before="0" w:after="0" w:line="276" w:lineRule="auto"/>
              <w:jc w:val="left"/>
              <w:rPr>
                <w:rFonts w:ascii="Arial" w:hAnsi="Arial" w:cs="Arial"/>
                <w:sz w:val="18"/>
                <w:szCs w:val="18"/>
              </w:rPr>
            </w:pPr>
          </w:p>
        </w:tc>
        <w:tc>
          <w:tcPr>
            <w:tcW w:w="1279" w:type="dxa"/>
          </w:tcPr>
          <w:p w14:paraId="5D4EFE7E">
            <w:pPr>
              <w:widowControl w:val="0"/>
              <w:suppressAutoHyphens w:val="0"/>
              <w:spacing w:before="0" w:after="0" w:line="276" w:lineRule="auto"/>
              <w:jc w:val="left"/>
              <w:rPr>
                <w:rFonts w:ascii="Arial" w:hAnsi="Arial" w:cs="Arial"/>
                <w:sz w:val="18"/>
                <w:szCs w:val="18"/>
              </w:rPr>
            </w:pPr>
          </w:p>
        </w:tc>
        <w:tc>
          <w:tcPr>
            <w:tcW w:w="2905" w:type="dxa"/>
          </w:tcPr>
          <w:p w14:paraId="586B7667">
            <w:pPr>
              <w:widowControl w:val="0"/>
              <w:suppressAutoHyphens w:val="0"/>
              <w:spacing w:before="0" w:after="0" w:line="276" w:lineRule="auto"/>
              <w:jc w:val="left"/>
              <w:rPr>
                <w:rFonts w:ascii="Arial" w:hAnsi="Arial" w:cs="Arial"/>
                <w:sz w:val="18"/>
                <w:szCs w:val="18"/>
              </w:rPr>
            </w:pPr>
          </w:p>
        </w:tc>
        <w:tc>
          <w:tcPr>
            <w:tcW w:w="2064" w:type="dxa"/>
          </w:tcPr>
          <w:p w14:paraId="7B74F5AB">
            <w:pPr>
              <w:widowControl w:val="0"/>
              <w:suppressAutoHyphens w:val="0"/>
              <w:spacing w:before="0" w:after="0" w:line="276" w:lineRule="auto"/>
              <w:jc w:val="left"/>
              <w:rPr>
                <w:rFonts w:ascii="Arial" w:hAnsi="Arial" w:cs="Arial"/>
                <w:sz w:val="18"/>
                <w:szCs w:val="18"/>
              </w:rPr>
            </w:pPr>
          </w:p>
        </w:tc>
      </w:tr>
      <w:tr w14:paraId="35567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41" w:type="dxa"/>
            <w:vAlign w:val="center"/>
          </w:tcPr>
          <w:p w14:paraId="427A31CA">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27.</w:t>
            </w:r>
          </w:p>
        </w:tc>
        <w:tc>
          <w:tcPr>
            <w:tcW w:w="1683" w:type="dxa"/>
          </w:tcPr>
          <w:p w14:paraId="75BC6578">
            <w:pPr>
              <w:widowControl w:val="0"/>
              <w:suppressAutoHyphens w:val="0"/>
              <w:spacing w:before="0" w:after="0" w:line="276" w:lineRule="auto"/>
              <w:jc w:val="left"/>
              <w:rPr>
                <w:rFonts w:ascii="Arial" w:hAnsi="Arial" w:cs="Arial"/>
                <w:sz w:val="18"/>
                <w:szCs w:val="18"/>
              </w:rPr>
            </w:pPr>
          </w:p>
        </w:tc>
        <w:tc>
          <w:tcPr>
            <w:tcW w:w="1279" w:type="dxa"/>
          </w:tcPr>
          <w:p w14:paraId="35B18120">
            <w:pPr>
              <w:widowControl w:val="0"/>
              <w:suppressAutoHyphens w:val="0"/>
              <w:spacing w:before="0" w:after="0" w:line="276" w:lineRule="auto"/>
              <w:jc w:val="left"/>
              <w:rPr>
                <w:rFonts w:ascii="Arial" w:hAnsi="Arial" w:cs="Arial"/>
                <w:sz w:val="18"/>
                <w:szCs w:val="18"/>
              </w:rPr>
            </w:pPr>
          </w:p>
        </w:tc>
        <w:tc>
          <w:tcPr>
            <w:tcW w:w="2905" w:type="dxa"/>
          </w:tcPr>
          <w:p w14:paraId="6C182281">
            <w:pPr>
              <w:widowControl w:val="0"/>
              <w:suppressAutoHyphens w:val="0"/>
              <w:spacing w:before="0" w:after="0" w:line="276" w:lineRule="auto"/>
              <w:jc w:val="left"/>
              <w:rPr>
                <w:rFonts w:ascii="Arial" w:hAnsi="Arial" w:cs="Arial"/>
                <w:sz w:val="18"/>
                <w:szCs w:val="18"/>
              </w:rPr>
            </w:pPr>
          </w:p>
        </w:tc>
        <w:tc>
          <w:tcPr>
            <w:tcW w:w="2064" w:type="dxa"/>
          </w:tcPr>
          <w:p w14:paraId="41E4E8A5">
            <w:pPr>
              <w:widowControl w:val="0"/>
              <w:suppressAutoHyphens w:val="0"/>
              <w:spacing w:before="0" w:after="0" w:line="276" w:lineRule="auto"/>
              <w:jc w:val="left"/>
              <w:rPr>
                <w:rFonts w:ascii="Arial" w:hAnsi="Arial" w:cs="Arial"/>
                <w:sz w:val="18"/>
                <w:szCs w:val="18"/>
              </w:rPr>
            </w:pPr>
          </w:p>
        </w:tc>
      </w:tr>
      <w:tr w14:paraId="630E1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60FB5313">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28.</w:t>
            </w:r>
          </w:p>
        </w:tc>
        <w:tc>
          <w:tcPr>
            <w:tcW w:w="1683" w:type="dxa"/>
          </w:tcPr>
          <w:p w14:paraId="0D453530">
            <w:pPr>
              <w:widowControl w:val="0"/>
              <w:suppressAutoHyphens w:val="0"/>
              <w:spacing w:before="0" w:after="0" w:line="276" w:lineRule="auto"/>
              <w:jc w:val="left"/>
              <w:rPr>
                <w:rFonts w:ascii="Arial" w:hAnsi="Arial" w:cs="Arial"/>
                <w:sz w:val="18"/>
                <w:szCs w:val="18"/>
              </w:rPr>
            </w:pPr>
          </w:p>
        </w:tc>
        <w:tc>
          <w:tcPr>
            <w:tcW w:w="1279" w:type="dxa"/>
          </w:tcPr>
          <w:p w14:paraId="0053D411">
            <w:pPr>
              <w:widowControl w:val="0"/>
              <w:suppressAutoHyphens w:val="0"/>
              <w:spacing w:before="0" w:after="0" w:line="276" w:lineRule="auto"/>
              <w:jc w:val="left"/>
              <w:rPr>
                <w:rFonts w:ascii="Arial" w:hAnsi="Arial" w:cs="Arial"/>
                <w:sz w:val="18"/>
                <w:szCs w:val="18"/>
              </w:rPr>
            </w:pPr>
          </w:p>
        </w:tc>
        <w:tc>
          <w:tcPr>
            <w:tcW w:w="2905" w:type="dxa"/>
          </w:tcPr>
          <w:p w14:paraId="271DB615">
            <w:pPr>
              <w:widowControl w:val="0"/>
              <w:suppressAutoHyphens w:val="0"/>
              <w:spacing w:before="0" w:after="0" w:line="276" w:lineRule="auto"/>
              <w:jc w:val="left"/>
              <w:rPr>
                <w:rFonts w:ascii="Arial" w:hAnsi="Arial" w:cs="Arial"/>
                <w:sz w:val="18"/>
                <w:szCs w:val="18"/>
              </w:rPr>
            </w:pPr>
          </w:p>
        </w:tc>
        <w:tc>
          <w:tcPr>
            <w:tcW w:w="2064" w:type="dxa"/>
          </w:tcPr>
          <w:p w14:paraId="664C7860">
            <w:pPr>
              <w:widowControl w:val="0"/>
              <w:suppressAutoHyphens w:val="0"/>
              <w:spacing w:before="0" w:after="0" w:line="276" w:lineRule="auto"/>
              <w:jc w:val="left"/>
              <w:rPr>
                <w:rFonts w:ascii="Arial" w:hAnsi="Arial" w:cs="Arial"/>
                <w:sz w:val="18"/>
                <w:szCs w:val="18"/>
              </w:rPr>
            </w:pPr>
          </w:p>
        </w:tc>
      </w:tr>
      <w:tr w14:paraId="68F52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3D6DF424">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29.</w:t>
            </w:r>
          </w:p>
        </w:tc>
        <w:tc>
          <w:tcPr>
            <w:tcW w:w="1683" w:type="dxa"/>
          </w:tcPr>
          <w:p w14:paraId="3FB6E3CB">
            <w:pPr>
              <w:widowControl w:val="0"/>
              <w:suppressAutoHyphens w:val="0"/>
              <w:spacing w:before="0" w:after="0" w:line="276" w:lineRule="auto"/>
              <w:jc w:val="left"/>
              <w:rPr>
                <w:rFonts w:ascii="Arial" w:hAnsi="Arial" w:cs="Arial"/>
                <w:sz w:val="18"/>
                <w:szCs w:val="18"/>
              </w:rPr>
            </w:pPr>
          </w:p>
        </w:tc>
        <w:tc>
          <w:tcPr>
            <w:tcW w:w="1279" w:type="dxa"/>
          </w:tcPr>
          <w:p w14:paraId="7821B767">
            <w:pPr>
              <w:widowControl w:val="0"/>
              <w:suppressAutoHyphens w:val="0"/>
              <w:spacing w:before="0" w:after="0" w:line="276" w:lineRule="auto"/>
              <w:jc w:val="left"/>
              <w:rPr>
                <w:rFonts w:ascii="Arial" w:hAnsi="Arial" w:cs="Arial"/>
                <w:sz w:val="18"/>
                <w:szCs w:val="18"/>
              </w:rPr>
            </w:pPr>
          </w:p>
        </w:tc>
        <w:tc>
          <w:tcPr>
            <w:tcW w:w="2905" w:type="dxa"/>
          </w:tcPr>
          <w:p w14:paraId="281783DE">
            <w:pPr>
              <w:widowControl w:val="0"/>
              <w:suppressAutoHyphens w:val="0"/>
              <w:spacing w:before="0" w:after="0" w:line="276" w:lineRule="auto"/>
              <w:jc w:val="left"/>
              <w:rPr>
                <w:rFonts w:ascii="Arial" w:hAnsi="Arial" w:cs="Arial"/>
                <w:sz w:val="18"/>
                <w:szCs w:val="18"/>
              </w:rPr>
            </w:pPr>
          </w:p>
        </w:tc>
        <w:tc>
          <w:tcPr>
            <w:tcW w:w="2064" w:type="dxa"/>
          </w:tcPr>
          <w:p w14:paraId="0BBFEF3F">
            <w:pPr>
              <w:widowControl w:val="0"/>
              <w:suppressAutoHyphens w:val="0"/>
              <w:spacing w:before="0" w:after="0" w:line="276" w:lineRule="auto"/>
              <w:jc w:val="left"/>
              <w:rPr>
                <w:rFonts w:ascii="Arial" w:hAnsi="Arial" w:cs="Arial"/>
                <w:sz w:val="18"/>
                <w:szCs w:val="18"/>
              </w:rPr>
            </w:pPr>
          </w:p>
        </w:tc>
      </w:tr>
      <w:tr w14:paraId="71029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6AD885D5">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30.</w:t>
            </w:r>
          </w:p>
        </w:tc>
        <w:tc>
          <w:tcPr>
            <w:tcW w:w="1683" w:type="dxa"/>
          </w:tcPr>
          <w:p w14:paraId="6498AA78">
            <w:pPr>
              <w:widowControl w:val="0"/>
              <w:suppressAutoHyphens w:val="0"/>
              <w:spacing w:before="0" w:after="0" w:line="276" w:lineRule="auto"/>
              <w:jc w:val="left"/>
              <w:rPr>
                <w:rFonts w:ascii="Arial" w:hAnsi="Arial" w:cs="Arial"/>
                <w:sz w:val="18"/>
                <w:szCs w:val="18"/>
              </w:rPr>
            </w:pPr>
          </w:p>
        </w:tc>
        <w:tc>
          <w:tcPr>
            <w:tcW w:w="1279" w:type="dxa"/>
          </w:tcPr>
          <w:p w14:paraId="65BB3624">
            <w:pPr>
              <w:widowControl w:val="0"/>
              <w:suppressAutoHyphens w:val="0"/>
              <w:spacing w:before="0" w:after="0" w:line="276" w:lineRule="auto"/>
              <w:jc w:val="left"/>
              <w:rPr>
                <w:rFonts w:ascii="Arial" w:hAnsi="Arial" w:cs="Arial"/>
                <w:sz w:val="18"/>
                <w:szCs w:val="18"/>
              </w:rPr>
            </w:pPr>
          </w:p>
        </w:tc>
        <w:tc>
          <w:tcPr>
            <w:tcW w:w="2905" w:type="dxa"/>
          </w:tcPr>
          <w:p w14:paraId="648EC521">
            <w:pPr>
              <w:widowControl w:val="0"/>
              <w:suppressAutoHyphens w:val="0"/>
              <w:spacing w:before="0" w:after="0" w:line="276" w:lineRule="auto"/>
              <w:jc w:val="left"/>
              <w:rPr>
                <w:rFonts w:ascii="Arial" w:hAnsi="Arial" w:cs="Arial"/>
                <w:sz w:val="18"/>
                <w:szCs w:val="18"/>
              </w:rPr>
            </w:pPr>
          </w:p>
        </w:tc>
        <w:tc>
          <w:tcPr>
            <w:tcW w:w="2064" w:type="dxa"/>
          </w:tcPr>
          <w:p w14:paraId="772CD20E">
            <w:pPr>
              <w:widowControl w:val="0"/>
              <w:suppressAutoHyphens w:val="0"/>
              <w:spacing w:before="0" w:after="0" w:line="276" w:lineRule="auto"/>
              <w:jc w:val="left"/>
              <w:rPr>
                <w:rFonts w:ascii="Arial" w:hAnsi="Arial" w:cs="Arial"/>
                <w:sz w:val="18"/>
                <w:szCs w:val="18"/>
              </w:rPr>
            </w:pPr>
          </w:p>
        </w:tc>
      </w:tr>
      <w:tr w14:paraId="43421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1" w:type="dxa"/>
            <w:vAlign w:val="center"/>
          </w:tcPr>
          <w:p w14:paraId="7C17773F">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31.</w:t>
            </w:r>
          </w:p>
        </w:tc>
        <w:tc>
          <w:tcPr>
            <w:tcW w:w="1683" w:type="dxa"/>
          </w:tcPr>
          <w:p w14:paraId="5598FF1B">
            <w:pPr>
              <w:widowControl w:val="0"/>
              <w:suppressAutoHyphens w:val="0"/>
              <w:spacing w:before="0" w:after="0" w:line="276" w:lineRule="auto"/>
              <w:jc w:val="left"/>
              <w:rPr>
                <w:rFonts w:ascii="Arial" w:hAnsi="Arial" w:cs="Arial"/>
                <w:sz w:val="18"/>
                <w:szCs w:val="18"/>
              </w:rPr>
            </w:pPr>
          </w:p>
        </w:tc>
        <w:tc>
          <w:tcPr>
            <w:tcW w:w="1279" w:type="dxa"/>
          </w:tcPr>
          <w:p w14:paraId="2E90CE89">
            <w:pPr>
              <w:widowControl w:val="0"/>
              <w:suppressAutoHyphens w:val="0"/>
              <w:spacing w:before="0" w:after="0" w:line="276" w:lineRule="auto"/>
              <w:jc w:val="left"/>
              <w:rPr>
                <w:rFonts w:ascii="Arial" w:hAnsi="Arial" w:cs="Arial"/>
                <w:sz w:val="18"/>
                <w:szCs w:val="18"/>
              </w:rPr>
            </w:pPr>
          </w:p>
        </w:tc>
        <w:tc>
          <w:tcPr>
            <w:tcW w:w="2905" w:type="dxa"/>
          </w:tcPr>
          <w:p w14:paraId="5C15D0BC">
            <w:pPr>
              <w:widowControl w:val="0"/>
              <w:suppressAutoHyphens w:val="0"/>
              <w:spacing w:before="0" w:after="0" w:line="276" w:lineRule="auto"/>
              <w:jc w:val="left"/>
              <w:rPr>
                <w:rFonts w:ascii="Arial" w:hAnsi="Arial" w:cs="Arial"/>
                <w:sz w:val="18"/>
                <w:szCs w:val="18"/>
              </w:rPr>
            </w:pPr>
          </w:p>
        </w:tc>
        <w:tc>
          <w:tcPr>
            <w:tcW w:w="2064" w:type="dxa"/>
          </w:tcPr>
          <w:p w14:paraId="3A1B0D37">
            <w:pPr>
              <w:widowControl w:val="0"/>
              <w:suppressAutoHyphens w:val="0"/>
              <w:spacing w:before="0" w:after="0" w:line="276" w:lineRule="auto"/>
              <w:jc w:val="left"/>
              <w:rPr>
                <w:rFonts w:ascii="Arial" w:hAnsi="Arial" w:cs="Arial"/>
                <w:sz w:val="18"/>
                <w:szCs w:val="18"/>
              </w:rPr>
            </w:pPr>
          </w:p>
        </w:tc>
      </w:tr>
      <w:tr w14:paraId="0BA2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4" w:type="dxa"/>
            <w:gridSpan w:val="2"/>
            <w:vAlign w:val="center"/>
          </w:tcPr>
          <w:p w14:paraId="19467E73">
            <w:pPr>
              <w:widowControl w:val="0"/>
              <w:suppressAutoHyphens w:val="0"/>
              <w:spacing w:before="0" w:after="0" w:line="276" w:lineRule="auto"/>
              <w:jc w:val="right"/>
              <w:rPr>
                <w:rFonts w:ascii="Arial" w:hAnsi="Arial" w:cs="Arial"/>
                <w:sz w:val="18"/>
                <w:szCs w:val="18"/>
              </w:rPr>
            </w:pPr>
            <w:r>
              <w:rPr>
                <w:rFonts w:ascii="Arial" w:hAnsi="Arial" w:cs="Arial"/>
                <w:kern w:val="0"/>
                <w:sz w:val="18"/>
                <w:szCs w:val="18"/>
                <w:lang w:eastAsia="en-US" w:bidi="ar-SA"/>
              </w:rPr>
              <w:t>Razem:</w:t>
            </w:r>
          </w:p>
        </w:tc>
        <w:tc>
          <w:tcPr>
            <w:tcW w:w="1279" w:type="dxa"/>
          </w:tcPr>
          <w:p w14:paraId="37703D9D">
            <w:pPr>
              <w:widowControl w:val="0"/>
              <w:suppressAutoHyphens w:val="0"/>
              <w:spacing w:before="0" w:after="0" w:line="276" w:lineRule="auto"/>
              <w:jc w:val="left"/>
              <w:rPr>
                <w:rFonts w:ascii="Arial" w:hAnsi="Arial" w:cs="Arial"/>
                <w:sz w:val="18"/>
                <w:szCs w:val="18"/>
              </w:rPr>
            </w:pPr>
          </w:p>
        </w:tc>
        <w:tc>
          <w:tcPr>
            <w:tcW w:w="2905" w:type="dxa"/>
            <w:vAlign w:val="center"/>
          </w:tcPr>
          <w:p w14:paraId="606B7F89">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w:t>
            </w:r>
          </w:p>
        </w:tc>
        <w:tc>
          <w:tcPr>
            <w:tcW w:w="2064" w:type="dxa"/>
            <w:vAlign w:val="center"/>
          </w:tcPr>
          <w:p w14:paraId="5EB64C0E">
            <w:pPr>
              <w:widowControl w:val="0"/>
              <w:suppressAutoHyphens w:val="0"/>
              <w:spacing w:before="0" w:after="0" w:line="276" w:lineRule="auto"/>
              <w:jc w:val="center"/>
              <w:rPr>
                <w:rFonts w:ascii="Arial" w:hAnsi="Arial" w:cs="Arial"/>
                <w:sz w:val="18"/>
                <w:szCs w:val="18"/>
              </w:rPr>
            </w:pPr>
            <w:r>
              <w:rPr>
                <w:rFonts w:ascii="Arial" w:hAnsi="Arial" w:cs="Arial"/>
                <w:kern w:val="0"/>
                <w:sz w:val="18"/>
                <w:szCs w:val="18"/>
                <w:lang w:eastAsia="en-US" w:bidi="ar-SA"/>
              </w:rPr>
              <w:t>-</w:t>
            </w:r>
          </w:p>
        </w:tc>
      </w:tr>
    </w:tbl>
    <w:p w14:paraId="059C5A9E">
      <w:pPr>
        <w:spacing w:before="960" w:after="0"/>
        <w:jc w:val="right"/>
        <w:rPr>
          <w:rFonts w:ascii="Arial" w:hAnsi="Arial" w:cs="Arial"/>
          <w:sz w:val="18"/>
          <w:szCs w:val="18"/>
        </w:rPr>
      </w:pPr>
      <w:r>
        <w:rPr>
          <w:rFonts w:ascii="Arial" w:hAnsi="Arial" w:cs="Arial"/>
          <w:sz w:val="18"/>
          <w:szCs w:val="18"/>
        </w:rPr>
        <w:t>…………………………………….</w:t>
      </w:r>
    </w:p>
    <w:p w14:paraId="02575EE6">
      <w:pPr>
        <w:tabs>
          <w:tab w:val="left" w:pos="7230"/>
        </w:tabs>
        <w:jc w:val="right"/>
        <w:rPr>
          <w:rFonts w:ascii="Arial" w:hAnsi="Arial" w:cs="Arial"/>
          <w:sz w:val="18"/>
          <w:szCs w:val="18"/>
        </w:rPr>
      </w:pPr>
      <w:r>
        <w:rPr>
          <w:rFonts w:ascii="Arial" w:hAnsi="Arial" w:cs="Arial"/>
          <w:sz w:val="18"/>
          <w:szCs w:val="18"/>
        </w:rPr>
        <w:t>Podpis Realizatora/Wykonawcy</w:t>
      </w:r>
      <w:r>
        <w:br w:type="page"/>
      </w:r>
    </w:p>
    <w:p w14:paraId="664F4D3B">
      <w:pPr>
        <w:spacing w:before="29" w:after="0" w:line="451" w:lineRule="auto"/>
        <w:ind w:left="6789" w:right="4" w:firstLine="2"/>
        <w:rPr>
          <w:b/>
          <w:spacing w:val="-47"/>
          <w:sz w:val="16"/>
          <w:szCs w:val="16"/>
        </w:rPr>
      </w:pPr>
      <w:r>
        <w:rPr>
          <w:b/>
          <w:sz w:val="16"/>
          <w:szCs w:val="16"/>
        </w:rPr>
        <w:t>Załącznik nr 4 do umowy</w:t>
      </w:r>
      <w:r>
        <w:rPr>
          <w:b/>
          <w:spacing w:val="-47"/>
          <w:sz w:val="16"/>
          <w:szCs w:val="16"/>
        </w:rPr>
        <w:t xml:space="preserve"> </w:t>
      </w:r>
    </w:p>
    <w:p w14:paraId="21F2194F">
      <w:pPr>
        <w:spacing w:before="0" w:after="240"/>
        <w:jc w:val="center"/>
        <w:rPr>
          <w:rFonts w:cstheme="minorHAnsi"/>
          <w:b/>
        </w:rPr>
      </w:pPr>
      <w:bookmarkStart w:id="5" w:name="_Hlk119956892"/>
      <w:r>
        <w:rPr>
          <w:rFonts w:cstheme="minorHAnsi"/>
          <w:b/>
        </w:rPr>
        <w:t>Indywidualna karta świadczeniobiorcy</w:t>
      </w:r>
      <w:bookmarkEnd w:id="5"/>
    </w:p>
    <w:tbl>
      <w:tblPr>
        <w:tblStyle w:val="14"/>
        <w:tblW w:w="9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5"/>
        <w:gridCol w:w="5526"/>
      </w:tblGrid>
      <w:tr w14:paraId="7B812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3535" w:type="dxa"/>
            <w:vAlign w:val="center"/>
          </w:tcPr>
          <w:p w14:paraId="043FAFEB">
            <w:pPr>
              <w:widowControl w:val="0"/>
              <w:suppressAutoHyphens w:val="0"/>
              <w:spacing w:before="0" w:after="0" w:line="360" w:lineRule="auto"/>
              <w:jc w:val="left"/>
              <w:rPr>
                <w:rFonts w:cstheme="minorHAnsi"/>
                <w:bCs/>
              </w:rPr>
            </w:pPr>
            <w:r>
              <w:rPr>
                <w:rFonts w:cstheme="minorHAnsi"/>
                <w:bCs/>
                <w:kern w:val="0"/>
                <w:sz w:val="22"/>
                <w:szCs w:val="22"/>
                <w:lang w:eastAsia="en-US" w:bidi="ar-SA"/>
              </w:rPr>
              <w:t>Imię i nazwisko świadczeniobiorcy</w:t>
            </w:r>
          </w:p>
        </w:tc>
        <w:tc>
          <w:tcPr>
            <w:tcW w:w="5526" w:type="dxa"/>
          </w:tcPr>
          <w:p w14:paraId="7F114913">
            <w:pPr>
              <w:widowControl w:val="0"/>
              <w:suppressAutoHyphens w:val="0"/>
              <w:spacing w:before="0" w:after="0" w:line="360" w:lineRule="auto"/>
              <w:jc w:val="left"/>
              <w:rPr>
                <w:rFonts w:cstheme="minorHAnsi"/>
              </w:rPr>
            </w:pPr>
          </w:p>
        </w:tc>
      </w:tr>
      <w:tr w14:paraId="0B280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5" w:type="dxa"/>
            <w:vAlign w:val="center"/>
          </w:tcPr>
          <w:p w14:paraId="68B7CA2B">
            <w:pPr>
              <w:widowControl w:val="0"/>
              <w:suppressAutoHyphens w:val="0"/>
              <w:spacing w:before="0" w:after="0" w:line="360" w:lineRule="auto"/>
              <w:jc w:val="left"/>
              <w:rPr>
                <w:rFonts w:cstheme="minorHAnsi"/>
                <w:bCs/>
              </w:rPr>
            </w:pPr>
            <w:r>
              <w:rPr>
                <w:rFonts w:cstheme="minorHAnsi"/>
                <w:bCs/>
                <w:kern w:val="0"/>
                <w:sz w:val="22"/>
                <w:szCs w:val="22"/>
                <w:lang w:eastAsia="en-US" w:bidi="ar-SA"/>
              </w:rPr>
              <w:t>Adres świadczenia usługi</w:t>
            </w:r>
          </w:p>
        </w:tc>
        <w:tc>
          <w:tcPr>
            <w:tcW w:w="5526" w:type="dxa"/>
          </w:tcPr>
          <w:p w14:paraId="49BFBEC2">
            <w:pPr>
              <w:widowControl w:val="0"/>
              <w:suppressAutoHyphens w:val="0"/>
              <w:spacing w:before="0" w:after="0" w:line="360" w:lineRule="auto"/>
              <w:jc w:val="left"/>
              <w:rPr>
                <w:rFonts w:cstheme="minorHAnsi"/>
              </w:rPr>
            </w:pPr>
          </w:p>
        </w:tc>
      </w:tr>
      <w:tr w14:paraId="10716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5" w:type="dxa"/>
            <w:vAlign w:val="center"/>
          </w:tcPr>
          <w:p w14:paraId="440BD374">
            <w:pPr>
              <w:widowControl w:val="0"/>
              <w:suppressAutoHyphens w:val="0"/>
              <w:spacing w:before="0" w:after="0" w:line="360" w:lineRule="auto"/>
              <w:jc w:val="left"/>
              <w:rPr>
                <w:rFonts w:cstheme="minorHAnsi"/>
                <w:bCs/>
              </w:rPr>
            </w:pPr>
            <w:r>
              <w:rPr>
                <w:rFonts w:cstheme="minorHAnsi"/>
                <w:bCs/>
                <w:kern w:val="0"/>
                <w:sz w:val="22"/>
                <w:szCs w:val="22"/>
                <w:lang w:eastAsia="en-US" w:bidi="ar-SA"/>
              </w:rPr>
              <w:t>Imię i nazwisko realizatora usług</w:t>
            </w:r>
          </w:p>
        </w:tc>
        <w:tc>
          <w:tcPr>
            <w:tcW w:w="5526" w:type="dxa"/>
          </w:tcPr>
          <w:p w14:paraId="382987CB">
            <w:pPr>
              <w:widowControl w:val="0"/>
              <w:suppressAutoHyphens w:val="0"/>
              <w:spacing w:before="0" w:after="0" w:line="360" w:lineRule="auto"/>
              <w:jc w:val="left"/>
              <w:rPr>
                <w:rFonts w:cstheme="minorHAnsi"/>
              </w:rPr>
            </w:pPr>
          </w:p>
        </w:tc>
      </w:tr>
      <w:tr w14:paraId="6F77B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5" w:type="dxa"/>
            <w:vAlign w:val="center"/>
          </w:tcPr>
          <w:p w14:paraId="44A4B90C">
            <w:pPr>
              <w:widowControl w:val="0"/>
              <w:suppressAutoHyphens w:val="0"/>
              <w:spacing w:before="0" w:after="0" w:line="360" w:lineRule="auto"/>
              <w:jc w:val="left"/>
              <w:rPr>
                <w:rFonts w:cstheme="minorHAnsi"/>
                <w:bCs/>
              </w:rPr>
            </w:pPr>
            <w:r>
              <w:rPr>
                <w:rFonts w:cstheme="minorHAnsi"/>
                <w:bCs/>
                <w:kern w:val="0"/>
                <w:sz w:val="22"/>
                <w:szCs w:val="22"/>
                <w:lang w:eastAsia="en-US" w:bidi="ar-SA"/>
              </w:rPr>
              <w:t xml:space="preserve">Nazwa usługi </w:t>
            </w:r>
          </w:p>
        </w:tc>
        <w:tc>
          <w:tcPr>
            <w:tcW w:w="5526" w:type="dxa"/>
          </w:tcPr>
          <w:p w14:paraId="3A857128">
            <w:pPr>
              <w:widowControl w:val="0"/>
              <w:suppressAutoHyphens w:val="0"/>
              <w:spacing w:before="0" w:after="0" w:line="360" w:lineRule="auto"/>
              <w:jc w:val="left"/>
              <w:rPr>
                <w:rFonts w:cstheme="minorHAnsi"/>
              </w:rPr>
            </w:pPr>
          </w:p>
        </w:tc>
      </w:tr>
      <w:tr w14:paraId="130B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5" w:type="dxa"/>
            <w:vAlign w:val="center"/>
          </w:tcPr>
          <w:p w14:paraId="2D069897">
            <w:pPr>
              <w:widowControl w:val="0"/>
              <w:suppressAutoHyphens w:val="0"/>
              <w:spacing w:before="0" w:after="0" w:line="360" w:lineRule="auto"/>
              <w:jc w:val="left"/>
              <w:rPr>
                <w:rFonts w:cstheme="minorHAnsi"/>
                <w:bCs/>
              </w:rPr>
            </w:pPr>
            <w:r>
              <w:rPr>
                <w:rFonts w:cstheme="minorHAnsi"/>
                <w:bCs/>
                <w:kern w:val="0"/>
                <w:sz w:val="22"/>
                <w:szCs w:val="22"/>
                <w:lang w:eastAsia="en-US" w:bidi="ar-SA"/>
              </w:rPr>
              <w:t>Miesiąc</w:t>
            </w:r>
          </w:p>
        </w:tc>
        <w:tc>
          <w:tcPr>
            <w:tcW w:w="5526" w:type="dxa"/>
          </w:tcPr>
          <w:p w14:paraId="4C6B4B11">
            <w:pPr>
              <w:widowControl w:val="0"/>
              <w:suppressAutoHyphens w:val="0"/>
              <w:spacing w:before="0" w:after="0" w:line="360" w:lineRule="auto"/>
              <w:jc w:val="left"/>
              <w:rPr>
                <w:rFonts w:cstheme="minorHAnsi"/>
              </w:rPr>
            </w:pPr>
          </w:p>
        </w:tc>
      </w:tr>
      <w:tr w14:paraId="43BE0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3535" w:type="dxa"/>
            <w:vAlign w:val="center"/>
          </w:tcPr>
          <w:p w14:paraId="79DD4F92">
            <w:pPr>
              <w:widowControl w:val="0"/>
              <w:suppressAutoHyphens w:val="0"/>
              <w:spacing w:before="0" w:after="0"/>
              <w:jc w:val="left"/>
              <w:rPr>
                <w:rFonts w:cstheme="minorHAnsi"/>
                <w:bCs/>
              </w:rPr>
            </w:pPr>
            <w:r>
              <w:rPr>
                <w:rFonts w:cstheme="minorHAnsi"/>
                <w:bCs/>
                <w:kern w:val="0"/>
                <w:sz w:val="22"/>
                <w:szCs w:val="22"/>
                <w:lang w:eastAsia="en-US" w:bidi="ar-SA"/>
              </w:rPr>
              <w:t>Liczba godzin usług zrealizowanych (w tym częstotliwość wizyt w tygodniu)</w:t>
            </w:r>
          </w:p>
        </w:tc>
        <w:tc>
          <w:tcPr>
            <w:tcW w:w="5526" w:type="dxa"/>
          </w:tcPr>
          <w:p w14:paraId="50CDC5CC">
            <w:pPr>
              <w:widowControl w:val="0"/>
              <w:suppressAutoHyphens w:val="0"/>
              <w:spacing w:before="0" w:after="0"/>
              <w:jc w:val="left"/>
              <w:rPr>
                <w:rFonts w:cstheme="minorHAnsi"/>
              </w:rPr>
            </w:pPr>
          </w:p>
        </w:tc>
      </w:tr>
      <w:tr w14:paraId="6E135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4" w:hRule="atLeast"/>
        </w:trPr>
        <w:tc>
          <w:tcPr>
            <w:tcW w:w="3535" w:type="dxa"/>
            <w:vAlign w:val="center"/>
          </w:tcPr>
          <w:p w14:paraId="3A6E487B">
            <w:pPr>
              <w:widowControl w:val="0"/>
              <w:suppressAutoHyphens w:val="0"/>
              <w:spacing w:before="0" w:after="0"/>
              <w:jc w:val="left"/>
              <w:rPr>
                <w:rFonts w:cstheme="minorHAnsi"/>
                <w:bCs/>
              </w:rPr>
            </w:pPr>
            <w:r>
              <w:rPr>
                <w:rFonts w:cstheme="minorHAnsi"/>
                <w:bCs/>
                <w:kern w:val="0"/>
                <w:sz w:val="22"/>
                <w:szCs w:val="22"/>
                <w:lang w:eastAsia="en-US" w:bidi="ar-SA"/>
              </w:rPr>
              <w:t>Ocena stanu psychicznego usługobiorcy</w:t>
            </w:r>
          </w:p>
        </w:tc>
        <w:tc>
          <w:tcPr>
            <w:tcW w:w="5526" w:type="dxa"/>
          </w:tcPr>
          <w:p w14:paraId="23D38E7B">
            <w:pPr>
              <w:widowControl w:val="0"/>
              <w:suppressAutoHyphens w:val="0"/>
              <w:spacing w:before="0" w:after="0"/>
              <w:jc w:val="left"/>
              <w:rPr>
                <w:rFonts w:cstheme="minorHAnsi"/>
              </w:rPr>
            </w:pPr>
          </w:p>
        </w:tc>
      </w:tr>
      <w:tr w14:paraId="721E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trPr>
        <w:tc>
          <w:tcPr>
            <w:tcW w:w="3535" w:type="dxa"/>
            <w:vAlign w:val="center"/>
          </w:tcPr>
          <w:p w14:paraId="29D81CAE">
            <w:pPr>
              <w:widowControl w:val="0"/>
              <w:suppressAutoHyphens w:val="0"/>
              <w:spacing w:before="0" w:after="0"/>
              <w:jc w:val="left"/>
              <w:rPr>
                <w:rFonts w:cstheme="minorHAnsi"/>
                <w:bCs/>
              </w:rPr>
            </w:pPr>
            <w:r>
              <w:rPr>
                <w:rFonts w:cstheme="minorHAnsi"/>
                <w:bCs/>
                <w:kern w:val="0"/>
                <w:sz w:val="22"/>
                <w:szCs w:val="22"/>
                <w:lang w:eastAsia="en-US" w:bidi="ar-SA"/>
              </w:rPr>
              <w:t>Ocena funkcjonowania społecznego usługobiorcy</w:t>
            </w:r>
          </w:p>
        </w:tc>
        <w:tc>
          <w:tcPr>
            <w:tcW w:w="5526" w:type="dxa"/>
          </w:tcPr>
          <w:p w14:paraId="6A626963">
            <w:pPr>
              <w:widowControl w:val="0"/>
              <w:suppressAutoHyphens w:val="0"/>
              <w:spacing w:before="0" w:after="0"/>
              <w:jc w:val="left"/>
              <w:rPr>
                <w:rFonts w:cstheme="minorHAnsi"/>
              </w:rPr>
            </w:pPr>
          </w:p>
        </w:tc>
      </w:tr>
      <w:tr w14:paraId="113F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3535" w:type="dxa"/>
            <w:vAlign w:val="center"/>
          </w:tcPr>
          <w:p w14:paraId="6D038B68">
            <w:pPr>
              <w:widowControl w:val="0"/>
              <w:suppressAutoHyphens w:val="0"/>
              <w:spacing w:before="0" w:after="0"/>
              <w:jc w:val="left"/>
              <w:rPr>
                <w:rFonts w:cstheme="minorHAnsi"/>
                <w:bCs/>
              </w:rPr>
            </w:pPr>
            <w:r>
              <w:rPr>
                <w:rFonts w:cstheme="minorHAnsi"/>
                <w:bCs/>
                <w:kern w:val="0"/>
                <w:sz w:val="22"/>
                <w:szCs w:val="22"/>
                <w:lang w:eastAsia="en-US" w:bidi="ar-SA"/>
              </w:rPr>
              <w:t xml:space="preserve">Działania podejmowane z usługobiorcą w trakcie realizacji SUO </w:t>
            </w:r>
          </w:p>
        </w:tc>
        <w:tc>
          <w:tcPr>
            <w:tcW w:w="5526" w:type="dxa"/>
          </w:tcPr>
          <w:p w14:paraId="4CD92DFF">
            <w:pPr>
              <w:widowControl w:val="0"/>
              <w:suppressAutoHyphens w:val="0"/>
              <w:spacing w:before="0" w:after="0"/>
              <w:jc w:val="left"/>
              <w:rPr>
                <w:rFonts w:cstheme="minorHAnsi"/>
              </w:rPr>
            </w:pPr>
          </w:p>
        </w:tc>
      </w:tr>
      <w:tr w14:paraId="732EB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3535" w:type="dxa"/>
            <w:vAlign w:val="center"/>
          </w:tcPr>
          <w:p w14:paraId="0BE7E2CE">
            <w:pPr>
              <w:widowControl w:val="0"/>
              <w:suppressAutoHyphens w:val="0"/>
              <w:spacing w:before="0" w:after="0"/>
              <w:jc w:val="left"/>
              <w:rPr>
                <w:rFonts w:cstheme="minorHAnsi"/>
                <w:bCs/>
              </w:rPr>
            </w:pPr>
            <w:r>
              <w:rPr>
                <w:rFonts w:cstheme="minorHAnsi"/>
                <w:bCs/>
                <w:kern w:val="0"/>
                <w:sz w:val="22"/>
                <w:szCs w:val="22"/>
                <w:lang w:eastAsia="en-US" w:bidi="ar-SA"/>
              </w:rPr>
              <w:t>Nastawienie usługobiorcy do realizatora SUO</w:t>
            </w:r>
          </w:p>
        </w:tc>
        <w:tc>
          <w:tcPr>
            <w:tcW w:w="5526" w:type="dxa"/>
          </w:tcPr>
          <w:p w14:paraId="59F81ED2">
            <w:pPr>
              <w:widowControl w:val="0"/>
              <w:suppressAutoHyphens w:val="0"/>
              <w:spacing w:before="0" w:after="0"/>
              <w:jc w:val="left"/>
              <w:rPr>
                <w:rFonts w:cstheme="minorHAnsi"/>
              </w:rPr>
            </w:pPr>
          </w:p>
        </w:tc>
      </w:tr>
      <w:tr w14:paraId="7557E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3535" w:type="dxa"/>
            <w:vAlign w:val="center"/>
          </w:tcPr>
          <w:p w14:paraId="328C0E96">
            <w:pPr>
              <w:widowControl w:val="0"/>
              <w:suppressAutoHyphens w:val="0"/>
              <w:spacing w:before="0" w:after="0"/>
              <w:jc w:val="left"/>
              <w:rPr>
                <w:rFonts w:cstheme="minorHAnsi"/>
                <w:bCs/>
              </w:rPr>
            </w:pPr>
            <w:r>
              <w:rPr>
                <w:rFonts w:cstheme="minorHAnsi"/>
                <w:bCs/>
                <w:kern w:val="0"/>
                <w:sz w:val="22"/>
                <w:szCs w:val="22"/>
                <w:lang w:eastAsia="en-US" w:bidi="ar-SA"/>
              </w:rPr>
              <w:t>Trudności i problemy w realizacji SUO</w:t>
            </w:r>
          </w:p>
        </w:tc>
        <w:tc>
          <w:tcPr>
            <w:tcW w:w="5526" w:type="dxa"/>
          </w:tcPr>
          <w:p w14:paraId="4422B02C">
            <w:pPr>
              <w:widowControl w:val="0"/>
              <w:suppressAutoHyphens w:val="0"/>
              <w:spacing w:before="0" w:after="0"/>
              <w:jc w:val="left"/>
              <w:rPr>
                <w:rFonts w:cstheme="minorHAnsi"/>
              </w:rPr>
            </w:pPr>
          </w:p>
        </w:tc>
      </w:tr>
      <w:tr w14:paraId="64BA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3535" w:type="dxa"/>
            <w:vAlign w:val="center"/>
          </w:tcPr>
          <w:p w14:paraId="5775DE5D">
            <w:pPr>
              <w:widowControl w:val="0"/>
              <w:suppressAutoHyphens w:val="0"/>
              <w:spacing w:before="0" w:after="0"/>
              <w:jc w:val="left"/>
              <w:rPr>
                <w:rFonts w:cstheme="minorHAnsi"/>
                <w:bCs/>
              </w:rPr>
            </w:pPr>
            <w:r>
              <w:rPr>
                <w:rFonts w:cstheme="minorHAnsi"/>
                <w:bCs/>
                <w:kern w:val="0"/>
                <w:sz w:val="22"/>
                <w:szCs w:val="22"/>
                <w:lang w:eastAsia="en-US" w:bidi="ar-SA"/>
              </w:rPr>
              <w:t>Efekty SUO</w:t>
            </w:r>
          </w:p>
        </w:tc>
        <w:tc>
          <w:tcPr>
            <w:tcW w:w="5526" w:type="dxa"/>
          </w:tcPr>
          <w:p w14:paraId="380713A7">
            <w:pPr>
              <w:widowControl w:val="0"/>
              <w:suppressAutoHyphens w:val="0"/>
              <w:spacing w:before="0" w:after="0"/>
              <w:jc w:val="left"/>
              <w:rPr>
                <w:rFonts w:cstheme="minorHAnsi"/>
              </w:rPr>
            </w:pPr>
          </w:p>
        </w:tc>
      </w:tr>
      <w:tr w14:paraId="3B021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3535" w:type="dxa"/>
            <w:vAlign w:val="center"/>
          </w:tcPr>
          <w:p w14:paraId="269697A4">
            <w:pPr>
              <w:widowControl w:val="0"/>
              <w:suppressAutoHyphens w:val="0"/>
              <w:spacing w:before="0" w:after="0"/>
              <w:jc w:val="left"/>
              <w:rPr>
                <w:rFonts w:cstheme="minorHAnsi"/>
                <w:bCs/>
              </w:rPr>
            </w:pPr>
            <w:r>
              <w:rPr>
                <w:rFonts w:cstheme="minorHAnsi"/>
                <w:bCs/>
                <w:kern w:val="0"/>
                <w:sz w:val="22"/>
                <w:szCs w:val="22"/>
                <w:lang w:eastAsia="en-US" w:bidi="ar-SA"/>
              </w:rPr>
              <w:t>Inne uwagi</w:t>
            </w:r>
          </w:p>
        </w:tc>
        <w:tc>
          <w:tcPr>
            <w:tcW w:w="5526" w:type="dxa"/>
          </w:tcPr>
          <w:p w14:paraId="5C6ACC59">
            <w:pPr>
              <w:widowControl w:val="0"/>
              <w:suppressAutoHyphens w:val="0"/>
              <w:spacing w:before="0" w:after="0"/>
              <w:jc w:val="left"/>
              <w:rPr>
                <w:rFonts w:cstheme="minorHAnsi"/>
              </w:rPr>
            </w:pPr>
          </w:p>
        </w:tc>
      </w:tr>
    </w:tbl>
    <w:p w14:paraId="4EB9D60B">
      <w:pPr>
        <w:tabs>
          <w:tab w:val="left" w:pos="7230"/>
        </w:tabs>
        <w:ind w:firstLine="7230"/>
        <w:rPr>
          <w:rFonts w:ascii="Arial" w:hAnsi="Arial" w:cs="Arial"/>
          <w:sz w:val="20"/>
          <w:szCs w:val="20"/>
        </w:rPr>
      </w:pPr>
    </w:p>
    <w:p w14:paraId="3FD7E758">
      <w:pPr>
        <w:tabs>
          <w:tab w:val="left" w:pos="7230"/>
        </w:tabs>
        <w:ind w:firstLine="7230"/>
        <w:rPr>
          <w:rFonts w:ascii="Arial" w:hAnsi="Arial" w:cs="Arial"/>
          <w:sz w:val="20"/>
          <w:szCs w:val="20"/>
        </w:rPr>
      </w:pPr>
    </w:p>
    <w:p w14:paraId="6E32F05A">
      <w:pPr>
        <w:tabs>
          <w:tab w:val="left" w:pos="7230"/>
        </w:tabs>
        <w:jc w:val="right"/>
        <w:rPr>
          <w:rFonts w:ascii="Arial" w:hAnsi="Arial" w:cs="Arial"/>
          <w:sz w:val="20"/>
          <w:szCs w:val="20"/>
        </w:rPr>
      </w:pPr>
      <w:r>
        <w:rPr>
          <w:rFonts w:ascii="Arial" w:hAnsi="Arial" w:cs="Arial"/>
          <w:sz w:val="20"/>
          <w:szCs w:val="20"/>
        </w:rPr>
        <w:t>…………………………………….</w:t>
      </w:r>
    </w:p>
    <w:p w14:paraId="42E34C95">
      <w:pPr>
        <w:tabs>
          <w:tab w:val="left" w:pos="7230"/>
        </w:tabs>
        <w:ind w:firstLine="7230"/>
        <w:jc w:val="right"/>
        <w:rPr>
          <w:rFonts w:ascii="Arial" w:hAnsi="Arial" w:cs="Arial"/>
          <w:sz w:val="20"/>
          <w:szCs w:val="20"/>
        </w:rPr>
      </w:pPr>
    </w:p>
    <w:p w14:paraId="45400C21">
      <w:pPr>
        <w:tabs>
          <w:tab w:val="left" w:pos="7230"/>
        </w:tabs>
        <w:jc w:val="right"/>
        <w:rPr>
          <w:rFonts w:cstheme="minorHAnsi"/>
        </w:rPr>
      </w:pPr>
      <w:r>
        <w:rPr>
          <w:rFonts w:cstheme="minorHAnsi"/>
        </w:rPr>
        <w:t>Podpis Realizatora/Wykonawcy</w:t>
      </w:r>
      <w:r>
        <w:br w:type="page"/>
      </w:r>
    </w:p>
    <w:p w14:paraId="7DCB18A9">
      <w:pPr>
        <w:spacing w:before="120" w:after="0"/>
        <w:jc w:val="right"/>
        <w:rPr>
          <w:rFonts w:ascii="Arial" w:hAnsi="Arial" w:cs="Arial"/>
        </w:rPr>
      </w:pPr>
      <w:r>
        <w:rPr>
          <w:b/>
          <w:sz w:val="16"/>
          <w:szCs w:val="16"/>
        </w:rPr>
        <w:t>Załącznik nr 5 do umowy</w:t>
      </w:r>
      <w:r>
        <w:rPr>
          <w:b/>
          <w:spacing w:val="-47"/>
          <w:sz w:val="16"/>
          <w:szCs w:val="16"/>
        </w:rPr>
        <w:t xml:space="preserve"> </w:t>
      </w:r>
    </w:p>
    <w:p w14:paraId="41793477">
      <w:pPr>
        <w:jc w:val="center"/>
        <w:rPr>
          <w:rFonts w:cstheme="minorHAnsi"/>
          <w:b/>
        </w:rPr>
      </w:pPr>
      <w:r>
        <w:rPr>
          <w:rFonts w:cstheme="minorHAnsi"/>
          <w:b/>
        </w:rPr>
        <w:t xml:space="preserve">Ankieta </w:t>
      </w:r>
    </w:p>
    <w:p w14:paraId="53FDFE7E">
      <w:pPr>
        <w:spacing w:before="0" w:after="240"/>
        <w:jc w:val="center"/>
        <w:rPr>
          <w:rFonts w:cstheme="minorHAnsi"/>
          <w:b/>
          <w:i/>
          <w:iCs/>
        </w:rPr>
      </w:pPr>
      <w:r>
        <w:rPr>
          <w:rFonts w:cstheme="minorHAnsi"/>
          <w:b/>
          <w:i/>
          <w:iCs/>
        </w:rPr>
        <w:t>wypełnia świadczeniobiorca lub jego opiekun</w:t>
      </w:r>
    </w:p>
    <w:tbl>
      <w:tblPr>
        <w:tblStyle w:val="14"/>
        <w:tblW w:w="9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4"/>
        <w:gridCol w:w="993"/>
        <w:gridCol w:w="1139"/>
        <w:gridCol w:w="1265"/>
      </w:tblGrid>
      <w:tr w14:paraId="6A038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5664" w:type="dxa"/>
            <w:vAlign w:val="center"/>
          </w:tcPr>
          <w:p w14:paraId="68D0A984">
            <w:pPr>
              <w:widowControl w:val="0"/>
              <w:suppressAutoHyphens w:val="0"/>
              <w:spacing w:before="0" w:after="0" w:line="360" w:lineRule="auto"/>
              <w:jc w:val="left"/>
              <w:rPr>
                <w:rFonts w:cstheme="minorHAnsi"/>
                <w:b/>
              </w:rPr>
            </w:pPr>
            <w:r>
              <w:rPr>
                <w:rFonts w:cstheme="minorHAnsi"/>
                <w:b/>
                <w:kern w:val="0"/>
                <w:sz w:val="22"/>
                <w:szCs w:val="22"/>
                <w:lang w:eastAsia="en-US" w:bidi="ar-SA"/>
              </w:rPr>
              <w:t>Imię i nazwisko świadczeniobiorcy</w:t>
            </w:r>
          </w:p>
        </w:tc>
        <w:tc>
          <w:tcPr>
            <w:tcW w:w="3397" w:type="dxa"/>
            <w:gridSpan w:val="3"/>
          </w:tcPr>
          <w:p w14:paraId="50DC59B9">
            <w:pPr>
              <w:widowControl w:val="0"/>
              <w:suppressAutoHyphens w:val="0"/>
              <w:spacing w:before="0" w:after="0" w:line="360" w:lineRule="auto"/>
              <w:jc w:val="left"/>
              <w:rPr>
                <w:rFonts w:cstheme="minorHAnsi"/>
              </w:rPr>
            </w:pPr>
          </w:p>
        </w:tc>
      </w:tr>
      <w:tr w14:paraId="76CCA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4" w:type="dxa"/>
            <w:vAlign w:val="center"/>
          </w:tcPr>
          <w:p w14:paraId="40E7F4EC">
            <w:pPr>
              <w:widowControl w:val="0"/>
              <w:suppressAutoHyphens w:val="0"/>
              <w:spacing w:before="0" w:after="0" w:line="360" w:lineRule="auto"/>
              <w:jc w:val="left"/>
              <w:rPr>
                <w:rFonts w:cstheme="minorHAnsi"/>
                <w:b/>
              </w:rPr>
            </w:pPr>
            <w:r>
              <w:rPr>
                <w:rFonts w:cstheme="minorHAnsi"/>
                <w:b/>
                <w:kern w:val="0"/>
                <w:sz w:val="22"/>
                <w:szCs w:val="22"/>
                <w:lang w:eastAsia="en-US" w:bidi="ar-SA"/>
              </w:rPr>
              <w:t>rodzaj usługi</w:t>
            </w:r>
          </w:p>
        </w:tc>
        <w:tc>
          <w:tcPr>
            <w:tcW w:w="3397" w:type="dxa"/>
            <w:gridSpan w:val="3"/>
          </w:tcPr>
          <w:p w14:paraId="0B9EB847">
            <w:pPr>
              <w:widowControl w:val="0"/>
              <w:suppressAutoHyphens w:val="0"/>
              <w:spacing w:before="0" w:after="0" w:line="360" w:lineRule="auto"/>
              <w:jc w:val="left"/>
              <w:rPr>
                <w:rFonts w:cstheme="minorHAnsi"/>
              </w:rPr>
            </w:pPr>
          </w:p>
        </w:tc>
      </w:tr>
      <w:tr w14:paraId="0176D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4" w:type="dxa"/>
            <w:vAlign w:val="center"/>
          </w:tcPr>
          <w:p w14:paraId="64D4C921">
            <w:pPr>
              <w:widowControl w:val="0"/>
              <w:suppressAutoHyphens w:val="0"/>
              <w:spacing w:before="0" w:after="0" w:line="360" w:lineRule="auto"/>
              <w:jc w:val="left"/>
              <w:rPr>
                <w:rFonts w:cstheme="minorHAnsi"/>
                <w:b/>
              </w:rPr>
            </w:pPr>
            <w:r>
              <w:rPr>
                <w:rFonts w:cstheme="minorHAnsi"/>
                <w:b/>
                <w:kern w:val="0"/>
                <w:sz w:val="22"/>
                <w:szCs w:val="22"/>
                <w:lang w:eastAsia="en-US" w:bidi="ar-SA"/>
              </w:rPr>
              <w:t>Imię i nazwisko realizatora usług</w:t>
            </w:r>
          </w:p>
        </w:tc>
        <w:tc>
          <w:tcPr>
            <w:tcW w:w="3397" w:type="dxa"/>
            <w:gridSpan w:val="3"/>
          </w:tcPr>
          <w:p w14:paraId="64997246">
            <w:pPr>
              <w:widowControl w:val="0"/>
              <w:suppressAutoHyphens w:val="0"/>
              <w:spacing w:before="0" w:after="0" w:line="360" w:lineRule="auto"/>
              <w:jc w:val="left"/>
              <w:rPr>
                <w:rFonts w:cstheme="minorHAnsi"/>
              </w:rPr>
            </w:pPr>
          </w:p>
        </w:tc>
      </w:tr>
      <w:tr w14:paraId="617A8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664" w:type="dxa"/>
            <w:vMerge w:val="restart"/>
            <w:vAlign w:val="center"/>
          </w:tcPr>
          <w:p w14:paraId="20B2160A">
            <w:pPr>
              <w:widowControl w:val="0"/>
              <w:suppressAutoHyphens w:val="0"/>
              <w:spacing w:before="120" w:after="120" w:line="360" w:lineRule="auto"/>
              <w:jc w:val="center"/>
              <w:rPr>
                <w:rFonts w:cstheme="minorHAnsi"/>
                <w:bCs/>
              </w:rPr>
            </w:pPr>
            <w:r>
              <w:rPr>
                <w:rFonts w:cstheme="minorHAnsi"/>
                <w:bCs/>
                <w:kern w:val="0"/>
                <w:sz w:val="22"/>
                <w:szCs w:val="22"/>
                <w:lang w:eastAsia="en-US" w:bidi="ar-SA"/>
              </w:rPr>
              <w:t>PYTANIA</w:t>
            </w:r>
          </w:p>
        </w:tc>
        <w:tc>
          <w:tcPr>
            <w:tcW w:w="3397" w:type="dxa"/>
            <w:gridSpan w:val="3"/>
          </w:tcPr>
          <w:p w14:paraId="130066C8">
            <w:pPr>
              <w:widowControl w:val="0"/>
              <w:suppressAutoHyphens w:val="0"/>
              <w:spacing w:before="120" w:after="120" w:line="360" w:lineRule="auto"/>
              <w:jc w:val="center"/>
              <w:rPr>
                <w:rFonts w:cstheme="minorHAnsi"/>
                <w:bCs/>
              </w:rPr>
            </w:pPr>
            <w:r>
              <w:rPr>
                <w:rFonts w:cstheme="minorHAnsi"/>
                <w:bCs/>
                <w:kern w:val="0"/>
                <w:sz w:val="22"/>
                <w:szCs w:val="22"/>
                <w:lang w:eastAsia="en-US" w:bidi="ar-SA"/>
              </w:rPr>
              <w:t>ODPOWIEDZI</w:t>
            </w:r>
          </w:p>
        </w:tc>
      </w:tr>
      <w:tr w14:paraId="50789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664" w:type="dxa"/>
            <w:vMerge w:val="continue"/>
            <w:vAlign w:val="center"/>
          </w:tcPr>
          <w:p w14:paraId="5DFA80B3">
            <w:pPr>
              <w:widowControl w:val="0"/>
              <w:suppressAutoHyphens w:val="0"/>
              <w:spacing w:before="0" w:after="0"/>
              <w:jc w:val="left"/>
              <w:rPr>
                <w:rFonts w:cstheme="minorHAnsi"/>
                <w:bCs/>
              </w:rPr>
            </w:pPr>
          </w:p>
        </w:tc>
        <w:tc>
          <w:tcPr>
            <w:tcW w:w="993" w:type="dxa"/>
            <w:vAlign w:val="center"/>
          </w:tcPr>
          <w:p w14:paraId="27BE2BB6">
            <w:pPr>
              <w:widowControl w:val="0"/>
              <w:suppressAutoHyphens w:val="0"/>
              <w:spacing w:before="120" w:after="120" w:line="360" w:lineRule="auto"/>
              <w:jc w:val="center"/>
              <w:rPr>
                <w:rFonts w:cstheme="minorHAnsi"/>
                <w:bCs/>
              </w:rPr>
            </w:pPr>
            <w:r>
              <w:rPr>
                <w:rFonts w:cstheme="minorHAnsi"/>
                <w:bCs/>
                <w:kern w:val="0"/>
                <w:sz w:val="22"/>
                <w:szCs w:val="22"/>
                <w:lang w:eastAsia="en-US" w:bidi="ar-SA"/>
              </w:rPr>
              <w:t>Tak</w:t>
            </w:r>
          </w:p>
        </w:tc>
        <w:tc>
          <w:tcPr>
            <w:tcW w:w="1139" w:type="dxa"/>
            <w:vAlign w:val="center"/>
          </w:tcPr>
          <w:p w14:paraId="5564402F">
            <w:pPr>
              <w:widowControl w:val="0"/>
              <w:suppressAutoHyphens w:val="0"/>
              <w:spacing w:before="120" w:after="120" w:line="360" w:lineRule="auto"/>
              <w:jc w:val="center"/>
              <w:rPr>
                <w:rFonts w:cstheme="minorHAnsi"/>
                <w:bCs/>
              </w:rPr>
            </w:pPr>
            <w:r>
              <w:rPr>
                <w:rFonts w:cstheme="minorHAnsi"/>
                <w:bCs/>
                <w:kern w:val="0"/>
                <w:sz w:val="22"/>
                <w:szCs w:val="22"/>
                <w:lang w:eastAsia="en-US" w:bidi="ar-SA"/>
              </w:rPr>
              <w:t>Nie</w:t>
            </w:r>
          </w:p>
        </w:tc>
        <w:tc>
          <w:tcPr>
            <w:tcW w:w="1265" w:type="dxa"/>
            <w:vAlign w:val="center"/>
          </w:tcPr>
          <w:p w14:paraId="4EC8F856">
            <w:pPr>
              <w:widowControl w:val="0"/>
              <w:suppressAutoHyphens w:val="0"/>
              <w:spacing w:before="120" w:after="120" w:line="360" w:lineRule="auto"/>
              <w:jc w:val="center"/>
              <w:rPr>
                <w:rFonts w:cstheme="minorHAnsi"/>
                <w:bCs/>
              </w:rPr>
            </w:pPr>
            <w:r>
              <w:rPr>
                <w:rFonts w:cstheme="minorHAnsi"/>
                <w:bCs/>
                <w:kern w:val="0"/>
                <w:sz w:val="22"/>
                <w:szCs w:val="22"/>
                <w:lang w:eastAsia="en-US" w:bidi="ar-SA"/>
              </w:rPr>
              <w:t>Nie wiem</w:t>
            </w:r>
          </w:p>
        </w:tc>
      </w:tr>
      <w:tr w14:paraId="1E260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4" w:type="dxa"/>
            <w:vAlign w:val="center"/>
          </w:tcPr>
          <w:p w14:paraId="72396827">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jest Pani/Pan zadowolona / -ony z usług?</w:t>
            </w:r>
          </w:p>
        </w:tc>
        <w:tc>
          <w:tcPr>
            <w:tcW w:w="993" w:type="dxa"/>
          </w:tcPr>
          <w:p w14:paraId="0C6ED0F7">
            <w:pPr>
              <w:widowControl w:val="0"/>
              <w:suppressAutoHyphens w:val="0"/>
              <w:spacing w:before="0" w:after="0" w:line="276" w:lineRule="auto"/>
              <w:jc w:val="left"/>
              <w:rPr>
                <w:rFonts w:cstheme="minorHAnsi"/>
                <w:bCs/>
              </w:rPr>
            </w:pPr>
          </w:p>
        </w:tc>
        <w:tc>
          <w:tcPr>
            <w:tcW w:w="1139" w:type="dxa"/>
          </w:tcPr>
          <w:p w14:paraId="0C3D865A">
            <w:pPr>
              <w:widowControl w:val="0"/>
              <w:suppressAutoHyphens w:val="0"/>
              <w:spacing w:before="0" w:after="0" w:line="276" w:lineRule="auto"/>
              <w:jc w:val="left"/>
              <w:rPr>
                <w:rFonts w:cstheme="minorHAnsi"/>
                <w:bCs/>
              </w:rPr>
            </w:pPr>
          </w:p>
        </w:tc>
        <w:tc>
          <w:tcPr>
            <w:tcW w:w="1265" w:type="dxa"/>
          </w:tcPr>
          <w:p w14:paraId="02F14098">
            <w:pPr>
              <w:widowControl w:val="0"/>
              <w:suppressAutoHyphens w:val="0"/>
              <w:spacing w:before="0" w:after="0" w:line="276" w:lineRule="auto"/>
              <w:jc w:val="left"/>
              <w:rPr>
                <w:rFonts w:cstheme="minorHAnsi"/>
                <w:bCs/>
              </w:rPr>
            </w:pPr>
          </w:p>
        </w:tc>
      </w:tr>
      <w:tr w14:paraId="0139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4" w:type="dxa"/>
            <w:vAlign w:val="center"/>
          </w:tcPr>
          <w:p w14:paraId="3A28DE14">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usługi świadczone są zgodnie z umówionymi terminami?</w:t>
            </w:r>
          </w:p>
        </w:tc>
        <w:tc>
          <w:tcPr>
            <w:tcW w:w="993" w:type="dxa"/>
          </w:tcPr>
          <w:p w14:paraId="2AD482DE">
            <w:pPr>
              <w:widowControl w:val="0"/>
              <w:suppressAutoHyphens w:val="0"/>
              <w:spacing w:before="0" w:after="0" w:line="276" w:lineRule="auto"/>
              <w:jc w:val="left"/>
              <w:rPr>
                <w:rFonts w:cstheme="minorHAnsi"/>
                <w:bCs/>
              </w:rPr>
            </w:pPr>
          </w:p>
        </w:tc>
        <w:tc>
          <w:tcPr>
            <w:tcW w:w="1139" w:type="dxa"/>
          </w:tcPr>
          <w:p w14:paraId="5D215C42">
            <w:pPr>
              <w:widowControl w:val="0"/>
              <w:suppressAutoHyphens w:val="0"/>
              <w:spacing w:before="0" w:after="0" w:line="276" w:lineRule="auto"/>
              <w:jc w:val="left"/>
              <w:rPr>
                <w:rFonts w:cstheme="minorHAnsi"/>
                <w:bCs/>
              </w:rPr>
            </w:pPr>
          </w:p>
        </w:tc>
        <w:tc>
          <w:tcPr>
            <w:tcW w:w="1265" w:type="dxa"/>
          </w:tcPr>
          <w:p w14:paraId="66D2C388">
            <w:pPr>
              <w:widowControl w:val="0"/>
              <w:suppressAutoHyphens w:val="0"/>
              <w:spacing w:before="0" w:after="0" w:line="276" w:lineRule="auto"/>
              <w:jc w:val="left"/>
              <w:rPr>
                <w:rFonts w:cstheme="minorHAnsi"/>
                <w:bCs/>
              </w:rPr>
            </w:pPr>
          </w:p>
        </w:tc>
      </w:tr>
      <w:tr w14:paraId="13DC5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5664" w:type="dxa"/>
            <w:vAlign w:val="center"/>
          </w:tcPr>
          <w:p w14:paraId="049E74E2">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godzina świadczonej usługi realizowana jest przez 60 minut?</w:t>
            </w:r>
          </w:p>
        </w:tc>
        <w:tc>
          <w:tcPr>
            <w:tcW w:w="993" w:type="dxa"/>
          </w:tcPr>
          <w:p w14:paraId="7356A9AE">
            <w:pPr>
              <w:widowControl w:val="0"/>
              <w:suppressAutoHyphens w:val="0"/>
              <w:spacing w:before="0" w:after="0" w:line="276" w:lineRule="auto"/>
              <w:jc w:val="left"/>
              <w:rPr>
                <w:rFonts w:cstheme="minorHAnsi"/>
                <w:bCs/>
              </w:rPr>
            </w:pPr>
          </w:p>
        </w:tc>
        <w:tc>
          <w:tcPr>
            <w:tcW w:w="1139" w:type="dxa"/>
          </w:tcPr>
          <w:p w14:paraId="45755045">
            <w:pPr>
              <w:widowControl w:val="0"/>
              <w:suppressAutoHyphens w:val="0"/>
              <w:spacing w:before="0" w:after="0" w:line="276" w:lineRule="auto"/>
              <w:jc w:val="left"/>
              <w:rPr>
                <w:rFonts w:cstheme="minorHAnsi"/>
                <w:bCs/>
              </w:rPr>
            </w:pPr>
          </w:p>
        </w:tc>
        <w:tc>
          <w:tcPr>
            <w:tcW w:w="1265" w:type="dxa"/>
          </w:tcPr>
          <w:p w14:paraId="71B9DF46">
            <w:pPr>
              <w:widowControl w:val="0"/>
              <w:suppressAutoHyphens w:val="0"/>
              <w:spacing w:before="0" w:after="0" w:line="276" w:lineRule="auto"/>
              <w:jc w:val="left"/>
              <w:rPr>
                <w:rFonts w:cstheme="minorHAnsi"/>
                <w:bCs/>
              </w:rPr>
            </w:pPr>
          </w:p>
        </w:tc>
      </w:tr>
      <w:tr w14:paraId="6FF9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5664" w:type="dxa"/>
            <w:vAlign w:val="center"/>
          </w:tcPr>
          <w:p w14:paraId="6E3611AC">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zdarzyło się, że umówionej usługi nie wykonano i nie powiadomiono o tym Pani/Pana?</w:t>
            </w:r>
          </w:p>
        </w:tc>
        <w:tc>
          <w:tcPr>
            <w:tcW w:w="993" w:type="dxa"/>
          </w:tcPr>
          <w:p w14:paraId="05B64592">
            <w:pPr>
              <w:widowControl w:val="0"/>
              <w:suppressAutoHyphens w:val="0"/>
              <w:spacing w:before="0" w:after="0" w:line="276" w:lineRule="auto"/>
              <w:jc w:val="left"/>
              <w:rPr>
                <w:rFonts w:cstheme="minorHAnsi"/>
                <w:bCs/>
              </w:rPr>
            </w:pPr>
          </w:p>
        </w:tc>
        <w:tc>
          <w:tcPr>
            <w:tcW w:w="1139" w:type="dxa"/>
          </w:tcPr>
          <w:p w14:paraId="56AA3497">
            <w:pPr>
              <w:widowControl w:val="0"/>
              <w:suppressAutoHyphens w:val="0"/>
              <w:spacing w:before="0" w:after="0" w:line="276" w:lineRule="auto"/>
              <w:jc w:val="left"/>
              <w:rPr>
                <w:rFonts w:cstheme="minorHAnsi"/>
                <w:bCs/>
              </w:rPr>
            </w:pPr>
          </w:p>
        </w:tc>
        <w:tc>
          <w:tcPr>
            <w:tcW w:w="1265" w:type="dxa"/>
          </w:tcPr>
          <w:p w14:paraId="1A2E5687">
            <w:pPr>
              <w:widowControl w:val="0"/>
              <w:suppressAutoHyphens w:val="0"/>
              <w:spacing w:before="0" w:after="0" w:line="276" w:lineRule="auto"/>
              <w:jc w:val="left"/>
              <w:rPr>
                <w:rFonts w:cstheme="minorHAnsi"/>
                <w:bCs/>
              </w:rPr>
            </w:pPr>
          </w:p>
        </w:tc>
      </w:tr>
      <w:tr w14:paraId="50B5A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5664" w:type="dxa"/>
            <w:vAlign w:val="center"/>
          </w:tcPr>
          <w:p w14:paraId="7CF720C8">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osoba, która świadczy usługi jest punktualna?</w:t>
            </w:r>
          </w:p>
        </w:tc>
        <w:tc>
          <w:tcPr>
            <w:tcW w:w="993" w:type="dxa"/>
          </w:tcPr>
          <w:p w14:paraId="323FB9C3">
            <w:pPr>
              <w:widowControl w:val="0"/>
              <w:suppressAutoHyphens w:val="0"/>
              <w:spacing w:before="0" w:after="0" w:line="276" w:lineRule="auto"/>
              <w:jc w:val="left"/>
              <w:rPr>
                <w:rFonts w:cstheme="minorHAnsi"/>
                <w:bCs/>
              </w:rPr>
            </w:pPr>
          </w:p>
        </w:tc>
        <w:tc>
          <w:tcPr>
            <w:tcW w:w="1139" w:type="dxa"/>
          </w:tcPr>
          <w:p w14:paraId="0DEF5358">
            <w:pPr>
              <w:widowControl w:val="0"/>
              <w:suppressAutoHyphens w:val="0"/>
              <w:spacing w:before="0" w:after="0" w:line="276" w:lineRule="auto"/>
              <w:jc w:val="left"/>
              <w:rPr>
                <w:rFonts w:cstheme="minorHAnsi"/>
                <w:bCs/>
              </w:rPr>
            </w:pPr>
          </w:p>
        </w:tc>
        <w:tc>
          <w:tcPr>
            <w:tcW w:w="1265" w:type="dxa"/>
          </w:tcPr>
          <w:p w14:paraId="6EA734E7">
            <w:pPr>
              <w:widowControl w:val="0"/>
              <w:suppressAutoHyphens w:val="0"/>
              <w:spacing w:before="0" w:after="0" w:line="276" w:lineRule="auto"/>
              <w:jc w:val="left"/>
              <w:rPr>
                <w:rFonts w:cstheme="minorHAnsi"/>
                <w:bCs/>
              </w:rPr>
            </w:pPr>
          </w:p>
        </w:tc>
      </w:tr>
      <w:tr w14:paraId="0A224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5664" w:type="dxa"/>
            <w:vAlign w:val="center"/>
          </w:tcPr>
          <w:p w14:paraId="061663D1">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osoba, która świadczy usługi jest przygotowana do pracy?</w:t>
            </w:r>
          </w:p>
        </w:tc>
        <w:tc>
          <w:tcPr>
            <w:tcW w:w="993" w:type="dxa"/>
          </w:tcPr>
          <w:p w14:paraId="02C7F79C">
            <w:pPr>
              <w:widowControl w:val="0"/>
              <w:suppressAutoHyphens w:val="0"/>
              <w:spacing w:before="0" w:after="0" w:line="276" w:lineRule="auto"/>
              <w:jc w:val="left"/>
              <w:rPr>
                <w:rFonts w:cstheme="minorHAnsi"/>
                <w:bCs/>
              </w:rPr>
            </w:pPr>
          </w:p>
        </w:tc>
        <w:tc>
          <w:tcPr>
            <w:tcW w:w="1139" w:type="dxa"/>
          </w:tcPr>
          <w:p w14:paraId="5D3355B6">
            <w:pPr>
              <w:widowControl w:val="0"/>
              <w:suppressAutoHyphens w:val="0"/>
              <w:spacing w:before="0" w:after="0" w:line="276" w:lineRule="auto"/>
              <w:jc w:val="left"/>
              <w:rPr>
                <w:rFonts w:cstheme="minorHAnsi"/>
                <w:bCs/>
              </w:rPr>
            </w:pPr>
          </w:p>
        </w:tc>
        <w:tc>
          <w:tcPr>
            <w:tcW w:w="1265" w:type="dxa"/>
          </w:tcPr>
          <w:p w14:paraId="0CA6EC7E">
            <w:pPr>
              <w:widowControl w:val="0"/>
              <w:suppressAutoHyphens w:val="0"/>
              <w:spacing w:before="0" w:after="0" w:line="276" w:lineRule="auto"/>
              <w:jc w:val="left"/>
              <w:rPr>
                <w:rFonts w:cstheme="minorHAnsi"/>
                <w:bCs/>
              </w:rPr>
            </w:pPr>
          </w:p>
        </w:tc>
      </w:tr>
      <w:tr w14:paraId="7A3BD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5664" w:type="dxa"/>
            <w:vAlign w:val="center"/>
          </w:tcPr>
          <w:p w14:paraId="4DF36730">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osoba, która świadczy usługi wyjaśnia jakim celu podejmuje dane czynności?</w:t>
            </w:r>
          </w:p>
        </w:tc>
        <w:tc>
          <w:tcPr>
            <w:tcW w:w="993" w:type="dxa"/>
          </w:tcPr>
          <w:p w14:paraId="4A20FB8D">
            <w:pPr>
              <w:widowControl w:val="0"/>
              <w:suppressAutoHyphens w:val="0"/>
              <w:spacing w:before="0" w:after="0" w:line="276" w:lineRule="auto"/>
              <w:jc w:val="left"/>
              <w:rPr>
                <w:rFonts w:cstheme="minorHAnsi"/>
                <w:bCs/>
              </w:rPr>
            </w:pPr>
          </w:p>
        </w:tc>
        <w:tc>
          <w:tcPr>
            <w:tcW w:w="1139" w:type="dxa"/>
          </w:tcPr>
          <w:p w14:paraId="65E6CCE2">
            <w:pPr>
              <w:widowControl w:val="0"/>
              <w:suppressAutoHyphens w:val="0"/>
              <w:spacing w:before="0" w:after="0" w:line="276" w:lineRule="auto"/>
              <w:jc w:val="left"/>
              <w:rPr>
                <w:rFonts w:cstheme="minorHAnsi"/>
                <w:bCs/>
              </w:rPr>
            </w:pPr>
          </w:p>
        </w:tc>
        <w:tc>
          <w:tcPr>
            <w:tcW w:w="1265" w:type="dxa"/>
          </w:tcPr>
          <w:p w14:paraId="6128E653">
            <w:pPr>
              <w:widowControl w:val="0"/>
              <w:suppressAutoHyphens w:val="0"/>
              <w:spacing w:before="0" w:after="0" w:line="276" w:lineRule="auto"/>
              <w:jc w:val="left"/>
              <w:rPr>
                <w:rFonts w:cstheme="minorHAnsi"/>
                <w:bCs/>
              </w:rPr>
            </w:pPr>
          </w:p>
        </w:tc>
      </w:tr>
      <w:tr w14:paraId="17F1B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5664" w:type="dxa"/>
            <w:vAlign w:val="center"/>
          </w:tcPr>
          <w:p w14:paraId="110FB5B9">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zauważa Pani/Pan pozytywne efekty usług?</w:t>
            </w:r>
          </w:p>
        </w:tc>
        <w:tc>
          <w:tcPr>
            <w:tcW w:w="993" w:type="dxa"/>
          </w:tcPr>
          <w:p w14:paraId="6AF9730D">
            <w:pPr>
              <w:widowControl w:val="0"/>
              <w:suppressAutoHyphens w:val="0"/>
              <w:spacing w:before="0" w:after="0" w:line="276" w:lineRule="auto"/>
              <w:jc w:val="left"/>
              <w:rPr>
                <w:rFonts w:cstheme="minorHAnsi"/>
                <w:bCs/>
              </w:rPr>
            </w:pPr>
          </w:p>
        </w:tc>
        <w:tc>
          <w:tcPr>
            <w:tcW w:w="1139" w:type="dxa"/>
          </w:tcPr>
          <w:p w14:paraId="36ECDAD3">
            <w:pPr>
              <w:widowControl w:val="0"/>
              <w:suppressAutoHyphens w:val="0"/>
              <w:spacing w:before="0" w:after="0" w:line="276" w:lineRule="auto"/>
              <w:jc w:val="left"/>
              <w:rPr>
                <w:rFonts w:cstheme="minorHAnsi"/>
                <w:bCs/>
              </w:rPr>
            </w:pPr>
          </w:p>
        </w:tc>
        <w:tc>
          <w:tcPr>
            <w:tcW w:w="1265" w:type="dxa"/>
          </w:tcPr>
          <w:p w14:paraId="7F0B4992">
            <w:pPr>
              <w:widowControl w:val="0"/>
              <w:suppressAutoHyphens w:val="0"/>
              <w:spacing w:before="0" w:after="0" w:line="276" w:lineRule="auto"/>
              <w:jc w:val="left"/>
              <w:rPr>
                <w:rFonts w:cstheme="minorHAnsi"/>
                <w:bCs/>
              </w:rPr>
            </w:pPr>
          </w:p>
        </w:tc>
      </w:tr>
      <w:tr w14:paraId="6FEF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5664" w:type="dxa"/>
            <w:vAlign w:val="center"/>
          </w:tcPr>
          <w:p w14:paraId="5C73EA40">
            <w:pPr>
              <w:widowControl w:val="0"/>
              <w:suppressAutoHyphens w:val="0"/>
              <w:spacing w:before="120" w:after="120" w:line="276" w:lineRule="auto"/>
              <w:jc w:val="left"/>
              <w:rPr>
                <w:rFonts w:cstheme="minorHAnsi"/>
                <w:bCs/>
              </w:rPr>
            </w:pPr>
            <w:r>
              <w:rPr>
                <w:rFonts w:cstheme="minorHAnsi"/>
                <w:bCs/>
                <w:kern w:val="0"/>
                <w:sz w:val="22"/>
                <w:szCs w:val="22"/>
                <w:lang w:eastAsia="en-US" w:bidi="ar-SA"/>
              </w:rPr>
              <w:t>Czy ma Pani/Pan zastrzeżenia do świadczonych usług?</w:t>
            </w:r>
          </w:p>
        </w:tc>
        <w:tc>
          <w:tcPr>
            <w:tcW w:w="993" w:type="dxa"/>
          </w:tcPr>
          <w:p w14:paraId="3A5E4B78">
            <w:pPr>
              <w:widowControl w:val="0"/>
              <w:suppressAutoHyphens w:val="0"/>
              <w:spacing w:before="0" w:after="0" w:line="276" w:lineRule="auto"/>
              <w:jc w:val="left"/>
              <w:rPr>
                <w:rFonts w:cstheme="minorHAnsi"/>
                <w:bCs/>
              </w:rPr>
            </w:pPr>
          </w:p>
        </w:tc>
        <w:tc>
          <w:tcPr>
            <w:tcW w:w="1139" w:type="dxa"/>
          </w:tcPr>
          <w:p w14:paraId="11C9F4FE">
            <w:pPr>
              <w:widowControl w:val="0"/>
              <w:suppressAutoHyphens w:val="0"/>
              <w:spacing w:before="0" w:after="0" w:line="276" w:lineRule="auto"/>
              <w:jc w:val="left"/>
              <w:rPr>
                <w:rFonts w:cstheme="minorHAnsi"/>
                <w:bCs/>
              </w:rPr>
            </w:pPr>
          </w:p>
        </w:tc>
        <w:tc>
          <w:tcPr>
            <w:tcW w:w="1265" w:type="dxa"/>
          </w:tcPr>
          <w:p w14:paraId="1251838E">
            <w:pPr>
              <w:widowControl w:val="0"/>
              <w:suppressAutoHyphens w:val="0"/>
              <w:spacing w:before="0" w:after="0" w:line="276" w:lineRule="auto"/>
              <w:jc w:val="left"/>
              <w:rPr>
                <w:rFonts w:cstheme="minorHAnsi"/>
                <w:bCs/>
              </w:rPr>
            </w:pPr>
          </w:p>
        </w:tc>
      </w:tr>
      <w:tr w14:paraId="1525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5664" w:type="dxa"/>
            <w:vAlign w:val="center"/>
          </w:tcPr>
          <w:p w14:paraId="469B618B">
            <w:pPr>
              <w:widowControl w:val="0"/>
              <w:suppressAutoHyphens w:val="0"/>
              <w:spacing w:before="120" w:after="120" w:line="276" w:lineRule="auto"/>
              <w:ind w:firstLine="313"/>
              <w:jc w:val="left"/>
              <w:rPr>
                <w:rFonts w:cstheme="minorHAnsi"/>
                <w:bCs/>
              </w:rPr>
            </w:pPr>
            <w:r>
              <w:rPr>
                <w:rFonts w:cstheme="minorHAnsi"/>
                <w:bCs/>
                <w:kern w:val="0"/>
                <w:sz w:val="22"/>
                <w:szCs w:val="22"/>
                <w:lang w:eastAsia="en-US" w:bidi="ar-SA"/>
              </w:rPr>
              <w:t>- jeśli tak to jakie?</w:t>
            </w:r>
          </w:p>
        </w:tc>
        <w:tc>
          <w:tcPr>
            <w:tcW w:w="3397" w:type="dxa"/>
            <w:gridSpan w:val="3"/>
          </w:tcPr>
          <w:p w14:paraId="059FF18E">
            <w:pPr>
              <w:widowControl w:val="0"/>
              <w:suppressAutoHyphens w:val="0"/>
              <w:spacing w:before="0" w:after="0" w:line="276" w:lineRule="auto"/>
              <w:jc w:val="left"/>
              <w:rPr>
                <w:rFonts w:cstheme="minorHAnsi"/>
                <w:bCs/>
              </w:rPr>
            </w:pPr>
          </w:p>
        </w:tc>
      </w:tr>
      <w:tr w14:paraId="4C614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5664" w:type="dxa"/>
            <w:vAlign w:val="center"/>
          </w:tcPr>
          <w:p w14:paraId="0A894F5D">
            <w:pPr>
              <w:widowControl w:val="0"/>
              <w:suppressAutoHyphens w:val="0"/>
              <w:spacing w:before="120" w:after="120" w:line="276" w:lineRule="auto"/>
              <w:jc w:val="left"/>
              <w:rPr>
                <w:rFonts w:cstheme="minorHAnsi"/>
                <w:bCs/>
              </w:rPr>
            </w:pPr>
            <w:r>
              <w:rPr>
                <w:rFonts w:cstheme="minorHAnsi"/>
                <w:bCs/>
                <w:kern w:val="0"/>
                <w:sz w:val="22"/>
                <w:szCs w:val="22"/>
                <w:lang w:eastAsia="en-US" w:bidi="ar-SA"/>
              </w:rPr>
              <w:t>Inne uwagi osoby wypełniającej ankietę</w:t>
            </w:r>
          </w:p>
        </w:tc>
        <w:tc>
          <w:tcPr>
            <w:tcW w:w="3397" w:type="dxa"/>
            <w:gridSpan w:val="3"/>
          </w:tcPr>
          <w:p w14:paraId="72659DA8">
            <w:pPr>
              <w:widowControl w:val="0"/>
              <w:suppressAutoHyphens w:val="0"/>
              <w:spacing w:before="0" w:after="0" w:line="276" w:lineRule="auto"/>
              <w:jc w:val="left"/>
              <w:rPr>
                <w:rFonts w:cstheme="minorHAnsi"/>
                <w:bCs/>
              </w:rPr>
            </w:pPr>
          </w:p>
        </w:tc>
      </w:tr>
    </w:tbl>
    <w:p w14:paraId="444E795C">
      <w:pPr>
        <w:rPr>
          <w:rFonts w:ascii="Arial" w:hAnsi="Arial" w:cs="Arial"/>
          <w:bCs/>
          <w:sz w:val="18"/>
          <w:szCs w:val="18"/>
        </w:rPr>
      </w:pPr>
    </w:p>
    <w:p w14:paraId="23EE06E0">
      <w:pPr>
        <w:spacing w:before="960" w:after="0"/>
        <w:jc w:val="right"/>
        <w:rPr>
          <w:rFonts w:ascii="Arial" w:hAnsi="Arial" w:cs="Arial"/>
          <w:sz w:val="18"/>
          <w:szCs w:val="18"/>
        </w:rPr>
      </w:pPr>
      <w:r>
        <w:rPr>
          <w:rFonts w:ascii="Arial" w:hAnsi="Arial" w:cs="Arial"/>
          <w:bCs/>
          <w:sz w:val="18"/>
          <w:szCs w:val="18"/>
        </w:rPr>
        <w:t>…</w:t>
      </w:r>
      <w:r>
        <w:rPr>
          <w:rFonts w:ascii="Arial" w:hAnsi="Arial" w:cs="Arial"/>
          <w:sz w:val="18"/>
          <w:szCs w:val="18"/>
        </w:rPr>
        <w:t>…………………………………</w:t>
      </w:r>
    </w:p>
    <w:p w14:paraId="1CB3273C">
      <w:pPr>
        <w:tabs>
          <w:tab w:val="left" w:pos="7230"/>
        </w:tabs>
        <w:jc w:val="right"/>
        <w:rPr>
          <w:rFonts w:ascii="Arial" w:hAnsi="Arial" w:cs="Arial"/>
          <w:sz w:val="18"/>
          <w:szCs w:val="18"/>
        </w:rPr>
      </w:pPr>
      <w:r>
        <w:rPr>
          <w:rFonts w:ascii="Arial" w:hAnsi="Arial" w:cs="Arial"/>
          <w:sz w:val="18"/>
          <w:szCs w:val="18"/>
        </w:rPr>
        <w:t>Podpis Realizatora/Wykonawcy</w:t>
      </w:r>
    </w:p>
    <w:p w14:paraId="24E5E2E2">
      <w:pPr>
        <w:widowControl/>
        <w:rPr>
          <w:b/>
          <w:sz w:val="16"/>
          <w:szCs w:val="16"/>
        </w:rPr>
      </w:pPr>
      <w:r>
        <w:br w:type="page"/>
      </w:r>
    </w:p>
    <w:p w14:paraId="342B11C1">
      <w:pPr>
        <w:spacing w:before="27" w:after="0" w:line="360" w:lineRule="auto"/>
        <w:ind w:left="6791" w:right="4" w:firstLine="0"/>
        <w:jc w:val="right"/>
        <w:rPr>
          <w:b/>
          <w:sz w:val="28"/>
        </w:rPr>
      </w:pPr>
      <w:r>
        <w:rPr>
          <w:b/>
          <w:sz w:val="16"/>
          <w:szCs w:val="16"/>
        </w:rPr>
        <w:t>ZAŁĄCZNIK nr 6 do umowy</w:t>
      </w:r>
      <w:r>
        <w:rPr>
          <w:b/>
          <w:sz w:val="16"/>
          <w:szCs w:val="16"/>
        </w:rPr>
        <w:br w:type="textWrapping"/>
      </w:r>
      <w:r>
        <w:rPr>
          <w:b/>
          <w:spacing w:val="-47"/>
          <w:sz w:val="16"/>
          <w:szCs w:val="16"/>
        </w:rPr>
        <w:t xml:space="preserve"> </w:t>
      </w:r>
    </w:p>
    <w:p w14:paraId="151BA68D">
      <w:pPr>
        <w:spacing w:before="57" w:after="0"/>
        <w:ind w:left="519" w:firstLine="0"/>
        <w:rPr>
          <w:sz w:val="20"/>
        </w:rPr>
      </w:pPr>
      <w:r>
        <w:t>.........................................................................</w:t>
      </w:r>
    </w:p>
    <w:p w14:paraId="102C558E">
      <w:pPr>
        <w:pStyle w:val="5"/>
        <w:spacing w:before="4" w:after="0"/>
        <w:rPr>
          <w:sz w:val="27"/>
        </w:rPr>
      </w:pPr>
    </w:p>
    <w:p w14:paraId="1E5069F8">
      <w:pPr>
        <w:pStyle w:val="5"/>
        <w:ind w:left="1266" w:firstLine="0"/>
        <w:rPr>
          <w:sz w:val="20"/>
        </w:rPr>
      </w:pPr>
      <w:r>
        <w:t>Nazwa i</w:t>
      </w:r>
      <w:r>
        <w:rPr>
          <w:spacing w:val="-2"/>
        </w:rPr>
        <w:t xml:space="preserve"> </w:t>
      </w:r>
      <w:r>
        <w:t>adres</w:t>
      </w:r>
      <w:r>
        <w:rPr>
          <w:spacing w:val="-2"/>
        </w:rPr>
        <w:t xml:space="preserve"> </w:t>
      </w:r>
      <w:r>
        <w:t>Wykonawcy</w:t>
      </w:r>
    </w:p>
    <w:p w14:paraId="4C6AD1E1">
      <w:pPr>
        <w:pStyle w:val="5"/>
        <w:rPr>
          <w:sz w:val="20"/>
        </w:rPr>
      </w:pPr>
    </w:p>
    <w:p w14:paraId="62C477CE">
      <w:pPr>
        <w:pStyle w:val="5"/>
        <w:rPr>
          <w:sz w:val="20"/>
        </w:rPr>
      </w:pPr>
    </w:p>
    <w:p w14:paraId="097B9C9E">
      <w:pPr>
        <w:pStyle w:val="5"/>
        <w:rPr>
          <w:sz w:val="17"/>
        </w:rPr>
      </w:pPr>
    </w:p>
    <w:p w14:paraId="265044B5">
      <w:pPr>
        <w:ind w:right="4" w:firstLine="0"/>
        <w:jc w:val="center"/>
        <w:rPr>
          <w:rFonts w:cstheme="minorHAnsi"/>
          <w:b/>
        </w:rPr>
      </w:pPr>
      <w:r>
        <w:rPr>
          <w:rFonts w:cstheme="minorHAnsi"/>
          <w:b/>
        </w:rPr>
        <w:t>WYKAZ</w:t>
      </w:r>
      <w:r>
        <w:rPr>
          <w:rFonts w:cstheme="minorHAnsi"/>
          <w:b/>
          <w:spacing w:val="-2"/>
        </w:rPr>
        <w:t xml:space="preserve"> </w:t>
      </w:r>
      <w:r>
        <w:rPr>
          <w:rFonts w:cstheme="minorHAnsi"/>
          <w:b/>
        </w:rPr>
        <w:t>OSÓB</w:t>
      </w:r>
    </w:p>
    <w:p w14:paraId="78321C97">
      <w:pPr>
        <w:tabs>
          <w:tab w:val="left" w:leader="dot" w:pos="5195"/>
        </w:tabs>
        <w:spacing w:before="135" w:after="0" w:line="360" w:lineRule="auto"/>
        <w:ind w:right="4" w:firstLine="0"/>
        <w:jc w:val="center"/>
        <w:rPr>
          <w:rFonts w:cstheme="minorHAnsi"/>
          <w:b/>
        </w:rPr>
      </w:pPr>
      <w:bookmarkStart w:id="6" w:name="_Hlk119957024"/>
      <w:r>
        <w:rPr>
          <w:rFonts w:cstheme="minorHAnsi"/>
          <w:b/>
        </w:rPr>
        <w:t xml:space="preserve">u których nie były świadczone specjalistyczne usługi opiekuńcze </w:t>
      </w:r>
      <w:bookmarkEnd w:id="6"/>
      <w:r>
        <w:rPr>
          <w:rFonts w:cstheme="minorHAnsi"/>
          <w:b/>
        </w:rPr>
        <w:t>zgodnie</w:t>
      </w:r>
      <w:r>
        <w:rPr>
          <w:rFonts w:cstheme="minorHAnsi"/>
          <w:b/>
          <w:spacing w:val="-47"/>
        </w:rPr>
        <w:t xml:space="preserve"> </w:t>
      </w:r>
      <w:r>
        <w:rPr>
          <w:rFonts w:cstheme="minorHAnsi"/>
          <w:b/>
        </w:rPr>
        <w:t>z</w:t>
      </w:r>
      <w:r>
        <w:rPr>
          <w:rFonts w:cstheme="minorHAnsi"/>
          <w:b/>
          <w:spacing w:val="-2"/>
        </w:rPr>
        <w:t xml:space="preserve"> </w:t>
      </w:r>
      <w:r>
        <w:rPr>
          <w:rFonts w:cstheme="minorHAnsi"/>
          <w:b/>
        </w:rPr>
        <w:t>zleceniem</w:t>
      </w:r>
      <w:r>
        <w:rPr>
          <w:rFonts w:cstheme="minorHAnsi"/>
          <w:b/>
          <w:spacing w:val="-2"/>
        </w:rPr>
        <w:t xml:space="preserve"> </w:t>
      </w:r>
      <w:r>
        <w:rPr>
          <w:rFonts w:cstheme="minorHAnsi"/>
          <w:b/>
          <w:spacing w:val="-2"/>
        </w:rPr>
        <w:br w:type="textWrapping"/>
      </w:r>
      <w:r>
        <w:rPr>
          <w:rFonts w:cstheme="minorHAnsi"/>
          <w:b/>
        </w:rPr>
        <w:t>w</w:t>
      </w:r>
      <w:r>
        <w:rPr>
          <w:rFonts w:cstheme="minorHAnsi"/>
          <w:b/>
          <w:spacing w:val="-1"/>
        </w:rPr>
        <w:t xml:space="preserve"> </w:t>
      </w:r>
      <w:r>
        <w:rPr>
          <w:rFonts w:cstheme="minorHAnsi"/>
          <w:b/>
        </w:rPr>
        <w:t>miesiącu ………… 2026</w:t>
      </w:r>
      <w:r>
        <w:rPr>
          <w:rFonts w:cstheme="minorHAnsi"/>
          <w:b/>
          <w:spacing w:val="-2"/>
        </w:rPr>
        <w:t xml:space="preserve"> </w:t>
      </w:r>
      <w:r>
        <w:rPr>
          <w:rFonts w:cstheme="minorHAnsi"/>
          <w:b/>
        </w:rPr>
        <w:t>r.</w:t>
      </w:r>
    </w:p>
    <w:p w14:paraId="42BE4B8A">
      <w:pPr>
        <w:pStyle w:val="5"/>
        <w:rPr>
          <w:b/>
          <w:sz w:val="20"/>
        </w:rPr>
      </w:pPr>
    </w:p>
    <w:p w14:paraId="7A093793">
      <w:pPr>
        <w:pStyle w:val="5"/>
        <w:rPr>
          <w:b/>
          <w:sz w:val="20"/>
        </w:rPr>
      </w:pPr>
    </w:p>
    <w:p w14:paraId="1EEFAF34">
      <w:pPr>
        <w:pStyle w:val="5"/>
        <w:spacing w:before="2" w:after="0"/>
        <w:rPr>
          <w:b/>
          <w:sz w:val="26"/>
        </w:rPr>
      </w:pPr>
    </w:p>
    <w:tbl>
      <w:tblPr>
        <w:tblStyle w:val="41"/>
        <w:tblW w:w="9064" w:type="dxa"/>
        <w:tblInd w:w="316" w:type="dxa"/>
        <w:tblLayout w:type="fixed"/>
        <w:tblCellMar>
          <w:top w:w="0" w:type="dxa"/>
          <w:left w:w="5" w:type="dxa"/>
          <w:bottom w:w="0" w:type="dxa"/>
          <w:right w:w="5" w:type="dxa"/>
        </w:tblCellMar>
      </w:tblPr>
      <w:tblGrid>
        <w:gridCol w:w="765"/>
        <w:gridCol w:w="2899"/>
        <w:gridCol w:w="2020"/>
        <w:gridCol w:w="3379"/>
      </w:tblGrid>
      <w:tr w14:paraId="2658C39C">
        <w:tblPrEx>
          <w:tblCellMar>
            <w:top w:w="0" w:type="dxa"/>
            <w:left w:w="5" w:type="dxa"/>
            <w:bottom w:w="0" w:type="dxa"/>
            <w:right w:w="5" w:type="dxa"/>
          </w:tblCellMar>
        </w:tblPrEx>
        <w:trPr>
          <w:trHeight w:val="806" w:hRule="atLeast"/>
        </w:trPr>
        <w:tc>
          <w:tcPr>
            <w:tcW w:w="765" w:type="dxa"/>
            <w:tcBorders>
              <w:top w:val="single" w:color="000000" w:sz="4" w:space="0"/>
              <w:left w:val="single" w:color="000000" w:sz="4" w:space="0"/>
              <w:bottom w:val="single" w:color="000000" w:sz="4" w:space="0"/>
              <w:right w:val="single" w:color="000000" w:sz="4" w:space="0"/>
            </w:tcBorders>
          </w:tcPr>
          <w:p w14:paraId="56ADEF50">
            <w:pPr>
              <w:pStyle w:val="36"/>
              <w:widowControl w:val="0"/>
              <w:suppressAutoHyphens/>
              <w:spacing w:before="0" w:after="0" w:line="268" w:lineRule="exact"/>
              <w:ind w:left="249" w:firstLine="0"/>
              <w:jc w:val="left"/>
              <w:rPr>
                <w:sz w:val="20"/>
              </w:rPr>
            </w:pPr>
            <w:r>
              <w:rPr>
                <w:rFonts w:eastAsia="Calibri"/>
                <w:kern w:val="0"/>
                <w:sz w:val="22"/>
                <w:szCs w:val="22"/>
                <w:lang w:eastAsia="en-US" w:bidi="ar-SA"/>
              </w:rPr>
              <w:t>Lp.</w:t>
            </w:r>
          </w:p>
        </w:tc>
        <w:tc>
          <w:tcPr>
            <w:tcW w:w="2899" w:type="dxa"/>
            <w:tcBorders>
              <w:top w:val="single" w:color="000000" w:sz="4" w:space="0"/>
              <w:left w:val="single" w:color="000000" w:sz="4" w:space="0"/>
              <w:bottom w:val="single" w:color="000000" w:sz="4" w:space="0"/>
              <w:right w:val="single" w:color="000000" w:sz="4" w:space="0"/>
            </w:tcBorders>
          </w:tcPr>
          <w:p w14:paraId="60346362">
            <w:pPr>
              <w:pStyle w:val="36"/>
              <w:widowControl w:val="0"/>
              <w:suppressAutoHyphens/>
              <w:spacing w:before="0" w:after="0" w:line="268" w:lineRule="exact"/>
              <w:ind w:left="758" w:firstLine="0"/>
              <w:jc w:val="left"/>
              <w:rPr>
                <w:sz w:val="20"/>
              </w:rPr>
            </w:pPr>
            <w:r>
              <w:rPr>
                <w:rFonts w:eastAsia="Calibri"/>
                <w:kern w:val="0"/>
                <w:sz w:val="22"/>
                <w:szCs w:val="22"/>
                <w:lang w:eastAsia="en-US" w:bidi="ar-SA"/>
              </w:rPr>
              <w:t>Nazwisko</w:t>
            </w:r>
            <w:r>
              <w:rPr>
                <w:rFonts w:eastAsia="Calibri"/>
                <w:spacing w:val="-1"/>
                <w:kern w:val="0"/>
                <w:sz w:val="22"/>
                <w:szCs w:val="22"/>
                <w:lang w:eastAsia="en-US" w:bidi="ar-SA"/>
              </w:rPr>
              <w:t xml:space="preserve"> </w:t>
            </w:r>
            <w:r>
              <w:rPr>
                <w:rFonts w:eastAsia="Calibri"/>
                <w:kern w:val="0"/>
                <w:sz w:val="22"/>
                <w:szCs w:val="22"/>
                <w:lang w:eastAsia="en-US" w:bidi="ar-SA"/>
              </w:rPr>
              <w:t>i imię</w:t>
            </w:r>
          </w:p>
        </w:tc>
        <w:tc>
          <w:tcPr>
            <w:tcW w:w="2020" w:type="dxa"/>
            <w:tcBorders>
              <w:top w:val="single" w:color="000000" w:sz="4" w:space="0"/>
              <w:left w:val="single" w:color="000000" w:sz="4" w:space="0"/>
              <w:bottom w:val="single" w:color="000000" w:sz="4" w:space="0"/>
              <w:right w:val="single" w:color="000000" w:sz="4" w:space="0"/>
            </w:tcBorders>
          </w:tcPr>
          <w:p w14:paraId="5418978D">
            <w:pPr>
              <w:pStyle w:val="36"/>
              <w:widowControl w:val="0"/>
              <w:suppressAutoHyphens/>
              <w:spacing w:before="0" w:after="0" w:line="268" w:lineRule="exact"/>
              <w:ind w:left="456" w:firstLine="0"/>
              <w:jc w:val="left"/>
              <w:rPr>
                <w:sz w:val="20"/>
              </w:rPr>
            </w:pPr>
            <w:r>
              <w:rPr>
                <w:rFonts w:eastAsia="Calibri"/>
                <w:kern w:val="0"/>
                <w:sz w:val="22"/>
                <w:szCs w:val="22"/>
                <w:lang w:eastAsia="en-US" w:bidi="ar-SA"/>
              </w:rPr>
              <w:t>Okres</w:t>
            </w:r>
            <w:r>
              <w:rPr>
                <w:rFonts w:eastAsia="Calibri"/>
                <w:spacing w:val="-3"/>
                <w:kern w:val="0"/>
                <w:sz w:val="22"/>
                <w:szCs w:val="22"/>
                <w:lang w:eastAsia="en-US" w:bidi="ar-SA"/>
              </w:rPr>
              <w:t xml:space="preserve"> </w:t>
            </w:r>
            <w:r>
              <w:rPr>
                <w:rFonts w:eastAsia="Calibri"/>
                <w:kern w:val="0"/>
                <w:sz w:val="22"/>
                <w:szCs w:val="22"/>
                <w:lang w:eastAsia="en-US" w:bidi="ar-SA"/>
              </w:rPr>
              <w:t>/ data</w:t>
            </w:r>
          </w:p>
        </w:tc>
        <w:tc>
          <w:tcPr>
            <w:tcW w:w="3379" w:type="dxa"/>
            <w:tcBorders>
              <w:top w:val="single" w:color="000000" w:sz="4" w:space="0"/>
              <w:left w:val="single" w:color="000000" w:sz="4" w:space="0"/>
              <w:bottom w:val="single" w:color="000000" w:sz="4" w:space="0"/>
              <w:right w:val="single" w:color="000000" w:sz="4" w:space="0"/>
            </w:tcBorders>
          </w:tcPr>
          <w:p w14:paraId="054683F2">
            <w:pPr>
              <w:pStyle w:val="36"/>
              <w:widowControl w:val="0"/>
              <w:suppressAutoHyphens/>
              <w:spacing w:before="0" w:after="0" w:line="268" w:lineRule="exact"/>
              <w:ind w:left="162" w:right="155" w:firstLine="0"/>
              <w:jc w:val="center"/>
              <w:rPr>
                <w:sz w:val="20"/>
              </w:rPr>
            </w:pPr>
            <w:r>
              <w:rPr>
                <w:rFonts w:eastAsia="Calibri"/>
                <w:kern w:val="0"/>
                <w:sz w:val="22"/>
                <w:szCs w:val="22"/>
                <w:lang w:eastAsia="en-US" w:bidi="ar-SA"/>
              </w:rPr>
              <w:t>Przyczyny</w:t>
            </w:r>
            <w:r>
              <w:rPr>
                <w:rFonts w:eastAsia="Calibri"/>
                <w:spacing w:val="-3"/>
                <w:kern w:val="0"/>
                <w:sz w:val="22"/>
                <w:szCs w:val="22"/>
                <w:lang w:eastAsia="en-US" w:bidi="ar-SA"/>
              </w:rPr>
              <w:t xml:space="preserve"> </w:t>
            </w:r>
            <w:r>
              <w:rPr>
                <w:rFonts w:eastAsia="Calibri"/>
                <w:kern w:val="0"/>
                <w:sz w:val="22"/>
                <w:szCs w:val="22"/>
                <w:lang w:eastAsia="en-US" w:bidi="ar-SA"/>
              </w:rPr>
              <w:t>nie</w:t>
            </w:r>
            <w:r>
              <w:rPr>
                <w:rFonts w:eastAsia="Calibri"/>
                <w:spacing w:val="-5"/>
                <w:kern w:val="0"/>
                <w:sz w:val="22"/>
                <w:szCs w:val="22"/>
                <w:lang w:eastAsia="en-US" w:bidi="ar-SA"/>
              </w:rPr>
              <w:t xml:space="preserve"> </w:t>
            </w:r>
            <w:r>
              <w:rPr>
                <w:rFonts w:eastAsia="Calibri"/>
                <w:kern w:val="0"/>
                <w:sz w:val="22"/>
                <w:szCs w:val="22"/>
                <w:lang w:eastAsia="en-US" w:bidi="ar-SA"/>
              </w:rPr>
              <w:t>wykonania</w:t>
            </w:r>
            <w:r>
              <w:rPr>
                <w:rFonts w:eastAsia="Calibri"/>
                <w:spacing w:val="-2"/>
                <w:kern w:val="0"/>
                <w:sz w:val="22"/>
                <w:szCs w:val="22"/>
                <w:lang w:eastAsia="en-US" w:bidi="ar-SA"/>
              </w:rPr>
              <w:t xml:space="preserve"> </w:t>
            </w:r>
            <w:r>
              <w:rPr>
                <w:rFonts w:eastAsia="Calibri"/>
                <w:kern w:val="0"/>
                <w:sz w:val="22"/>
                <w:szCs w:val="22"/>
                <w:lang w:eastAsia="en-US" w:bidi="ar-SA"/>
              </w:rPr>
              <w:t>usług</w:t>
            </w:r>
          </w:p>
          <w:p w14:paraId="6A2221AA">
            <w:pPr>
              <w:pStyle w:val="36"/>
              <w:widowControl w:val="0"/>
              <w:suppressAutoHyphens/>
              <w:spacing w:before="134" w:after="0"/>
              <w:ind w:left="163" w:right="155" w:firstLine="0"/>
              <w:jc w:val="center"/>
              <w:rPr>
                <w:sz w:val="20"/>
              </w:rPr>
            </w:pPr>
            <w:r>
              <w:rPr>
                <w:rFonts w:eastAsia="Calibri"/>
                <w:kern w:val="0"/>
                <w:sz w:val="22"/>
                <w:szCs w:val="22"/>
                <w:lang w:eastAsia="en-US" w:bidi="ar-SA"/>
              </w:rPr>
              <w:t>zgodnie</w:t>
            </w:r>
            <w:r>
              <w:rPr>
                <w:rFonts w:eastAsia="Calibri"/>
                <w:spacing w:val="-2"/>
                <w:kern w:val="0"/>
                <w:sz w:val="22"/>
                <w:szCs w:val="22"/>
                <w:lang w:eastAsia="en-US" w:bidi="ar-SA"/>
              </w:rPr>
              <w:t xml:space="preserve"> </w:t>
            </w:r>
            <w:r>
              <w:rPr>
                <w:rFonts w:eastAsia="Calibri"/>
                <w:kern w:val="0"/>
                <w:sz w:val="22"/>
                <w:szCs w:val="22"/>
                <w:lang w:eastAsia="en-US" w:bidi="ar-SA"/>
              </w:rPr>
              <w:t>z</w:t>
            </w:r>
            <w:r>
              <w:rPr>
                <w:rFonts w:eastAsia="Calibri"/>
                <w:spacing w:val="-2"/>
                <w:kern w:val="0"/>
                <w:sz w:val="22"/>
                <w:szCs w:val="22"/>
                <w:lang w:eastAsia="en-US" w:bidi="ar-SA"/>
              </w:rPr>
              <w:t xml:space="preserve"> </w:t>
            </w:r>
            <w:r>
              <w:rPr>
                <w:rFonts w:eastAsia="Calibri"/>
                <w:kern w:val="0"/>
                <w:sz w:val="22"/>
                <w:szCs w:val="22"/>
                <w:lang w:eastAsia="en-US" w:bidi="ar-SA"/>
              </w:rPr>
              <w:t>decyzją</w:t>
            </w:r>
            <w:r>
              <w:rPr>
                <w:rFonts w:eastAsia="Calibri"/>
                <w:spacing w:val="-2"/>
                <w:kern w:val="0"/>
                <w:sz w:val="22"/>
                <w:szCs w:val="22"/>
                <w:lang w:eastAsia="en-US" w:bidi="ar-SA"/>
              </w:rPr>
              <w:t xml:space="preserve"> </w:t>
            </w:r>
            <w:r>
              <w:rPr>
                <w:rFonts w:eastAsia="Calibri"/>
                <w:kern w:val="0"/>
                <w:sz w:val="22"/>
                <w:szCs w:val="22"/>
                <w:lang w:eastAsia="en-US" w:bidi="ar-SA"/>
              </w:rPr>
              <w:t>administracyjną</w:t>
            </w:r>
          </w:p>
        </w:tc>
      </w:tr>
      <w:tr w14:paraId="04B1ADE5">
        <w:tblPrEx>
          <w:tblCellMar>
            <w:top w:w="0" w:type="dxa"/>
            <w:left w:w="5" w:type="dxa"/>
            <w:bottom w:w="0" w:type="dxa"/>
            <w:right w:w="5" w:type="dxa"/>
          </w:tblCellMar>
        </w:tblPrEx>
        <w:trPr>
          <w:trHeight w:val="1209" w:hRule="atLeast"/>
        </w:trPr>
        <w:tc>
          <w:tcPr>
            <w:tcW w:w="765" w:type="dxa"/>
            <w:tcBorders>
              <w:top w:val="single" w:color="000000" w:sz="4" w:space="0"/>
              <w:left w:val="single" w:color="000000" w:sz="4" w:space="0"/>
              <w:bottom w:val="single" w:color="000000" w:sz="4" w:space="0"/>
              <w:right w:val="single" w:color="000000" w:sz="4" w:space="0"/>
            </w:tcBorders>
          </w:tcPr>
          <w:p w14:paraId="5C8CA1C8">
            <w:pPr>
              <w:pStyle w:val="36"/>
              <w:widowControl w:val="0"/>
              <w:suppressAutoHyphens/>
              <w:spacing w:before="0" w:after="0"/>
              <w:jc w:val="left"/>
              <w:rPr>
                <w:rFonts w:ascii="Times New Roman" w:hAnsi="Times New Roman"/>
                <w:sz w:val="20"/>
              </w:rPr>
            </w:pPr>
          </w:p>
        </w:tc>
        <w:tc>
          <w:tcPr>
            <w:tcW w:w="2899" w:type="dxa"/>
            <w:tcBorders>
              <w:top w:val="single" w:color="000000" w:sz="4" w:space="0"/>
              <w:left w:val="single" w:color="000000" w:sz="4" w:space="0"/>
              <w:bottom w:val="single" w:color="000000" w:sz="4" w:space="0"/>
              <w:right w:val="single" w:color="000000" w:sz="4" w:space="0"/>
            </w:tcBorders>
          </w:tcPr>
          <w:p w14:paraId="08A87BDF">
            <w:pPr>
              <w:pStyle w:val="36"/>
              <w:widowControl w:val="0"/>
              <w:suppressAutoHyphens/>
              <w:spacing w:before="0" w:after="0"/>
              <w:jc w:val="left"/>
              <w:rPr>
                <w:rFonts w:ascii="Times New Roman" w:hAnsi="Times New Roman"/>
                <w:sz w:val="20"/>
              </w:rPr>
            </w:pPr>
          </w:p>
        </w:tc>
        <w:tc>
          <w:tcPr>
            <w:tcW w:w="2020" w:type="dxa"/>
            <w:tcBorders>
              <w:top w:val="single" w:color="000000" w:sz="4" w:space="0"/>
              <w:left w:val="single" w:color="000000" w:sz="4" w:space="0"/>
              <w:bottom w:val="single" w:color="000000" w:sz="4" w:space="0"/>
              <w:right w:val="single" w:color="000000" w:sz="4" w:space="0"/>
            </w:tcBorders>
          </w:tcPr>
          <w:p w14:paraId="4DB83DFD">
            <w:pPr>
              <w:pStyle w:val="36"/>
              <w:widowControl w:val="0"/>
              <w:suppressAutoHyphens/>
              <w:spacing w:before="0" w:after="0"/>
              <w:jc w:val="left"/>
              <w:rPr>
                <w:rFonts w:ascii="Times New Roman" w:hAnsi="Times New Roman"/>
                <w:sz w:val="20"/>
              </w:rPr>
            </w:pPr>
          </w:p>
        </w:tc>
        <w:tc>
          <w:tcPr>
            <w:tcW w:w="3379" w:type="dxa"/>
            <w:tcBorders>
              <w:top w:val="single" w:color="000000" w:sz="4" w:space="0"/>
              <w:left w:val="single" w:color="000000" w:sz="4" w:space="0"/>
              <w:bottom w:val="single" w:color="000000" w:sz="4" w:space="0"/>
              <w:right w:val="single" w:color="000000" w:sz="4" w:space="0"/>
            </w:tcBorders>
          </w:tcPr>
          <w:p w14:paraId="16DBB37A">
            <w:pPr>
              <w:pStyle w:val="36"/>
              <w:widowControl w:val="0"/>
              <w:suppressAutoHyphens/>
              <w:spacing w:before="0" w:after="0"/>
              <w:jc w:val="left"/>
              <w:rPr>
                <w:rFonts w:ascii="Times New Roman" w:hAnsi="Times New Roman"/>
                <w:sz w:val="20"/>
              </w:rPr>
            </w:pPr>
          </w:p>
        </w:tc>
      </w:tr>
      <w:tr w14:paraId="035C3E2A">
        <w:tblPrEx>
          <w:tblCellMar>
            <w:top w:w="0" w:type="dxa"/>
            <w:left w:w="5" w:type="dxa"/>
            <w:bottom w:w="0" w:type="dxa"/>
            <w:right w:w="5" w:type="dxa"/>
          </w:tblCellMar>
        </w:tblPrEx>
        <w:trPr>
          <w:trHeight w:val="1209" w:hRule="atLeast"/>
        </w:trPr>
        <w:tc>
          <w:tcPr>
            <w:tcW w:w="765" w:type="dxa"/>
            <w:tcBorders>
              <w:top w:val="single" w:color="000000" w:sz="4" w:space="0"/>
              <w:left w:val="single" w:color="000000" w:sz="4" w:space="0"/>
              <w:bottom w:val="single" w:color="000000" w:sz="4" w:space="0"/>
              <w:right w:val="single" w:color="000000" w:sz="4" w:space="0"/>
            </w:tcBorders>
          </w:tcPr>
          <w:p w14:paraId="2F4D3D6A">
            <w:pPr>
              <w:pStyle w:val="36"/>
              <w:widowControl w:val="0"/>
              <w:suppressAutoHyphens/>
              <w:spacing w:before="0" w:after="0"/>
              <w:jc w:val="left"/>
              <w:rPr>
                <w:rFonts w:ascii="Times New Roman" w:hAnsi="Times New Roman"/>
                <w:sz w:val="20"/>
              </w:rPr>
            </w:pPr>
          </w:p>
        </w:tc>
        <w:tc>
          <w:tcPr>
            <w:tcW w:w="2899" w:type="dxa"/>
            <w:tcBorders>
              <w:top w:val="single" w:color="000000" w:sz="4" w:space="0"/>
              <w:left w:val="single" w:color="000000" w:sz="4" w:space="0"/>
              <w:bottom w:val="single" w:color="000000" w:sz="4" w:space="0"/>
              <w:right w:val="single" w:color="000000" w:sz="4" w:space="0"/>
            </w:tcBorders>
          </w:tcPr>
          <w:p w14:paraId="343B4F39">
            <w:pPr>
              <w:pStyle w:val="36"/>
              <w:widowControl w:val="0"/>
              <w:suppressAutoHyphens/>
              <w:spacing w:before="0" w:after="0"/>
              <w:jc w:val="left"/>
              <w:rPr>
                <w:rFonts w:ascii="Times New Roman" w:hAnsi="Times New Roman"/>
                <w:sz w:val="20"/>
              </w:rPr>
            </w:pPr>
          </w:p>
        </w:tc>
        <w:tc>
          <w:tcPr>
            <w:tcW w:w="2020" w:type="dxa"/>
            <w:tcBorders>
              <w:top w:val="single" w:color="000000" w:sz="4" w:space="0"/>
              <w:left w:val="single" w:color="000000" w:sz="4" w:space="0"/>
              <w:bottom w:val="single" w:color="000000" w:sz="4" w:space="0"/>
              <w:right w:val="single" w:color="000000" w:sz="4" w:space="0"/>
            </w:tcBorders>
          </w:tcPr>
          <w:p w14:paraId="5420A27C">
            <w:pPr>
              <w:pStyle w:val="36"/>
              <w:widowControl w:val="0"/>
              <w:suppressAutoHyphens/>
              <w:spacing w:before="0" w:after="0"/>
              <w:jc w:val="left"/>
              <w:rPr>
                <w:rFonts w:ascii="Times New Roman" w:hAnsi="Times New Roman"/>
                <w:sz w:val="20"/>
              </w:rPr>
            </w:pPr>
          </w:p>
        </w:tc>
        <w:tc>
          <w:tcPr>
            <w:tcW w:w="3379" w:type="dxa"/>
            <w:tcBorders>
              <w:top w:val="single" w:color="000000" w:sz="4" w:space="0"/>
              <w:left w:val="single" w:color="000000" w:sz="4" w:space="0"/>
              <w:bottom w:val="single" w:color="000000" w:sz="4" w:space="0"/>
              <w:right w:val="single" w:color="000000" w:sz="4" w:space="0"/>
            </w:tcBorders>
          </w:tcPr>
          <w:p w14:paraId="54A2A375">
            <w:pPr>
              <w:pStyle w:val="36"/>
              <w:widowControl w:val="0"/>
              <w:suppressAutoHyphens/>
              <w:spacing w:before="0" w:after="0"/>
              <w:jc w:val="left"/>
              <w:rPr>
                <w:rFonts w:ascii="Times New Roman" w:hAnsi="Times New Roman"/>
                <w:sz w:val="20"/>
              </w:rPr>
            </w:pPr>
          </w:p>
        </w:tc>
      </w:tr>
    </w:tbl>
    <w:p w14:paraId="53793061">
      <w:pPr>
        <w:pStyle w:val="5"/>
        <w:spacing w:before="2" w:after="0"/>
        <w:rPr>
          <w:b/>
          <w:sz w:val="28"/>
        </w:rPr>
      </w:pPr>
    </w:p>
    <w:p w14:paraId="5A300928">
      <w:pPr>
        <w:pStyle w:val="5"/>
        <w:spacing w:before="56" w:after="0"/>
        <w:ind w:left="418" w:firstLine="0"/>
        <w:rPr>
          <w:sz w:val="20"/>
        </w:rPr>
      </w:pPr>
      <w:r>
        <w:t>....................................,</w:t>
      </w:r>
      <w:r>
        <w:rPr>
          <w:spacing w:val="-12"/>
        </w:rPr>
        <w:t xml:space="preserve"> </w:t>
      </w:r>
      <w:r>
        <w:t>dnia</w:t>
      </w:r>
      <w:r>
        <w:rPr>
          <w:spacing w:val="-10"/>
        </w:rPr>
        <w:t xml:space="preserve"> </w:t>
      </w:r>
      <w:r>
        <w:t>.....................................</w:t>
      </w:r>
    </w:p>
    <w:p w14:paraId="76529B62">
      <w:pPr>
        <w:pStyle w:val="5"/>
        <w:rPr>
          <w:sz w:val="20"/>
        </w:rPr>
      </w:pPr>
    </w:p>
    <w:p w14:paraId="4DEA64DD">
      <w:pPr>
        <w:pStyle w:val="5"/>
        <w:rPr>
          <w:sz w:val="20"/>
        </w:rPr>
      </w:pPr>
    </w:p>
    <w:p w14:paraId="25A25070">
      <w:pPr>
        <w:pStyle w:val="5"/>
        <w:rPr>
          <w:sz w:val="20"/>
        </w:rPr>
      </w:pPr>
    </w:p>
    <w:p w14:paraId="0F9F831A">
      <w:pPr>
        <w:pStyle w:val="5"/>
        <w:rPr>
          <w:sz w:val="20"/>
        </w:rPr>
      </w:pPr>
    </w:p>
    <w:p w14:paraId="43667DCA">
      <w:pPr>
        <w:pStyle w:val="5"/>
        <w:spacing w:before="4" w:after="0"/>
        <w:rPr>
          <w:sz w:val="24"/>
        </w:rPr>
      </w:pPr>
    </w:p>
    <w:p w14:paraId="4F4C1ECA">
      <w:pPr>
        <w:ind w:left="3959" w:firstLine="0"/>
        <w:rPr>
          <w:sz w:val="20"/>
        </w:rPr>
      </w:pPr>
      <w:r>
        <w:t>………………………………………………………………………………………</w:t>
      </w:r>
    </w:p>
    <w:p w14:paraId="2DAEB581">
      <w:pPr>
        <w:pStyle w:val="5"/>
        <w:rPr>
          <w:sz w:val="23"/>
        </w:rPr>
      </w:pPr>
    </w:p>
    <w:p w14:paraId="51EEE381">
      <w:pPr>
        <w:spacing w:line="360" w:lineRule="auto"/>
        <w:ind w:left="4111" w:right="4" w:hanging="56"/>
        <w:jc w:val="center"/>
        <w:rPr>
          <w:sz w:val="18"/>
        </w:rPr>
        <w:sectPr>
          <w:headerReference r:id="rId14" w:type="default"/>
          <w:footerReference r:id="rId15" w:type="default"/>
          <w:footnotePr>
            <w:numFmt w:val="decimal"/>
          </w:footnotePr>
          <w:pgSz w:w="11906" w:h="16838"/>
          <w:pgMar w:top="1417" w:right="1417" w:bottom="1417" w:left="1417" w:header="708" w:footer="708" w:gutter="0"/>
          <w:pgNumType w:fmt="decimal"/>
          <w:cols w:space="720" w:num="1"/>
          <w:formProt w:val="0"/>
          <w:docGrid w:linePitch="299" w:charSpace="28672"/>
        </w:sectPr>
      </w:pPr>
      <w:r>
        <w:rPr>
          <w:sz w:val="18"/>
        </w:rPr>
        <w:t>(Wykonawcy</w:t>
      </w:r>
      <w:r>
        <w:rPr>
          <w:spacing w:val="1"/>
          <w:sz w:val="18"/>
        </w:rPr>
        <w:t xml:space="preserve"> </w:t>
      </w:r>
      <w:r>
        <w:rPr>
          <w:sz w:val="18"/>
        </w:rPr>
        <w:t>lub podpis osoby uprawnionej</w:t>
      </w:r>
      <w:r>
        <w:rPr>
          <w:spacing w:val="1"/>
          <w:sz w:val="18"/>
        </w:rPr>
        <w:t xml:space="preserve"> </w:t>
      </w:r>
      <w:r>
        <w:rPr>
          <w:sz w:val="18"/>
        </w:rPr>
        <w:t>do</w:t>
      </w:r>
      <w:r>
        <w:rPr>
          <w:spacing w:val="1"/>
          <w:sz w:val="18"/>
        </w:rPr>
        <w:t xml:space="preserve"> </w:t>
      </w:r>
      <w:r>
        <w:rPr>
          <w:sz w:val="18"/>
        </w:rPr>
        <w:t>reprezentowania</w:t>
      </w:r>
      <w:r>
        <w:rPr>
          <w:spacing w:val="-38"/>
          <w:sz w:val="18"/>
        </w:rPr>
        <w:t xml:space="preserve"> </w:t>
      </w:r>
      <w:r>
        <w:rPr>
          <w:sz w:val="18"/>
        </w:rPr>
        <w:t>Wykonawcy)</w:t>
      </w:r>
    </w:p>
    <w:p w14:paraId="1D72702E">
      <w:pPr>
        <w:spacing w:before="27" w:after="0" w:line="360" w:lineRule="auto"/>
        <w:ind w:right="4" w:firstLine="0"/>
        <w:rPr>
          <w:sz w:val="18"/>
        </w:rPr>
      </w:pPr>
    </w:p>
    <w:p w14:paraId="650F0B1C">
      <w:pPr>
        <w:spacing w:before="27" w:after="0" w:line="360" w:lineRule="auto"/>
        <w:ind w:left="6791" w:right="4" w:firstLine="0"/>
        <w:jc w:val="right"/>
        <w:rPr>
          <w:b/>
          <w:sz w:val="16"/>
          <w:szCs w:val="16"/>
        </w:rPr>
      </w:pPr>
      <w:r>
        <w:rPr>
          <w:b/>
          <w:sz w:val="16"/>
          <w:szCs w:val="16"/>
        </w:rPr>
        <w:t>ZAŁĄCZNIK nr 7 do umowy</w:t>
      </w:r>
      <w:r>
        <w:rPr>
          <w:b/>
          <w:sz w:val="16"/>
          <w:szCs w:val="16"/>
        </w:rPr>
        <w:br w:type="textWrapping"/>
      </w:r>
      <w:r>
        <w:rPr>
          <w:b/>
          <w:spacing w:val="-47"/>
          <w:sz w:val="16"/>
          <w:szCs w:val="16"/>
        </w:rPr>
        <w:t xml:space="preserve"> </w:t>
      </w:r>
    </w:p>
    <w:p w14:paraId="643A392C">
      <w:pPr>
        <w:spacing w:before="38" w:after="0"/>
        <w:ind w:left="5954" w:firstLine="0"/>
        <w:jc w:val="right"/>
        <w:rPr>
          <w:b/>
          <w:sz w:val="16"/>
          <w:szCs w:val="16"/>
        </w:rPr>
      </w:pPr>
    </w:p>
    <w:p w14:paraId="5DE214F7">
      <w:pPr>
        <w:spacing w:before="0" w:after="240"/>
        <w:jc w:val="center"/>
        <w:rPr>
          <w:rFonts w:ascii="Arial" w:hAnsi="Arial" w:cs="Arial"/>
          <w:b/>
          <w:sz w:val="24"/>
          <w:szCs w:val="24"/>
        </w:rPr>
      </w:pPr>
      <w:bookmarkStart w:id="7" w:name="_Hlk119957086"/>
      <w:r>
        <w:rPr>
          <w:rFonts w:ascii="Arial" w:hAnsi="Arial" w:cs="Arial"/>
          <w:b/>
          <w:sz w:val="24"/>
          <w:szCs w:val="24"/>
        </w:rPr>
        <w:t>Miesięczny rejestr osób objętych SUO</w:t>
      </w:r>
      <w:bookmarkEnd w:id="7"/>
    </w:p>
    <w:tbl>
      <w:tblPr>
        <w:tblStyle w:val="14"/>
        <w:tblW w:w="9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999"/>
        <w:gridCol w:w="932"/>
        <w:gridCol w:w="2008"/>
        <w:gridCol w:w="838"/>
        <w:gridCol w:w="927"/>
        <w:gridCol w:w="920"/>
        <w:gridCol w:w="954"/>
      </w:tblGrid>
      <w:tr w14:paraId="16053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8"/>
          </w:tcPr>
          <w:p w14:paraId="6ABAB57E">
            <w:pPr>
              <w:widowControl w:val="0"/>
              <w:suppressAutoHyphens w:val="0"/>
              <w:spacing w:before="120" w:after="120"/>
              <w:jc w:val="center"/>
              <w:rPr>
                <w:rFonts w:ascii="Arial" w:hAnsi="Arial" w:cs="Arial"/>
                <w:b/>
                <w:sz w:val="18"/>
                <w:szCs w:val="18"/>
              </w:rPr>
            </w:pPr>
            <w:r>
              <w:rPr>
                <w:rFonts w:ascii="Arial" w:hAnsi="Arial" w:cs="Arial"/>
                <w:b/>
                <w:kern w:val="0"/>
                <w:sz w:val="18"/>
                <w:szCs w:val="18"/>
                <w:lang w:eastAsia="en-US" w:bidi="ar-SA"/>
              </w:rPr>
              <w:t>OSOBY DOROSŁE</w:t>
            </w:r>
          </w:p>
        </w:tc>
      </w:tr>
      <w:tr w14:paraId="6FAD1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8"/>
          </w:tcPr>
          <w:p w14:paraId="3DFB8750">
            <w:pPr>
              <w:widowControl w:val="0"/>
              <w:suppressAutoHyphens w:val="0"/>
              <w:spacing w:before="120" w:after="120"/>
              <w:jc w:val="center"/>
              <w:rPr>
                <w:rFonts w:ascii="Arial" w:hAnsi="Arial" w:cs="Arial"/>
                <w:b/>
                <w:sz w:val="18"/>
                <w:szCs w:val="18"/>
              </w:rPr>
            </w:pPr>
            <w:r>
              <w:rPr>
                <w:rFonts w:ascii="Arial" w:hAnsi="Arial" w:cs="Arial"/>
                <w:b/>
                <w:kern w:val="0"/>
                <w:sz w:val="18"/>
                <w:szCs w:val="18"/>
                <w:lang w:eastAsia="en-US" w:bidi="ar-SA"/>
              </w:rPr>
              <w:t>Miesiąc……………..</w:t>
            </w:r>
          </w:p>
        </w:tc>
      </w:tr>
      <w:tr w14:paraId="15E0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Align w:val="center"/>
          </w:tcPr>
          <w:p w14:paraId="3E1FCF43">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 xml:space="preserve">Lp. </w:t>
            </w:r>
          </w:p>
        </w:tc>
        <w:tc>
          <w:tcPr>
            <w:tcW w:w="1999" w:type="dxa"/>
            <w:vAlign w:val="center"/>
          </w:tcPr>
          <w:p w14:paraId="7ED6CDB2">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Nazwisko i imię świadczeniobiorcy</w:t>
            </w:r>
          </w:p>
        </w:tc>
        <w:tc>
          <w:tcPr>
            <w:tcW w:w="932" w:type="dxa"/>
            <w:vAlign w:val="center"/>
          </w:tcPr>
          <w:p w14:paraId="08272150">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Rodzaj SUO</w:t>
            </w:r>
          </w:p>
        </w:tc>
        <w:tc>
          <w:tcPr>
            <w:tcW w:w="2008" w:type="dxa"/>
            <w:vAlign w:val="center"/>
          </w:tcPr>
          <w:p w14:paraId="446446D0">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Liczba zrealizowanych godzin SUO</w:t>
            </w:r>
          </w:p>
        </w:tc>
        <w:tc>
          <w:tcPr>
            <w:tcW w:w="838" w:type="dxa"/>
            <w:vAlign w:val="center"/>
          </w:tcPr>
          <w:p w14:paraId="176A70DB">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Stawka</w:t>
            </w:r>
          </w:p>
        </w:tc>
        <w:tc>
          <w:tcPr>
            <w:tcW w:w="927" w:type="dxa"/>
            <w:vAlign w:val="center"/>
          </w:tcPr>
          <w:p w14:paraId="4DE9D147">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Odpłatność</w:t>
            </w:r>
          </w:p>
        </w:tc>
        <w:tc>
          <w:tcPr>
            <w:tcW w:w="920" w:type="dxa"/>
            <w:vAlign w:val="center"/>
          </w:tcPr>
          <w:p w14:paraId="3BCE44CE">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Koszt OPS</w:t>
            </w:r>
          </w:p>
        </w:tc>
        <w:tc>
          <w:tcPr>
            <w:tcW w:w="954" w:type="dxa"/>
            <w:vAlign w:val="center"/>
          </w:tcPr>
          <w:p w14:paraId="5F8CE9B8">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Pełny koszt</w:t>
            </w:r>
          </w:p>
        </w:tc>
      </w:tr>
      <w:tr w14:paraId="1CBB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60AABC42">
            <w:pPr>
              <w:widowControl w:val="0"/>
              <w:suppressAutoHyphens w:val="0"/>
              <w:spacing w:before="0" w:after="0"/>
              <w:jc w:val="center"/>
              <w:rPr>
                <w:rFonts w:ascii="Arial" w:hAnsi="Arial" w:cs="Arial"/>
                <w:b/>
                <w:sz w:val="18"/>
                <w:szCs w:val="18"/>
              </w:rPr>
            </w:pPr>
          </w:p>
        </w:tc>
        <w:tc>
          <w:tcPr>
            <w:tcW w:w="1999" w:type="dxa"/>
          </w:tcPr>
          <w:p w14:paraId="5BC5D252">
            <w:pPr>
              <w:widowControl w:val="0"/>
              <w:suppressAutoHyphens w:val="0"/>
              <w:spacing w:before="0" w:after="0"/>
              <w:jc w:val="center"/>
              <w:rPr>
                <w:rFonts w:ascii="Arial" w:hAnsi="Arial" w:cs="Arial"/>
                <w:b/>
                <w:sz w:val="18"/>
                <w:szCs w:val="18"/>
              </w:rPr>
            </w:pPr>
          </w:p>
        </w:tc>
        <w:tc>
          <w:tcPr>
            <w:tcW w:w="932" w:type="dxa"/>
          </w:tcPr>
          <w:p w14:paraId="677A1DD8">
            <w:pPr>
              <w:widowControl w:val="0"/>
              <w:suppressAutoHyphens w:val="0"/>
              <w:spacing w:before="0" w:after="0"/>
              <w:jc w:val="center"/>
              <w:rPr>
                <w:rFonts w:ascii="Arial" w:hAnsi="Arial" w:cs="Arial"/>
                <w:b/>
                <w:sz w:val="18"/>
                <w:szCs w:val="18"/>
              </w:rPr>
            </w:pPr>
          </w:p>
        </w:tc>
        <w:tc>
          <w:tcPr>
            <w:tcW w:w="2008" w:type="dxa"/>
          </w:tcPr>
          <w:p w14:paraId="06245338">
            <w:pPr>
              <w:widowControl w:val="0"/>
              <w:suppressAutoHyphens w:val="0"/>
              <w:spacing w:before="0" w:after="0"/>
              <w:jc w:val="center"/>
              <w:rPr>
                <w:rFonts w:ascii="Arial" w:hAnsi="Arial" w:cs="Arial"/>
                <w:b/>
                <w:sz w:val="18"/>
                <w:szCs w:val="18"/>
              </w:rPr>
            </w:pPr>
          </w:p>
        </w:tc>
        <w:tc>
          <w:tcPr>
            <w:tcW w:w="838" w:type="dxa"/>
          </w:tcPr>
          <w:p w14:paraId="224EBA53">
            <w:pPr>
              <w:widowControl w:val="0"/>
              <w:suppressAutoHyphens w:val="0"/>
              <w:spacing w:before="0" w:after="0"/>
              <w:jc w:val="center"/>
              <w:rPr>
                <w:rFonts w:ascii="Arial" w:hAnsi="Arial" w:cs="Arial"/>
                <w:b/>
                <w:sz w:val="18"/>
                <w:szCs w:val="18"/>
              </w:rPr>
            </w:pPr>
          </w:p>
        </w:tc>
        <w:tc>
          <w:tcPr>
            <w:tcW w:w="927" w:type="dxa"/>
          </w:tcPr>
          <w:p w14:paraId="42D226BF">
            <w:pPr>
              <w:widowControl w:val="0"/>
              <w:suppressAutoHyphens w:val="0"/>
              <w:spacing w:before="0" w:after="0"/>
              <w:jc w:val="center"/>
              <w:rPr>
                <w:rFonts w:ascii="Arial" w:hAnsi="Arial" w:cs="Arial"/>
                <w:b/>
                <w:sz w:val="18"/>
                <w:szCs w:val="18"/>
              </w:rPr>
            </w:pPr>
          </w:p>
        </w:tc>
        <w:tc>
          <w:tcPr>
            <w:tcW w:w="920" w:type="dxa"/>
          </w:tcPr>
          <w:p w14:paraId="555F042A">
            <w:pPr>
              <w:widowControl w:val="0"/>
              <w:suppressAutoHyphens w:val="0"/>
              <w:spacing w:before="0" w:after="0"/>
              <w:jc w:val="center"/>
              <w:rPr>
                <w:rFonts w:ascii="Arial" w:hAnsi="Arial" w:cs="Arial"/>
                <w:b/>
                <w:sz w:val="18"/>
                <w:szCs w:val="18"/>
              </w:rPr>
            </w:pPr>
          </w:p>
        </w:tc>
        <w:tc>
          <w:tcPr>
            <w:tcW w:w="954" w:type="dxa"/>
          </w:tcPr>
          <w:p w14:paraId="518D4656">
            <w:pPr>
              <w:widowControl w:val="0"/>
              <w:suppressAutoHyphens w:val="0"/>
              <w:spacing w:before="0" w:after="0"/>
              <w:jc w:val="center"/>
              <w:rPr>
                <w:rFonts w:ascii="Arial" w:hAnsi="Arial" w:cs="Arial"/>
                <w:b/>
                <w:sz w:val="18"/>
                <w:szCs w:val="18"/>
              </w:rPr>
            </w:pPr>
          </w:p>
        </w:tc>
      </w:tr>
      <w:tr w14:paraId="31871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0C599EDF">
            <w:pPr>
              <w:widowControl w:val="0"/>
              <w:suppressAutoHyphens w:val="0"/>
              <w:spacing w:before="0" w:after="0"/>
              <w:jc w:val="center"/>
              <w:rPr>
                <w:rFonts w:ascii="Arial" w:hAnsi="Arial" w:cs="Arial"/>
                <w:b/>
                <w:sz w:val="18"/>
                <w:szCs w:val="18"/>
              </w:rPr>
            </w:pPr>
          </w:p>
        </w:tc>
        <w:tc>
          <w:tcPr>
            <w:tcW w:w="1999" w:type="dxa"/>
          </w:tcPr>
          <w:p w14:paraId="35E1DAED">
            <w:pPr>
              <w:widowControl w:val="0"/>
              <w:suppressAutoHyphens w:val="0"/>
              <w:spacing w:before="0" w:after="0"/>
              <w:jc w:val="center"/>
              <w:rPr>
                <w:rFonts w:ascii="Arial" w:hAnsi="Arial" w:cs="Arial"/>
                <w:b/>
                <w:sz w:val="18"/>
                <w:szCs w:val="18"/>
              </w:rPr>
            </w:pPr>
          </w:p>
        </w:tc>
        <w:tc>
          <w:tcPr>
            <w:tcW w:w="932" w:type="dxa"/>
          </w:tcPr>
          <w:p w14:paraId="28A21F19">
            <w:pPr>
              <w:widowControl w:val="0"/>
              <w:suppressAutoHyphens w:val="0"/>
              <w:spacing w:before="0" w:after="0"/>
              <w:jc w:val="center"/>
              <w:rPr>
                <w:rFonts w:ascii="Arial" w:hAnsi="Arial" w:cs="Arial"/>
                <w:b/>
                <w:sz w:val="18"/>
                <w:szCs w:val="18"/>
              </w:rPr>
            </w:pPr>
          </w:p>
        </w:tc>
        <w:tc>
          <w:tcPr>
            <w:tcW w:w="2008" w:type="dxa"/>
          </w:tcPr>
          <w:p w14:paraId="63477109">
            <w:pPr>
              <w:widowControl w:val="0"/>
              <w:suppressAutoHyphens w:val="0"/>
              <w:spacing w:before="0" w:after="0"/>
              <w:jc w:val="center"/>
              <w:rPr>
                <w:rFonts w:ascii="Arial" w:hAnsi="Arial" w:cs="Arial"/>
                <w:b/>
                <w:sz w:val="18"/>
                <w:szCs w:val="18"/>
              </w:rPr>
            </w:pPr>
          </w:p>
        </w:tc>
        <w:tc>
          <w:tcPr>
            <w:tcW w:w="838" w:type="dxa"/>
          </w:tcPr>
          <w:p w14:paraId="251A41E5">
            <w:pPr>
              <w:widowControl w:val="0"/>
              <w:suppressAutoHyphens w:val="0"/>
              <w:spacing w:before="0" w:after="0"/>
              <w:jc w:val="center"/>
              <w:rPr>
                <w:rFonts w:ascii="Arial" w:hAnsi="Arial" w:cs="Arial"/>
                <w:b/>
                <w:sz w:val="18"/>
                <w:szCs w:val="18"/>
              </w:rPr>
            </w:pPr>
          </w:p>
        </w:tc>
        <w:tc>
          <w:tcPr>
            <w:tcW w:w="927" w:type="dxa"/>
          </w:tcPr>
          <w:p w14:paraId="04EE339B">
            <w:pPr>
              <w:widowControl w:val="0"/>
              <w:suppressAutoHyphens w:val="0"/>
              <w:spacing w:before="0" w:after="0"/>
              <w:jc w:val="center"/>
              <w:rPr>
                <w:rFonts w:ascii="Arial" w:hAnsi="Arial" w:cs="Arial"/>
                <w:b/>
                <w:sz w:val="18"/>
                <w:szCs w:val="18"/>
              </w:rPr>
            </w:pPr>
          </w:p>
        </w:tc>
        <w:tc>
          <w:tcPr>
            <w:tcW w:w="920" w:type="dxa"/>
          </w:tcPr>
          <w:p w14:paraId="2A14F2E4">
            <w:pPr>
              <w:widowControl w:val="0"/>
              <w:suppressAutoHyphens w:val="0"/>
              <w:spacing w:before="0" w:after="0"/>
              <w:jc w:val="center"/>
              <w:rPr>
                <w:rFonts w:ascii="Arial" w:hAnsi="Arial" w:cs="Arial"/>
                <w:b/>
                <w:sz w:val="18"/>
                <w:szCs w:val="18"/>
              </w:rPr>
            </w:pPr>
          </w:p>
        </w:tc>
        <w:tc>
          <w:tcPr>
            <w:tcW w:w="954" w:type="dxa"/>
          </w:tcPr>
          <w:p w14:paraId="70608EBC">
            <w:pPr>
              <w:widowControl w:val="0"/>
              <w:suppressAutoHyphens w:val="0"/>
              <w:spacing w:before="0" w:after="0"/>
              <w:jc w:val="center"/>
              <w:rPr>
                <w:rFonts w:ascii="Arial" w:hAnsi="Arial" w:cs="Arial"/>
                <w:b/>
                <w:sz w:val="18"/>
                <w:szCs w:val="18"/>
              </w:rPr>
            </w:pPr>
          </w:p>
        </w:tc>
      </w:tr>
      <w:tr w14:paraId="2027E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26E4D199">
            <w:pPr>
              <w:widowControl w:val="0"/>
              <w:suppressAutoHyphens w:val="0"/>
              <w:spacing w:before="0" w:after="0"/>
              <w:jc w:val="center"/>
              <w:rPr>
                <w:rFonts w:ascii="Arial" w:hAnsi="Arial" w:cs="Arial"/>
                <w:b/>
                <w:sz w:val="18"/>
                <w:szCs w:val="18"/>
              </w:rPr>
            </w:pPr>
          </w:p>
        </w:tc>
        <w:tc>
          <w:tcPr>
            <w:tcW w:w="1999" w:type="dxa"/>
          </w:tcPr>
          <w:p w14:paraId="49071C4B">
            <w:pPr>
              <w:widowControl w:val="0"/>
              <w:suppressAutoHyphens w:val="0"/>
              <w:spacing w:before="0" w:after="0"/>
              <w:jc w:val="center"/>
              <w:rPr>
                <w:rFonts w:ascii="Arial" w:hAnsi="Arial" w:cs="Arial"/>
                <w:b/>
                <w:sz w:val="18"/>
                <w:szCs w:val="18"/>
              </w:rPr>
            </w:pPr>
          </w:p>
        </w:tc>
        <w:tc>
          <w:tcPr>
            <w:tcW w:w="932" w:type="dxa"/>
          </w:tcPr>
          <w:p w14:paraId="088D6E1C">
            <w:pPr>
              <w:widowControl w:val="0"/>
              <w:suppressAutoHyphens w:val="0"/>
              <w:spacing w:before="0" w:after="0"/>
              <w:jc w:val="center"/>
              <w:rPr>
                <w:rFonts w:ascii="Arial" w:hAnsi="Arial" w:cs="Arial"/>
                <w:b/>
                <w:sz w:val="18"/>
                <w:szCs w:val="18"/>
              </w:rPr>
            </w:pPr>
          </w:p>
        </w:tc>
        <w:tc>
          <w:tcPr>
            <w:tcW w:w="2008" w:type="dxa"/>
          </w:tcPr>
          <w:p w14:paraId="4F3D14E3">
            <w:pPr>
              <w:widowControl w:val="0"/>
              <w:suppressAutoHyphens w:val="0"/>
              <w:spacing w:before="0" w:after="0"/>
              <w:jc w:val="center"/>
              <w:rPr>
                <w:rFonts w:ascii="Arial" w:hAnsi="Arial" w:cs="Arial"/>
                <w:b/>
                <w:sz w:val="18"/>
                <w:szCs w:val="18"/>
              </w:rPr>
            </w:pPr>
          </w:p>
        </w:tc>
        <w:tc>
          <w:tcPr>
            <w:tcW w:w="838" w:type="dxa"/>
          </w:tcPr>
          <w:p w14:paraId="73ECC5F6">
            <w:pPr>
              <w:widowControl w:val="0"/>
              <w:suppressAutoHyphens w:val="0"/>
              <w:spacing w:before="0" w:after="0"/>
              <w:jc w:val="center"/>
              <w:rPr>
                <w:rFonts w:ascii="Arial" w:hAnsi="Arial" w:cs="Arial"/>
                <w:b/>
                <w:sz w:val="18"/>
                <w:szCs w:val="18"/>
              </w:rPr>
            </w:pPr>
          </w:p>
        </w:tc>
        <w:tc>
          <w:tcPr>
            <w:tcW w:w="927" w:type="dxa"/>
          </w:tcPr>
          <w:p w14:paraId="776E197B">
            <w:pPr>
              <w:widowControl w:val="0"/>
              <w:suppressAutoHyphens w:val="0"/>
              <w:spacing w:before="0" w:after="0"/>
              <w:jc w:val="center"/>
              <w:rPr>
                <w:rFonts w:ascii="Arial" w:hAnsi="Arial" w:cs="Arial"/>
                <w:b/>
                <w:sz w:val="18"/>
                <w:szCs w:val="18"/>
              </w:rPr>
            </w:pPr>
          </w:p>
        </w:tc>
        <w:tc>
          <w:tcPr>
            <w:tcW w:w="920" w:type="dxa"/>
          </w:tcPr>
          <w:p w14:paraId="209C2D2B">
            <w:pPr>
              <w:widowControl w:val="0"/>
              <w:suppressAutoHyphens w:val="0"/>
              <w:spacing w:before="0" w:after="0"/>
              <w:jc w:val="center"/>
              <w:rPr>
                <w:rFonts w:ascii="Arial" w:hAnsi="Arial" w:cs="Arial"/>
                <w:b/>
                <w:sz w:val="18"/>
                <w:szCs w:val="18"/>
              </w:rPr>
            </w:pPr>
          </w:p>
        </w:tc>
        <w:tc>
          <w:tcPr>
            <w:tcW w:w="954" w:type="dxa"/>
          </w:tcPr>
          <w:p w14:paraId="1BB3407B">
            <w:pPr>
              <w:widowControl w:val="0"/>
              <w:suppressAutoHyphens w:val="0"/>
              <w:spacing w:before="0" w:after="0"/>
              <w:jc w:val="center"/>
              <w:rPr>
                <w:rFonts w:ascii="Arial" w:hAnsi="Arial" w:cs="Arial"/>
                <w:b/>
                <w:sz w:val="18"/>
                <w:szCs w:val="18"/>
              </w:rPr>
            </w:pPr>
          </w:p>
        </w:tc>
      </w:tr>
      <w:tr w14:paraId="256D3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6C9D842A">
            <w:pPr>
              <w:widowControl w:val="0"/>
              <w:suppressAutoHyphens w:val="0"/>
              <w:spacing w:before="0" w:after="0"/>
              <w:jc w:val="center"/>
              <w:rPr>
                <w:rFonts w:ascii="Arial" w:hAnsi="Arial" w:cs="Arial"/>
                <w:b/>
                <w:sz w:val="18"/>
                <w:szCs w:val="18"/>
              </w:rPr>
            </w:pPr>
          </w:p>
        </w:tc>
        <w:tc>
          <w:tcPr>
            <w:tcW w:w="1999" w:type="dxa"/>
          </w:tcPr>
          <w:p w14:paraId="4EA20E83">
            <w:pPr>
              <w:widowControl w:val="0"/>
              <w:suppressAutoHyphens w:val="0"/>
              <w:spacing w:before="0" w:after="0"/>
              <w:jc w:val="center"/>
              <w:rPr>
                <w:rFonts w:ascii="Arial" w:hAnsi="Arial" w:cs="Arial"/>
                <w:b/>
                <w:sz w:val="18"/>
                <w:szCs w:val="18"/>
              </w:rPr>
            </w:pPr>
          </w:p>
        </w:tc>
        <w:tc>
          <w:tcPr>
            <w:tcW w:w="932" w:type="dxa"/>
          </w:tcPr>
          <w:p w14:paraId="1625E177">
            <w:pPr>
              <w:widowControl w:val="0"/>
              <w:suppressAutoHyphens w:val="0"/>
              <w:spacing w:before="0" w:after="0"/>
              <w:jc w:val="center"/>
              <w:rPr>
                <w:rFonts w:ascii="Arial" w:hAnsi="Arial" w:cs="Arial"/>
                <w:b/>
                <w:sz w:val="18"/>
                <w:szCs w:val="18"/>
              </w:rPr>
            </w:pPr>
          </w:p>
        </w:tc>
        <w:tc>
          <w:tcPr>
            <w:tcW w:w="2008" w:type="dxa"/>
          </w:tcPr>
          <w:p w14:paraId="5B54C0FE">
            <w:pPr>
              <w:widowControl w:val="0"/>
              <w:suppressAutoHyphens w:val="0"/>
              <w:spacing w:before="0" w:after="0"/>
              <w:jc w:val="center"/>
              <w:rPr>
                <w:rFonts w:ascii="Arial" w:hAnsi="Arial" w:cs="Arial"/>
                <w:b/>
                <w:sz w:val="18"/>
                <w:szCs w:val="18"/>
              </w:rPr>
            </w:pPr>
          </w:p>
        </w:tc>
        <w:tc>
          <w:tcPr>
            <w:tcW w:w="838" w:type="dxa"/>
          </w:tcPr>
          <w:p w14:paraId="0B70AB01">
            <w:pPr>
              <w:widowControl w:val="0"/>
              <w:suppressAutoHyphens w:val="0"/>
              <w:spacing w:before="0" w:after="0"/>
              <w:jc w:val="center"/>
              <w:rPr>
                <w:rFonts w:ascii="Arial" w:hAnsi="Arial" w:cs="Arial"/>
                <w:b/>
                <w:sz w:val="18"/>
                <w:szCs w:val="18"/>
              </w:rPr>
            </w:pPr>
          </w:p>
        </w:tc>
        <w:tc>
          <w:tcPr>
            <w:tcW w:w="927" w:type="dxa"/>
          </w:tcPr>
          <w:p w14:paraId="10B306C7">
            <w:pPr>
              <w:widowControl w:val="0"/>
              <w:suppressAutoHyphens w:val="0"/>
              <w:spacing w:before="0" w:after="0"/>
              <w:jc w:val="center"/>
              <w:rPr>
                <w:rFonts w:ascii="Arial" w:hAnsi="Arial" w:cs="Arial"/>
                <w:b/>
                <w:sz w:val="18"/>
                <w:szCs w:val="18"/>
              </w:rPr>
            </w:pPr>
          </w:p>
        </w:tc>
        <w:tc>
          <w:tcPr>
            <w:tcW w:w="920" w:type="dxa"/>
          </w:tcPr>
          <w:p w14:paraId="72EBDC16">
            <w:pPr>
              <w:widowControl w:val="0"/>
              <w:suppressAutoHyphens w:val="0"/>
              <w:spacing w:before="0" w:after="0"/>
              <w:jc w:val="center"/>
              <w:rPr>
                <w:rFonts w:ascii="Arial" w:hAnsi="Arial" w:cs="Arial"/>
                <w:b/>
                <w:sz w:val="18"/>
                <w:szCs w:val="18"/>
              </w:rPr>
            </w:pPr>
          </w:p>
        </w:tc>
        <w:tc>
          <w:tcPr>
            <w:tcW w:w="954" w:type="dxa"/>
          </w:tcPr>
          <w:p w14:paraId="62C3C9FB">
            <w:pPr>
              <w:widowControl w:val="0"/>
              <w:suppressAutoHyphens w:val="0"/>
              <w:spacing w:before="0" w:after="0"/>
              <w:jc w:val="center"/>
              <w:rPr>
                <w:rFonts w:ascii="Arial" w:hAnsi="Arial" w:cs="Arial"/>
                <w:b/>
                <w:sz w:val="18"/>
                <w:szCs w:val="18"/>
              </w:rPr>
            </w:pPr>
          </w:p>
        </w:tc>
      </w:tr>
      <w:tr w14:paraId="54158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6DD37320">
            <w:pPr>
              <w:widowControl w:val="0"/>
              <w:suppressAutoHyphens w:val="0"/>
              <w:spacing w:before="0" w:after="0"/>
              <w:jc w:val="center"/>
              <w:rPr>
                <w:rFonts w:ascii="Arial" w:hAnsi="Arial" w:cs="Arial"/>
                <w:b/>
                <w:sz w:val="18"/>
                <w:szCs w:val="18"/>
              </w:rPr>
            </w:pPr>
          </w:p>
        </w:tc>
        <w:tc>
          <w:tcPr>
            <w:tcW w:w="1999" w:type="dxa"/>
          </w:tcPr>
          <w:p w14:paraId="0BFD7243">
            <w:pPr>
              <w:widowControl w:val="0"/>
              <w:suppressAutoHyphens w:val="0"/>
              <w:spacing w:before="0" w:after="0"/>
              <w:jc w:val="center"/>
              <w:rPr>
                <w:rFonts w:ascii="Arial" w:hAnsi="Arial" w:cs="Arial"/>
                <w:b/>
                <w:sz w:val="18"/>
                <w:szCs w:val="18"/>
              </w:rPr>
            </w:pPr>
          </w:p>
        </w:tc>
        <w:tc>
          <w:tcPr>
            <w:tcW w:w="932" w:type="dxa"/>
          </w:tcPr>
          <w:p w14:paraId="28B5CBB1">
            <w:pPr>
              <w:widowControl w:val="0"/>
              <w:suppressAutoHyphens w:val="0"/>
              <w:spacing w:before="0" w:after="0"/>
              <w:jc w:val="center"/>
              <w:rPr>
                <w:rFonts w:ascii="Arial" w:hAnsi="Arial" w:cs="Arial"/>
                <w:b/>
                <w:sz w:val="18"/>
                <w:szCs w:val="18"/>
              </w:rPr>
            </w:pPr>
          </w:p>
        </w:tc>
        <w:tc>
          <w:tcPr>
            <w:tcW w:w="2008" w:type="dxa"/>
          </w:tcPr>
          <w:p w14:paraId="11E59B5F">
            <w:pPr>
              <w:widowControl w:val="0"/>
              <w:suppressAutoHyphens w:val="0"/>
              <w:spacing w:before="0" w:after="0"/>
              <w:jc w:val="center"/>
              <w:rPr>
                <w:rFonts w:ascii="Arial" w:hAnsi="Arial" w:cs="Arial"/>
                <w:b/>
                <w:sz w:val="18"/>
                <w:szCs w:val="18"/>
              </w:rPr>
            </w:pPr>
          </w:p>
        </w:tc>
        <w:tc>
          <w:tcPr>
            <w:tcW w:w="838" w:type="dxa"/>
          </w:tcPr>
          <w:p w14:paraId="6D1AEF8F">
            <w:pPr>
              <w:widowControl w:val="0"/>
              <w:suppressAutoHyphens w:val="0"/>
              <w:spacing w:before="0" w:after="0"/>
              <w:jc w:val="center"/>
              <w:rPr>
                <w:rFonts w:ascii="Arial" w:hAnsi="Arial" w:cs="Arial"/>
                <w:b/>
                <w:sz w:val="18"/>
                <w:szCs w:val="18"/>
              </w:rPr>
            </w:pPr>
          </w:p>
        </w:tc>
        <w:tc>
          <w:tcPr>
            <w:tcW w:w="927" w:type="dxa"/>
          </w:tcPr>
          <w:p w14:paraId="768416CC">
            <w:pPr>
              <w:widowControl w:val="0"/>
              <w:suppressAutoHyphens w:val="0"/>
              <w:spacing w:before="0" w:after="0"/>
              <w:jc w:val="center"/>
              <w:rPr>
                <w:rFonts w:ascii="Arial" w:hAnsi="Arial" w:cs="Arial"/>
                <w:b/>
                <w:sz w:val="18"/>
                <w:szCs w:val="18"/>
              </w:rPr>
            </w:pPr>
          </w:p>
        </w:tc>
        <w:tc>
          <w:tcPr>
            <w:tcW w:w="920" w:type="dxa"/>
          </w:tcPr>
          <w:p w14:paraId="0E98E35B">
            <w:pPr>
              <w:widowControl w:val="0"/>
              <w:suppressAutoHyphens w:val="0"/>
              <w:spacing w:before="0" w:after="0"/>
              <w:jc w:val="center"/>
              <w:rPr>
                <w:rFonts w:ascii="Arial" w:hAnsi="Arial" w:cs="Arial"/>
                <w:b/>
                <w:sz w:val="18"/>
                <w:szCs w:val="18"/>
              </w:rPr>
            </w:pPr>
          </w:p>
        </w:tc>
        <w:tc>
          <w:tcPr>
            <w:tcW w:w="954" w:type="dxa"/>
          </w:tcPr>
          <w:p w14:paraId="274275FF">
            <w:pPr>
              <w:widowControl w:val="0"/>
              <w:suppressAutoHyphens w:val="0"/>
              <w:spacing w:before="0" w:after="0"/>
              <w:jc w:val="center"/>
              <w:rPr>
                <w:rFonts w:ascii="Arial" w:hAnsi="Arial" w:cs="Arial"/>
                <w:b/>
                <w:sz w:val="18"/>
                <w:szCs w:val="18"/>
              </w:rPr>
            </w:pPr>
          </w:p>
        </w:tc>
      </w:tr>
      <w:tr w14:paraId="0AEF2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2FAE5993">
            <w:pPr>
              <w:widowControl w:val="0"/>
              <w:suppressAutoHyphens w:val="0"/>
              <w:spacing w:before="0" w:after="0"/>
              <w:jc w:val="center"/>
              <w:rPr>
                <w:rFonts w:ascii="Arial" w:hAnsi="Arial" w:cs="Arial"/>
                <w:b/>
                <w:sz w:val="18"/>
                <w:szCs w:val="18"/>
              </w:rPr>
            </w:pPr>
          </w:p>
        </w:tc>
        <w:tc>
          <w:tcPr>
            <w:tcW w:w="1999" w:type="dxa"/>
          </w:tcPr>
          <w:p w14:paraId="3DA8F72D">
            <w:pPr>
              <w:widowControl w:val="0"/>
              <w:suppressAutoHyphens w:val="0"/>
              <w:spacing w:before="0" w:after="0"/>
              <w:jc w:val="center"/>
              <w:rPr>
                <w:rFonts w:ascii="Arial" w:hAnsi="Arial" w:cs="Arial"/>
                <w:b/>
                <w:sz w:val="18"/>
                <w:szCs w:val="18"/>
              </w:rPr>
            </w:pPr>
          </w:p>
        </w:tc>
        <w:tc>
          <w:tcPr>
            <w:tcW w:w="932" w:type="dxa"/>
          </w:tcPr>
          <w:p w14:paraId="00050D16">
            <w:pPr>
              <w:widowControl w:val="0"/>
              <w:suppressAutoHyphens w:val="0"/>
              <w:spacing w:before="0" w:after="0"/>
              <w:jc w:val="center"/>
              <w:rPr>
                <w:rFonts w:ascii="Arial" w:hAnsi="Arial" w:cs="Arial"/>
                <w:b/>
                <w:sz w:val="18"/>
                <w:szCs w:val="18"/>
              </w:rPr>
            </w:pPr>
          </w:p>
        </w:tc>
        <w:tc>
          <w:tcPr>
            <w:tcW w:w="2008" w:type="dxa"/>
          </w:tcPr>
          <w:p w14:paraId="183F892F">
            <w:pPr>
              <w:widowControl w:val="0"/>
              <w:suppressAutoHyphens w:val="0"/>
              <w:spacing w:before="0" w:after="0"/>
              <w:jc w:val="center"/>
              <w:rPr>
                <w:rFonts w:ascii="Arial" w:hAnsi="Arial" w:cs="Arial"/>
                <w:b/>
                <w:sz w:val="18"/>
                <w:szCs w:val="18"/>
              </w:rPr>
            </w:pPr>
          </w:p>
        </w:tc>
        <w:tc>
          <w:tcPr>
            <w:tcW w:w="838" w:type="dxa"/>
          </w:tcPr>
          <w:p w14:paraId="28A677BD">
            <w:pPr>
              <w:widowControl w:val="0"/>
              <w:suppressAutoHyphens w:val="0"/>
              <w:spacing w:before="0" w:after="0"/>
              <w:jc w:val="center"/>
              <w:rPr>
                <w:rFonts w:ascii="Arial" w:hAnsi="Arial" w:cs="Arial"/>
                <w:b/>
                <w:sz w:val="18"/>
                <w:szCs w:val="18"/>
              </w:rPr>
            </w:pPr>
          </w:p>
        </w:tc>
        <w:tc>
          <w:tcPr>
            <w:tcW w:w="927" w:type="dxa"/>
          </w:tcPr>
          <w:p w14:paraId="52718EC9">
            <w:pPr>
              <w:widowControl w:val="0"/>
              <w:suppressAutoHyphens w:val="0"/>
              <w:spacing w:before="0" w:after="0"/>
              <w:jc w:val="center"/>
              <w:rPr>
                <w:rFonts w:ascii="Arial" w:hAnsi="Arial" w:cs="Arial"/>
                <w:b/>
                <w:sz w:val="18"/>
                <w:szCs w:val="18"/>
              </w:rPr>
            </w:pPr>
          </w:p>
        </w:tc>
        <w:tc>
          <w:tcPr>
            <w:tcW w:w="920" w:type="dxa"/>
          </w:tcPr>
          <w:p w14:paraId="6BFAFA3C">
            <w:pPr>
              <w:widowControl w:val="0"/>
              <w:suppressAutoHyphens w:val="0"/>
              <w:spacing w:before="0" w:after="0"/>
              <w:jc w:val="center"/>
              <w:rPr>
                <w:rFonts w:ascii="Arial" w:hAnsi="Arial" w:cs="Arial"/>
                <w:b/>
                <w:sz w:val="18"/>
                <w:szCs w:val="18"/>
              </w:rPr>
            </w:pPr>
          </w:p>
        </w:tc>
        <w:tc>
          <w:tcPr>
            <w:tcW w:w="954" w:type="dxa"/>
          </w:tcPr>
          <w:p w14:paraId="3DE47963">
            <w:pPr>
              <w:widowControl w:val="0"/>
              <w:suppressAutoHyphens w:val="0"/>
              <w:spacing w:before="0" w:after="0"/>
              <w:jc w:val="center"/>
              <w:rPr>
                <w:rFonts w:ascii="Arial" w:hAnsi="Arial" w:cs="Arial"/>
                <w:b/>
                <w:sz w:val="18"/>
                <w:szCs w:val="18"/>
              </w:rPr>
            </w:pPr>
          </w:p>
        </w:tc>
      </w:tr>
      <w:tr w14:paraId="71057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55A3340A">
            <w:pPr>
              <w:widowControl w:val="0"/>
              <w:suppressAutoHyphens w:val="0"/>
              <w:spacing w:before="0" w:after="0"/>
              <w:jc w:val="center"/>
              <w:rPr>
                <w:rFonts w:ascii="Arial" w:hAnsi="Arial" w:cs="Arial"/>
                <w:b/>
                <w:sz w:val="18"/>
                <w:szCs w:val="18"/>
              </w:rPr>
            </w:pPr>
          </w:p>
        </w:tc>
        <w:tc>
          <w:tcPr>
            <w:tcW w:w="1999" w:type="dxa"/>
          </w:tcPr>
          <w:p w14:paraId="1C168182">
            <w:pPr>
              <w:widowControl w:val="0"/>
              <w:suppressAutoHyphens w:val="0"/>
              <w:spacing w:before="0" w:after="0"/>
              <w:jc w:val="center"/>
              <w:rPr>
                <w:rFonts w:ascii="Arial" w:hAnsi="Arial" w:cs="Arial"/>
                <w:b/>
                <w:sz w:val="18"/>
                <w:szCs w:val="18"/>
              </w:rPr>
            </w:pPr>
          </w:p>
        </w:tc>
        <w:tc>
          <w:tcPr>
            <w:tcW w:w="932" w:type="dxa"/>
          </w:tcPr>
          <w:p w14:paraId="6D39F9C7">
            <w:pPr>
              <w:widowControl w:val="0"/>
              <w:suppressAutoHyphens w:val="0"/>
              <w:spacing w:before="0" w:after="0"/>
              <w:jc w:val="center"/>
              <w:rPr>
                <w:rFonts w:ascii="Arial" w:hAnsi="Arial" w:cs="Arial"/>
                <w:b/>
                <w:sz w:val="18"/>
                <w:szCs w:val="18"/>
              </w:rPr>
            </w:pPr>
          </w:p>
        </w:tc>
        <w:tc>
          <w:tcPr>
            <w:tcW w:w="2008" w:type="dxa"/>
          </w:tcPr>
          <w:p w14:paraId="511C627D">
            <w:pPr>
              <w:widowControl w:val="0"/>
              <w:suppressAutoHyphens w:val="0"/>
              <w:spacing w:before="0" w:after="0"/>
              <w:jc w:val="center"/>
              <w:rPr>
                <w:rFonts w:ascii="Arial" w:hAnsi="Arial" w:cs="Arial"/>
                <w:b/>
                <w:sz w:val="18"/>
                <w:szCs w:val="18"/>
              </w:rPr>
            </w:pPr>
          </w:p>
        </w:tc>
        <w:tc>
          <w:tcPr>
            <w:tcW w:w="838" w:type="dxa"/>
          </w:tcPr>
          <w:p w14:paraId="04BDEB28">
            <w:pPr>
              <w:widowControl w:val="0"/>
              <w:suppressAutoHyphens w:val="0"/>
              <w:spacing w:before="0" w:after="0"/>
              <w:jc w:val="center"/>
              <w:rPr>
                <w:rFonts w:ascii="Arial" w:hAnsi="Arial" w:cs="Arial"/>
                <w:b/>
                <w:sz w:val="18"/>
                <w:szCs w:val="18"/>
              </w:rPr>
            </w:pPr>
          </w:p>
        </w:tc>
        <w:tc>
          <w:tcPr>
            <w:tcW w:w="927" w:type="dxa"/>
          </w:tcPr>
          <w:p w14:paraId="0E122CAE">
            <w:pPr>
              <w:widowControl w:val="0"/>
              <w:suppressAutoHyphens w:val="0"/>
              <w:spacing w:before="0" w:after="0"/>
              <w:jc w:val="center"/>
              <w:rPr>
                <w:rFonts w:ascii="Arial" w:hAnsi="Arial" w:cs="Arial"/>
                <w:b/>
                <w:sz w:val="18"/>
                <w:szCs w:val="18"/>
              </w:rPr>
            </w:pPr>
          </w:p>
        </w:tc>
        <w:tc>
          <w:tcPr>
            <w:tcW w:w="920" w:type="dxa"/>
          </w:tcPr>
          <w:p w14:paraId="34819773">
            <w:pPr>
              <w:widowControl w:val="0"/>
              <w:suppressAutoHyphens w:val="0"/>
              <w:spacing w:before="0" w:after="0"/>
              <w:jc w:val="center"/>
              <w:rPr>
                <w:rFonts w:ascii="Arial" w:hAnsi="Arial" w:cs="Arial"/>
                <w:b/>
                <w:sz w:val="18"/>
                <w:szCs w:val="18"/>
              </w:rPr>
            </w:pPr>
          </w:p>
        </w:tc>
        <w:tc>
          <w:tcPr>
            <w:tcW w:w="954" w:type="dxa"/>
          </w:tcPr>
          <w:p w14:paraId="423291A2">
            <w:pPr>
              <w:widowControl w:val="0"/>
              <w:suppressAutoHyphens w:val="0"/>
              <w:spacing w:before="0" w:after="0"/>
              <w:jc w:val="center"/>
              <w:rPr>
                <w:rFonts w:ascii="Arial" w:hAnsi="Arial" w:cs="Arial"/>
                <w:b/>
                <w:sz w:val="18"/>
                <w:szCs w:val="18"/>
              </w:rPr>
            </w:pPr>
          </w:p>
        </w:tc>
      </w:tr>
      <w:tr w14:paraId="7EC6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0593DEB0">
            <w:pPr>
              <w:widowControl w:val="0"/>
              <w:suppressAutoHyphens w:val="0"/>
              <w:spacing w:before="0" w:after="0"/>
              <w:jc w:val="center"/>
              <w:rPr>
                <w:rFonts w:ascii="Arial" w:hAnsi="Arial" w:cs="Arial"/>
                <w:b/>
                <w:sz w:val="18"/>
                <w:szCs w:val="18"/>
              </w:rPr>
            </w:pPr>
          </w:p>
        </w:tc>
        <w:tc>
          <w:tcPr>
            <w:tcW w:w="1999" w:type="dxa"/>
          </w:tcPr>
          <w:p w14:paraId="01F8FC41">
            <w:pPr>
              <w:widowControl w:val="0"/>
              <w:suppressAutoHyphens w:val="0"/>
              <w:spacing w:before="0" w:after="0"/>
              <w:jc w:val="center"/>
              <w:rPr>
                <w:rFonts w:ascii="Arial" w:hAnsi="Arial" w:cs="Arial"/>
                <w:b/>
                <w:sz w:val="18"/>
                <w:szCs w:val="18"/>
              </w:rPr>
            </w:pPr>
          </w:p>
        </w:tc>
        <w:tc>
          <w:tcPr>
            <w:tcW w:w="932" w:type="dxa"/>
          </w:tcPr>
          <w:p w14:paraId="1C7D18B6">
            <w:pPr>
              <w:widowControl w:val="0"/>
              <w:suppressAutoHyphens w:val="0"/>
              <w:spacing w:before="0" w:after="0"/>
              <w:jc w:val="center"/>
              <w:rPr>
                <w:rFonts w:ascii="Arial" w:hAnsi="Arial" w:cs="Arial"/>
                <w:b/>
                <w:sz w:val="18"/>
                <w:szCs w:val="18"/>
              </w:rPr>
            </w:pPr>
          </w:p>
        </w:tc>
        <w:tc>
          <w:tcPr>
            <w:tcW w:w="2008" w:type="dxa"/>
          </w:tcPr>
          <w:p w14:paraId="2A15F84B">
            <w:pPr>
              <w:widowControl w:val="0"/>
              <w:suppressAutoHyphens w:val="0"/>
              <w:spacing w:before="0" w:after="0"/>
              <w:jc w:val="center"/>
              <w:rPr>
                <w:rFonts w:ascii="Arial" w:hAnsi="Arial" w:cs="Arial"/>
                <w:b/>
                <w:sz w:val="18"/>
                <w:szCs w:val="18"/>
              </w:rPr>
            </w:pPr>
          </w:p>
        </w:tc>
        <w:tc>
          <w:tcPr>
            <w:tcW w:w="838" w:type="dxa"/>
          </w:tcPr>
          <w:p w14:paraId="340B205C">
            <w:pPr>
              <w:widowControl w:val="0"/>
              <w:suppressAutoHyphens w:val="0"/>
              <w:spacing w:before="0" w:after="0"/>
              <w:jc w:val="center"/>
              <w:rPr>
                <w:rFonts w:ascii="Arial" w:hAnsi="Arial" w:cs="Arial"/>
                <w:b/>
                <w:sz w:val="18"/>
                <w:szCs w:val="18"/>
              </w:rPr>
            </w:pPr>
          </w:p>
        </w:tc>
        <w:tc>
          <w:tcPr>
            <w:tcW w:w="927" w:type="dxa"/>
          </w:tcPr>
          <w:p w14:paraId="6298CFE2">
            <w:pPr>
              <w:widowControl w:val="0"/>
              <w:suppressAutoHyphens w:val="0"/>
              <w:spacing w:before="0" w:after="0"/>
              <w:jc w:val="center"/>
              <w:rPr>
                <w:rFonts w:ascii="Arial" w:hAnsi="Arial" w:cs="Arial"/>
                <w:b/>
                <w:sz w:val="18"/>
                <w:szCs w:val="18"/>
              </w:rPr>
            </w:pPr>
          </w:p>
        </w:tc>
        <w:tc>
          <w:tcPr>
            <w:tcW w:w="920" w:type="dxa"/>
          </w:tcPr>
          <w:p w14:paraId="45AFBDAC">
            <w:pPr>
              <w:widowControl w:val="0"/>
              <w:suppressAutoHyphens w:val="0"/>
              <w:spacing w:before="0" w:after="0"/>
              <w:jc w:val="center"/>
              <w:rPr>
                <w:rFonts w:ascii="Arial" w:hAnsi="Arial" w:cs="Arial"/>
                <w:b/>
                <w:sz w:val="18"/>
                <w:szCs w:val="18"/>
              </w:rPr>
            </w:pPr>
          </w:p>
        </w:tc>
        <w:tc>
          <w:tcPr>
            <w:tcW w:w="954" w:type="dxa"/>
          </w:tcPr>
          <w:p w14:paraId="62212A68">
            <w:pPr>
              <w:widowControl w:val="0"/>
              <w:suppressAutoHyphens w:val="0"/>
              <w:spacing w:before="0" w:after="0"/>
              <w:jc w:val="center"/>
              <w:rPr>
                <w:rFonts w:ascii="Arial" w:hAnsi="Arial" w:cs="Arial"/>
                <w:b/>
                <w:sz w:val="18"/>
                <w:szCs w:val="18"/>
              </w:rPr>
            </w:pPr>
          </w:p>
        </w:tc>
      </w:tr>
      <w:tr w14:paraId="39F1B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3D9F2655">
            <w:pPr>
              <w:widowControl w:val="0"/>
              <w:suppressAutoHyphens w:val="0"/>
              <w:spacing w:before="0" w:after="0"/>
              <w:jc w:val="center"/>
              <w:rPr>
                <w:rFonts w:ascii="Arial" w:hAnsi="Arial" w:cs="Arial"/>
                <w:b/>
                <w:sz w:val="18"/>
                <w:szCs w:val="18"/>
              </w:rPr>
            </w:pPr>
          </w:p>
        </w:tc>
        <w:tc>
          <w:tcPr>
            <w:tcW w:w="1999" w:type="dxa"/>
          </w:tcPr>
          <w:p w14:paraId="0B489D15">
            <w:pPr>
              <w:widowControl w:val="0"/>
              <w:suppressAutoHyphens w:val="0"/>
              <w:spacing w:before="0" w:after="0"/>
              <w:jc w:val="center"/>
              <w:rPr>
                <w:rFonts w:ascii="Arial" w:hAnsi="Arial" w:cs="Arial"/>
                <w:b/>
                <w:sz w:val="18"/>
                <w:szCs w:val="18"/>
              </w:rPr>
            </w:pPr>
          </w:p>
        </w:tc>
        <w:tc>
          <w:tcPr>
            <w:tcW w:w="932" w:type="dxa"/>
          </w:tcPr>
          <w:p w14:paraId="5D3D4592">
            <w:pPr>
              <w:widowControl w:val="0"/>
              <w:suppressAutoHyphens w:val="0"/>
              <w:spacing w:before="0" w:after="0"/>
              <w:jc w:val="center"/>
              <w:rPr>
                <w:rFonts w:ascii="Arial" w:hAnsi="Arial" w:cs="Arial"/>
                <w:b/>
                <w:sz w:val="18"/>
                <w:szCs w:val="18"/>
              </w:rPr>
            </w:pPr>
          </w:p>
        </w:tc>
        <w:tc>
          <w:tcPr>
            <w:tcW w:w="2008" w:type="dxa"/>
          </w:tcPr>
          <w:p w14:paraId="70ED1279">
            <w:pPr>
              <w:widowControl w:val="0"/>
              <w:suppressAutoHyphens w:val="0"/>
              <w:spacing w:before="0" w:after="0"/>
              <w:jc w:val="center"/>
              <w:rPr>
                <w:rFonts w:ascii="Arial" w:hAnsi="Arial" w:cs="Arial"/>
                <w:b/>
                <w:sz w:val="18"/>
                <w:szCs w:val="18"/>
              </w:rPr>
            </w:pPr>
          </w:p>
        </w:tc>
        <w:tc>
          <w:tcPr>
            <w:tcW w:w="838" w:type="dxa"/>
          </w:tcPr>
          <w:p w14:paraId="54F5D016">
            <w:pPr>
              <w:widowControl w:val="0"/>
              <w:suppressAutoHyphens w:val="0"/>
              <w:spacing w:before="0" w:after="0"/>
              <w:jc w:val="center"/>
              <w:rPr>
                <w:rFonts w:ascii="Arial" w:hAnsi="Arial" w:cs="Arial"/>
                <w:b/>
                <w:sz w:val="18"/>
                <w:szCs w:val="18"/>
              </w:rPr>
            </w:pPr>
          </w:p>
        </w:tc>
        <w:tc>
          <w:tcPr>
            <w:tcW w:w="927" w:type="dxa"/>
          </w:tcPr>
          <w:p w14:paraId="0FDE1684">
            <w:pPr>
              <w:widowControl w:val="0"/>
              <w:suppressAutoHyphens w:val="0"/>
              <w:spacing w:before="0" w:after="0"/>
              <w:jc w:val="center"/>
              <w:rPr>
                <w:rFonts w:ascii="Arial" w:hAnsi="Arial" w:cs="Arial"/>
                <w:b/>
                <w:sz w:val="18"/>
                <w:szCs w:val="18"/>
              </w:rPr>
            </w:pPr>
          </w:p>
        </w:tc>
        <w:tc>
          <w:tcPr>
            <w:tcW w:w="920" w:type="dxa"/>
          </w:tcPr>
          <w:p w14:paraId="3BF52167">
            <w:pPr>
              <w:widowControl w:val="0"/>
              <w:suppressAutoHyphens w:val="0"/>
              <w:spacing w:before="0" w:after="0"/>
              <w:jc w:val="center"/>
              <w:rPr>
                <w:rFonts w:ascii="Arial" w:hAnsi="Arial" w:cs="Arial"/>
                <w:b/>
                <w:sz w:val="18"/>
                <w:szCs w:val="18"/>
              </w:rPr>
            </w:pPr>
          </w:p>
        </w:tc>
        <w:tc>
          <w:tcPr>
            <w:tcW w:w="954" w:type="dxa"/>
          </w:tcPr>
          <w:p w14:paraId="06668848">
            <w:pPr>
              <w:widowControl w:val="0"/>
              <w:suppressAutoHyphens w:val="0"/>
              <w:spacing w:before="0" w:after="0"/>
              <w:jc w:val="center"/>
              <w:rPr>
                <w:rFonts w:ascii="Arial" w:hAnsi="Arial" w:cs="Arial"/>
                <w:b/>
                <w:sz w:val="18"/>
                <w:szCs w:val="18"/>
              </w:rPr>
            </w:pPr>
          </w:p>
        </w:tc>
      </w:tr>
      <w:tr w14:paraId="0E165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2C84C5F4">
            <w:pPr>
              <w:widowControl w:val="0"/>
              <w:suppressAutoHyphens w:val="0"/>
              <w:spacing w:before="0" w:after="0"/>
              <w:jc w:val="center"/>
              <w:rPr>
                <w:rFonts w:ascii="Arial" w:hAnsi="Arial" w:cs="Arial"/>
                <w:b/>
                <w:sz w:val="18"/>
                <w:szCs w:val="18"/>
              </w:rPr>
            </w:pPr>
          </w:p>
        </w:tc>
        <w:tc>
          <w:tcPr>
            <w:tcW w:w="1999" w:type="dxa"/>
          </w:tcPr>
          <w:p w14:paraId="5DBF761C">
            <w:pPr>
              <w:widowControl w:val="0"/>
              <w:suppressAutoHyphens w:val="0"/>
              <w:spacing w:before="0" w:after="0"/>
              <w:jc w:val="center"/>
              <w:rPr>
                <w:rFonts w:ascii="Arial" w:hAnsi="Arial" w:cs="Arial"/>
                <w:b/>
                <w:sz w:val="18"/>
                <w:szCs w:val="18"/>
              </w:rPr>
            </w:pPr>
          </w:p>
        </w:tc>
        <w:tc>
          <w:tcPr>
            <w:tcW w:w="932" w:type="dxa"/>
          </w:tcPr>
          <w:p w14:paraId="3380BE3F">
            <w:pPr>
              <w:widowControl w:val="0"/>
              <w:suppressAutoHyphens w:val="0"/>
              <w:spacing w:before="0" w:after="0"/>
              <w:jc w:val="center"/>
              <w:rPr>
                <w:rFonts w:ascii="Arial" w:hAnsi="Arial" w:cs="Arial"/>
                <w:b/>
                <w:sz w:val="18"/>
                <w:szCs w:val="18"/>
              </w:rPr>
            </w:pPr>
          </w:p>
        </w:tc>
        <w:tc>
          <w:tcPr>
            <w:tcW w:w="2008" w:type="dxa"/>
          </w:tcPr>
          <w:p w14:paraId="2E799FB0">
            <w:pPr>
              <w:widowControl w:val="0"/>
              <w:suppressAutoHyphens w:val="0"/>
              <w:spacing w:before="0" w:after="0"/>
              <w:jc w:val="center"/>
              <w:rPr>
                <w:rFonts w:ascii="Arial" w:hAnsi="Arial" w:cs="Arial"/>
                <w:b/>
                <w:sz w:val="18"/>
                <w:szCs w:val="18"/>
              </w:rPr>
            </w:pPr>
          </w:p>
        </w:tc>
        <w:tc>
          <w:tcPr>
            <w:tcW w:w="838" w:type="dxa"/>
          </w:tcPr>
          <w:p w14:paraId="4F65A975">
            <w:pPr>
              <w:widowControl w:val="0"/>
              <w:suppressAutoHyphens w:val="0"/>
              <w:spacing w:before="0" w:after="0"/>
              <w:jc w:val="center"/>
              <w:rPr>
                <w:rFonts w:ascii="Arial" w:hAnsi="Arial" w:cs="Arial"/>
                <w:b/>
                <w:sz w:val="18"/>
                <w:szCs w:val="18"/>
              </w:rPr>
            </w:pPr>
          </w:p>
        </w:tc>
        <w:tc>
          <w:tcPr>
            <w:tcW w:w="927" w:type="dxa"/>
          </w:tcPr>
          <w:p w14:paraId="75457CE4">
            <w:pPr>
              <w:widowControl w:val="0"/>
              <w:suppressAutoHyphens w:val="0"/>
              <w:spacing w:before="0" w:after="0"/>
              <w:jc w:val="center"/>
              <w:rPr>
                <w:rFonts w:ascii="Arial" w:hAnsi="Arial" w:cs="Arial"/>
                <w:b/>
                <w:sz w:val="18"/>
                <w:szCs w:val="18"/>
              </w:rPr>
            </w:pPr>
          </w:p>
        </w:tc>
        <w:tc>
          <w:tcPr>
            <w:tcW w:w="920" w:type="dxa"/>
          </w:tcPr>
          <w:p w14:paraId="51EB96F9">
            <w:pPr>
              <w:widowControl w:val="0"/>
              <w:suppressAutoHyphens w:val="0"/>
              <w:spacing w:before="0" w:after="0"/>
              <w:jc w:val="center"/>
              <w:rPr>
                <w:rFonts w:ascii="Arial" w:hAnsi="Arial" w:cs="Arial"/>
                <w:b/>
                <w:sz w:val="18"/>
                <w:szCs w:val="18"/>
              </w:rPr>
            </w:pPr>
          </w:p>
        </w:tc>
        <w:tc>
          <w:tcPr>
            <w:tcW w:w="954" w:type="dxa"/>
          </w:tcPr>
          <w:p w14:paraId="6F09E269">
            <w:pPr>
              <w:widowControl w:val="0"/>
              <w:suppressAutoHyphens w:val="0"/>
              <w:spacing w:before="0" w:after="0"/>
              <w:jc w:val="center"/>
              <w:rPr>
                <w:rFonts w:ascii="Arial" w:hAnsi="Arial" w:cs="Arial"/>
                <w:b/>
                <w:sz w:val="18"/>
                <w:szCs w:val="18"/>
              </w:rPr>
            </w:pPr>
          </w:p>
        </w:tc>
      </w:tr>
      <w:tr w14:paraId="390B4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70FD769F">
            <w:pPr>
              <w:widowControl w:val="0"/>
              <w:suppressAutoHyphens w:val="0"/>
              <w:spacing w:before="0" w:after="0"/>
              <w:jc w:val="center"/>
              <w:rPr>
                <w:rFonts w:ascii="Arial" w:hAnsi="Arial" w:cs="Arial"/>
                <w:b/>
                <w:sz w:val="18"/>
                <w:szCs w:val="18"/>
              </w:rPr>
            </w:pPr>
          </w:p>
        </w:tc>
        <w:tc>
          <w:tcPr>
            <w:tcW w:w="1999" w:type="dxa"/>
          </w:tcPr>
          <w:p w14:paraId="5E5DBF61">
            <w:pPr>
              <w:widowControl w:val="0"/>
              <w:suppressAutoHyphens w:val="0"/>
              <w:spacing w:before="0" w:after="0"/>
              <w:jc w:val="center"/>
              <w:rPr>
                <w:rFonts w:ascii="Arial" w:hAnsi="Arial" w:cs="Arial"/>
                <w:b/>
                <w:sz w:val="18"/>
                <w:szCs w:val="18"/>
              </w:rPr>
            </w:pPr>
          </w:p>
        </w:tc>
        <w:tc>
          <w:tcPr>
            <w:tcW w:w="932" w:type="dxa"/>
          </w:tcPr>
          <w:p w14:paraId="3259294C">
            <w:pPr>
              <w:widowControl w:val="0"/>
              <w:suppressAutoHyphens w:val="0"/>
              <w:spacing w:before="0" w:after="0"/>
              <w:jc w:val="center"/>
              <w:rPr>
                <w:rFonts w:ascii="Arial" w:hAnsi="Arial" w:cs="Arial"/>
                <w:b/>
                <w:sz w:val="18"/>
                <w:szCs w:val="18"/>
              </w:rPr>
            </w:pPr>
          </w:p>
        </w:tc>
        <w:tc>
          <w:tcPr>
            <w:tcW w:w="2008" w:type="dxa"/>
          </w:tcPr>
          <w:p w14:paraId="47DE03BE">
            <w:pPr>
              <w:widowControl w:val="0"/>
              <w:suppressAutoHyphens w:val="0"/>
              <w:spacing w:before="0" w:after="0"/>
              <w:jc w:val="center"/>
              <w:rPr>
                <w:rFonts w:ascii="Arial" w:hAnsi="Arial" w:cs="Arial"/>
                <w:b/>
                <w:sz w:val="18"/>
                <w:szCs w:val="18"/>
              </w:rPr>
            </w:pPr>
          </w:p>
        </w:tc>
        <w:tc>
          <w:tcPr>
            <w:tcW w:w="838" w:type="dxa"/>
          </w:tcPr>
          <w:p w14:paraId="66350FF6">
            <w:pPr>
              <w:widowControl w:val="0"/>
              <w:suppressAutoHyphens w:val="0"/>
              <w:spacing w:before="0" w:after="0"/>
              <w:jc w:val="center"/>
              <w:rPr>
                <w:rFonts w:ascii="Arial" w:hAnsi="Arial" w:cs="Arial"/>
                <w:b/>
                <w:sz w:val="18"/>
                <w:szCs w:val="18"/>
              </w:rPr>
            </w:pPr>
          </w:p>
        </w:tc>
        <w:tc>
          <w:tcPr>
            <w:tcW w:w="927" w:type="dxa"/>
          </w:tcPr>
          <w:p w14:paraId="29341E68">
            <w:pPr>
              <w:widowControl w:val="0"/>
              <w:suppressAutoHyphens w:val="0"/>
              <w:spacing w:before="0" w:after="0"/>
              <w:jc w:val="center"/>
              <w:rPr>
                <w:rFonts w:ascii="Arial" w:hAnsi="Arial" w:cs="Arial"/>
                <w:b/>
                <w:sz w:val="18"/>
                <w:szCs w:val="18"/>
              </w:rPr>
            </w:pPr>
          </w:p>
        </w:tc>
        <w:tc>
          <w:tcPr>
            <w:tcW w:w="920" w:type="dxa"/>
          </w:tcPr>
          <w:p w14:paraId="23B56F00">
            <w:pPr>
              <w:widowControl w:val="0"/>
              <w:suppressAutoHyphens w:val="0"/>
              <w:spacing w:before="0" w:after="0"/>
              <w:jc w:val="center"/>
              <w:rPr>
                <w:rFonts w:ascii="Arial" w:hAnsi="Arial" w:cs="Arial"/>
                <w:b/>
                <w:sz w:val="18"/>
                <w:szCs w:val="18"/>
              </w:rPr>
            </w:pPr>
          </w:p>
        </w:tc>
        <w:tc>
          <w:tcPr>
            <w:tcW w:w="954" w:type="dxa"/>
          </w:tcPr>
          <w:p w14:paraId="0F59F505">
            <w:pPr>
              <w:widowControl w:val="0"/>
              <w:suppressAutoHyphens w:val="0"/>
              <w:spacing w:before="0" w:after="0"/>
              <w:jc w:val="center"/>
              <w:rPr>
                <w:rFonts w:ascii="Arial" w:hAnsi="Arial" w:cs="Arial"/>
                <w:b/>
                <w:sz w:val="18"/>
                <w:szCs w:val="18"/>
              </w:rPr>
            </w:pPr>
          </w:p>
        </w:tc>
      </w:tr>
      <w:tr w14:paraId="1AD6A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2CA0CCEE">
            <w:pPr>
              <w:widowControl w:val="0"/>
              <w:suppressAutoHyphens w:val="0"/>
              <w:spacing w:before="0" w:after="0"/>
              <w:jc w:val="center"/>
              <w:rPr>
                <w:rFonts w:ascii="Arial" w:hAnsi="Arial" w:cs="Arial"/>
                <w:b/>
                <w:sz w:val="18"/>
                <w:szCs w:val="18"/>
              </w:rPr>
            </w:pPr>
          </w:p>
        </w:tc>
        <w:tc>
          <w:tcPr>
            <w:tcW w:w="1999" w:type="dxa"/>
          </w:tcPr>
          <w:p w14:paraId="086287FB">
            <w:pPr>
              <w:widowControl w:val="0"/>
              <w:suppressAutoHyphens w:val="0"/>
              <w:spacing w:before="0" w:after="0"/>
              <w:jc w:val="center"/>
              <w:rPr>
                <w:rFonts w:ascii="Arial" w:hAnsi="Arial" w:cs="Arial"/>
                <w:b/>
                <w:sz w:val="18"/>
                <w:szCs w:val="18"/>
              </w:rPr>
            </w:pPr>
          </w:p>
        </w:tc>
        <w:tc>
          <w:tcPr>
            <w:tcW w:w="932" w:type="dxa"/>
          </w:tcPr>
          <w:p w14:paraId="1FDC5E25">
            <w:pPr>
              <w:widowControl w:val="0"/>
              <w:suppressAutoHyphens w:val="0"/>
              <w:spacing w:before="0" w:after="0"/>
              <w:jc w:val="center"/>
              <w:rPr>
                <w:rFonts w:ascii="Arial" w:hAnsi="Arial" w:cs="Arial"/>
                <w:b/>
                <w:sz w:val="18"/>
                <w:szCs w:val="18"/>
              </w:rPr>
            </w:pPr>
          </w:p>
        </w:tc>
        <w:tc>
          <w:tcPr>
            <w:tcW w:w="2008" w:type="dxa"/>
          </w:tcPr>
          <w:p w14:paraId="636BFC4B">
            <w:pPr>
              <w:widowControl w:val="0"/>
              <w:suppressAutoHyphens w:val="0"/>
              <w:spacing w:before="0" w:after="0"/>
              <w:jc w:val="center"/>
              <w:rPr>
                <w:rFonts w:ascii="Arial" w:hAnsi="Arial" w:cs="Arial"/>
                <w:b/>
                <w:sz w:val="18"/>
                <w:szCs w:val="18"/>
              </w:rPr>
            </w:pPr>
          </w:p>
        </w:tc>
        <w:tc>
          <w:tcPr>
            <w:tcW w:w="838" w:type="dxa"/>
          </w:tcPr>
          <w:p w14:paraId="5362B861">
            <w:pPr>
              <w:widowControl w:val="0"/>
              <w:suppressAutoHyphens w:val="0"/>
              <w:spacing w:before="0" w:after="0"/>
              <w:jc w:val="center"/>
              <w:rPr>
                <w:rFonts w:ascii="Arial" w:hAnsi="Arial" w:cs="Arial"/>
                <w:b/>
                <w:sz w:val="18"/>
                <w:szCs w:val="18"/>
              </w:rPr>
            </w:pPr>
          </w:p>
        </w:tc>
        <w:tc>
          <w:tcPr>
            <w:tcW w:w="927" w:type="dxa"/>
          </w:tcPr>
          <w:p w14:paraId="033043DF">
            <w:pPr>
              <w:widowControl w:val="0"/>
              <w:suppressAutoHyphens w:val="0"/>
              <w:spacing w:before="0" w:after="0"/>
              <w:jc w:val="center"/>
              <w:rPr>
                <w:rFonts w:ascii="Arial" w:hAnsi="Arial" w:cs="Arial"/>
                <w:b/>
                <w:sz w:val="18"/>
                <w:szCs w:val="18"/>
              </w:rPr>
            </w:pPr>
          </w:p>
        </w:tc>
        <w:tc>
          <w:tcPr>
            <w:tcW w:w="920" w:type="dxa"/>
          </w:tcPr>
          <w:p w14:paraId="64DB0FC3">
            <w:pPr>
              <w:widowControl w:val="0"/>
              <w:suppressAutoHyphens w:val="0"/>
              <w:spacing w:before="0" w:after="0"/>
              <w:jc w:val="center"/>
              <w:rPr>
                <w:rFonts w:ascii="Arial" w:hAnsi="Arial" w:cs="Arial"/>
                <w:b/>
                <w:sz w:val="18"/>
                <w:szCs w:val="18"/>
              </w:rPr>
            </w:pPr>
          </w:p>
        </w:tc>
        <w:tc>
          <w:tcPr>
            <w:tcW w:w="954" w:type="dxa"/>
          </w:tcPr>
          <w:p w14:paraId="0A696509">
            <w:pPr>
              <w:widowControl w:val="0"/>
              <w:suppressAutoHyphens w:val="0"/>
              <w:spacing w:before="0" w:after="0"/>
              <w:jc w:val="center"/>
              <w:rPr>
                <w:rFonts w:ascii="Arial" w:hAnsi="Arial" w:cs="Arial"/>
                <w:b/>
                <w:sz w:val="18"/>
                <w:szCs w:val="18"/>
              </w:rPr>
            </w:pPr>
          </w:p>
        </w:tc>
      </w:tr>
      <w:tr w14:paraId="0DB1E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255F9A85">
            <w:pPr>
              <w:widowControl w:val="0"/>
              <w:suppressAutoHyphens w:val="0"/>
              <w:spacing w:before="0" w:after="0"/>
              <w:jc w:val="center"/>
              <w:rPr>
                <w:rFonts w:ascii="Arial" w:hAnsi="Arial" w:cs="Arial"/>
                <w:b/>
                <w:sz w:val="18"/>
                <w:szCs w:val="18"/>
              </w:rPr>
            </w:pPr>
          </w:p>
        </w:tc>
        <w:tc>
          <w:tcPr>
            <w:tcW w:w="1999" w:type="dxa"/>
          </w:tcPr>
          <w:p w14:paraId="2B851D41">
            <w:pPr>
              <w:widowControl w:val="0"/>
              <w:suppressAutoHyphens w:val="0"/>
              <w:spacing w:before="0" w:after="0"/>
              <w:jc w:val="center"/>
              <w:rPr>
                <w:rFonts w:ascii="Arial" w:hAnsi="Arial" w:cs="Arial"/>
                <w:b/>
                <w:sz w:val="18"/>
                <w:szCs w:val="18"/>
              </w:rPr>
            </w:pPr>
          </w:p>
        </w:tc>
        <w:tc>
          <w:tcPr>
            <w:tcW w:w="932" w:type="dxa"/>
          </w:tcPr>
          <w:p w14:paraId="0B895BE1">
            <w:pPr>
              <w:widowControl w:val="0"/>
              <w:suppressAutoHyphens w:val="0"/>
              <w:spacing w:before="0" w:after="0"/>
              <w:jc w:val="center"/>
              <w:rPr>
                <w:rFonts w:ascii="Arial" w:hAnsi="Arial" w:cs="Arial"/>
                <w:b/>
                <w:sz w:val="18"/>
                <w:szCs w:val="18"/>
              </w:rPr>
            </w:pPr>
          </w:p>
        </w:tc>
        <w:tc>
          <w:tcPr>
            <w:tcW w:w="2008" w:type="dxa"/>
          </w:tcPr>
          <w:p w14:paraId="0B5A670D">
            <w:pPr>
              <w:widowControl w:val="0"/>
              <w:suppressAutoHyphens w:val="0"/>
              <w:spacing w:before="0" w:after="0"/>
              <w:jc w:val="center"/>
              <w:rPr>
                <w:rFonts w:ascii="Arial" w:hAnsi="Arial" w:cs="Arial"/>
                <w:b/>
                <w:sz w:val="18"/>
                <w:szCs w:val="18"/>
              </w:rPr>
            </w:pPr>
          </w:p>
        </w:tc>
        <w:tc>
          <w:tcPr>
            <w:tcW w:w="838" w:type="dxa"/>
          </w:tcPr>
          <w:p w14:paraId="11D9D8F5">
            <w:pPr>
              <w:widowControl w:val="0"/>
              <w:suppressAutoHyphens w:val="0"/>
              <w:spacing w:before="0" w:after="0"/>
              <w:jc w:val="center"/>
              <w:rPr>
                <w:rFonts w:ascii="Arial" w:hAnsi="Arial" w:cs="Arial"/>
                <w:b/>
                <w:sz w:val="18"/>
                <w:szCs w:val="18"/>
              </w:rPr>
            </w:pPr>
          </w:p>
        </w:tc>
        <w:tc>
          <w:tcPr>
            <w:tcW w:w="927" w:type="dxa"/>
          </w:tcPr>
          <w:p w14:paraId="6C76D2C7">
            <w:pPr>
              <w:widowControl w:val="0"/>
              <w:suppressAutoHyphens w:val="0"/>
              <w:spacing w:before="0" w:after="0"/>
              <w:jc w:val="center"/>
              <w:rPr>
                <w:rFonts w:ascii="Arial" w:hAnsi="Arial" w:cs="Arial"/>
                <w:b/>
                <w:sz w:val="18"/>
                <w:szCs w:val="18"/>
              </w:rPr>
            </w:pPr>
          </w:p>
        </w:tc>
        <w:tc>
          <w:tcPr>
            <w:tcW w:w="920" w:type="dxa"/>
          </w:tcPr>
          <w:p w14:paraId="549B97A8">
            <w:pPr>
              <w:widowControl w:val="0"/>
              <w:suppressAutoHyphens w:val="0"/>
              <w:spacing w:before="0" w:after="0"/>
              <w:jc w:val="center"/>
              <w:rPr>
                <w:rFonts w:ascii="Arial" w:hAnsi="Arial" w:cs="Arial"/>
                <w:b/>
                <w:sz w:val="18"/>
                <w:szCs w:val="18"/>
              </w:rPr>
            </w:pPr>
          </w:p>
        </w:tc>
        <w:tc>
          <w:tcPr>
            <w:tcW w:w="954" w:type="dxa"/>
          </w:tcPr>
          <w:p w14:paraId="25A0F44B">
            <w:pPr>
              <w:widowControl w:val="0"/>
              <w:suppressAutoHyphens w:val="0"/>
              <w:spacing w:before="0" w:after="0"/>
              <w:jc w:val="center"/>
              <w:rPr>
                <w:rFonts w:ascii="Arial" w:hAnsi="Arial" w:cs="Arial"/>
                <w:b/>
                <w:sz w:val="18"/>
                <w:szCs w:val="18"/>
              </w:rPr>
            </w:pPr>
          </w:p>
        </w:tc>
      </w:tr>
    </w:tbl>
    <w:p w14:paraId="2E0A9CB9">
      <w:pPr>
        <w:jc w:val="center"/>
        <w:rPr>
          <w:rFonts w:ascii="Arial" w:hAnsi="Arial" w:cs="Arial"/>
          <w:b/>
          <w:sz w:val="18"/>
          <w:szCs w:val="18"/>
        </w:rPr>
      </w:pPr>
      <w:r>
        <w:rPr>
          <w:rFonts w:ascii="Arial" w:hAnsi="Arial" w:cs="Arial"/>
          <w:b/>
          <w:sz w:val="18"/>
          <w:szCs w:val="18"/>
        </w:rPr>
        <w:t xml:space="preserve"> </w:t>
      </w:r>
    </w:p>
    <w:tbl>
      <w:tblPr>
        <w:tblStyle w:val="14"/>
        <w:tblW w:w="9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710"/>
        <w:gridCol w:w="1268"/>
        <w:gridCol w:w="798"/>
        <w:gridCol w:w="1489"/>
        <w:gridCol w:w="832"/>
        <w:gridCol w:w="803"/>
        <w:gridCol w:w="832"/>
        <w:gridCol w:w="846"/>
      </w:tblGrid>
      <w:tr w14:paraId="0A28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9"/>
          </w:tcPr>
          <w:p w14:paraId="0B5DF1E7">
            <w:pPr>
              <w:widowControl w:val="0"/>
              <w:suppressAutoHyphens w:val="0"/>
              <w:spacing w:before="120" w:after="120"/>
              <w:jc w:val="center"/>
              <w:rPr>
                <w:rFonts w:ascii="Arial" w:hAnsi="Arial" w:cs="Arial"/>
                <w:b/>
                <w:sz w:val="18"/>
                <w:szCs w:val="18"/>
              </w:rPr>
            </w:pPr>
            <w:r>
              <w:rPr>
                <w:rFonts w:ascii="Arial" w:hAnsi="Arial" w:cs="Arial"/>
                <w:b/>
                <w:kern w:val="0"/>
                <w:sz w:val="18"/>
                <w:szCs w:val="18"/>
                <w:lang w:eastAsia="en-US" w:bidi="ar-SA"/>
              </w:rPr>
              <w:t>DZIECI I MŁODZIEŻ</w:t>
            </w:r>
          </w:p>
        </w:tc>
      </w:tr>
      <w:tr w14:paraId="03E4C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9"/>
          </w:tcPr>
          <w:p w14:paraId="71B5D642">
            <w:pPr>
              <w:widowControl w:val="0"/>
              <w:suppressAutoHyphens w:val="0"/>
              <w:spacing w:before="120" w:after="120"/>
              <w:jc w:val="center"/>
              <w:rPr>
                <w:rFonts w:ascii="Arial" w:hAnsi="Arial" w:cs="Arial"/>
                <w:b/>
                <w:sz w:val="18"/>
                <w:szCs w:val="18"/>
              </w:rPr>
            </w:pPr>
            <w:r>
              <w:rPr>
                <w:rFonts w:ascii="Arial" w:hAnsi="Arial" w:cs="Arial"/>
                <w:b/>
                <w:kern w:val="0"/>
                <w:sz w:val="18"/>
                <w:szCs w:val="18"/>
                <w:lang w:eastAsia="en-US" w:bidi="ar-SA"/>
              </w:rPr>
              <w:t>Miesiąc……………..</w:t>
            </w:r>
          </w:p>
        </w:tc>
      </w:tr>
      <w:tr w14:paraId="3370B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vAlign w:val="center"/>
          </w:tcPr>
          <w:p w14:paraId="269DFC55">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 xml:space="preserve">Lp. </w:t>
            </w:r>
          </w:p>
        </w:tc>
        <w:tc>
          <w:tcPr>
            <w:tcW w:w="1710" w:type="dxa"/>
            <w:vAlign w:val="center"/>
          </w:tcPr>
          <w:p w14:paraId="754952E9">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Nazwisko i imię rodzica/opiekuna</w:t>
            </w:r>
          </w:p>
        </w:tc>
        <w:tc>
          <w:tcPr>
            <w:tcW w:w="1268" w:type="dxa"/>
            <w:vAlign w:val="center"/>
          </w:tcPr>
          <w:p w14:paraId="6FDB796F">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Nazwisko i imię dziecka</w:t>
            </w:r>
          </w:p>
        </w:tc>
        <w:tc>
          <w:tcPr>
            <w:tcW w:w="798" w:type="dxa"/>
            <w:vAlign w:val="center"/>
          </w:tcPr>
          <w:p w14:paraId="466D77F9">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Rodzaj SUO</w:t>
            </w:r>
          </w:p>
        </w:tc>
        <w:tc>
          <w:tcPr>
            <w:tcW w:w="1489" w:type="dxa"/>
            <w:vAlign w:val="center"/>
          </w:tcPr>
          <w:p w14:paraId="7F8E1E42">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Liczba zrealizowanych godzin SUO</w:t>
            </w:r>
          </w:p>
        </w:tc>
        <w:tc>
          <w:tcPr>
            <w:tcW w:w="832" w:type="dxa"/>
            <w:vAlign w:val="center"/>
          </w:tcPr>
          <w:p w14:paraId="7DA4F0F0">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Stawka</w:t>
            </w:r>
          </w:p>
        </w:tc>
        <w:tc>
          <w:tcPr>
            <w:tcW w:w="803" w:type="dxa"/>
            <w:vAlign w:val="center"/>
          </w:tcPr>
          <w:p w14:paraId="25735C7F">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Odpłatność</w:t>
            </w:r>
          </w:p>
        </w:tc>
        <w:tc>
          <w:tcPr>
            <w:tcW w:w="832" w:type="dxa"/>
            <w:vAlign w:val="center"/>
          </w:tcPr>
          <w:p w14:paraId="158D4311">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Koszt OPS</w:t>
            </w:r>
          </w:p>
        </w:tc>
        <w:tc>
          <w:tcPr>
            <w:tcW w:w="846" w:type="dxa"/>
            <w:vAlign w:val="center"/>
          </w:tcPr>
          <w:p w14:paraId="231203A1">
            <w:pPr>
              <w:widowControl w:val="0"/>
              <w:suppressAutoHyphens w:val="0"/>
              <w:spacing w:before="0" w:after="0"/>
              <w:jc w:val="center"/>
              <w:rPr>
                <w:rFonts w:ascii="Arial" w:hAnsi="Arial" w:cs="Arial"/>
                <w:b/>
                <w:sz w:val="18"/>
                <w:szCs w:val="18"/>
              </w:rPr>
            </w:pPr>
            <w:r>
              <w:rPr>
                <w:rFonts w:ascii="Arial" w:hAnsi="Arial" w:cs="Arial"/>
                <w:b/>
                <w:kern w:val="0"/>
                <w:sz w:val="18"/>
                <w:szCs w:val="18"/>
                <w:lang w:eastAsia="en-US" w:bidi="ar-SA"/>
              </w:rPr>
              <w:t>Pełny koszt</w:t>
            </w:r>
          </w:p>
        </w:tc>
      </w:tr>
      <w:tr w14:paraId="767C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49E364A2">
            <w:pPr>
              <w:widowControl w:val="0"/>
              <w:suppressAutoHyphens w:val="0"/>
              <w:spacing w:before="0" w:after="0"/>
              <w:jc w:val="center"/>
              <w:rPr>
                <w:rFonts w:ascii="Arial" w:hAnsi="Arial" w:cs="Arial"/>
                <w:b/>
                <w:sz w:val="18"/>
                <w:szCs w:val="18"/>
              </w:rPr>
            </w:pPr>
          </w:p>
        </w:tc>
        <w:tc>
          <w:tcPr>
            <w:tcW w:w="1710" w:type="dxa"/>
          </w:tcPr>
          <w:p w14:paraId="0124FA51">
            <w:pPr>
              <w:widowControl w:val="0"/>
              <w:suppressAutoHyphens w:val="0"/>
              <w:spacing w:before="0" w:after="0"/>
              <w:jc w:val="center"/>
              <w:rPr>
                <w:rFonts w:ascii="Arial" w:hAnsi="Arial" w:cs="Arial"/>
                <w:b/>
                <w:sz w:val="18"/>
                <w:szCs w:val="18"/>
              </w:rPr>
            </w:pPr>
          </w:p>
        </w:tc>
        <w:tc>
          <w:tcPr>
            <w:tcW w:w="1268" w:type="dxa"/>
          </w:tcPr>
          <w:p w14:paraId="4D73DD40">
            <w:pPr>
              <w:widowControl w:val="0"/>
              <w:suppressAutoHyphens w:val="0"/>
              <w:spacing w:before="0" w:after="0"/>
              <w:jc w:val="center"/>
              <w:rPr>
                <w:rFonts w:ascii="Arial" w:hAnsi="Arial" w:cs="Arial"/>
                <w:b/>
                <w:sz w:val="18"/>
                <w:szCs w:val="18"/>
              </w:rPr>
            </w:pPr>
          </w:p>
        </w:tc>
        <w:tc>
          <w:tcPr>
            <w:tcW w:w="798" w:type="dxa"/>
          </w:tcPr>
          <w:p w14:paraId="23C8D25D">
            <w:pPr>
              <w:widowControl w:val="0"/>
              <w:suppressAutoHyphens w:val="0"/>
              <w:spacing w:before="0" w:after="0"/>
              <w:jc w:val="center"/>
              <w:rPr>
                <w:rFonts w:ascii="Arial" w:hAnsi="Arial" w:cs="Arial"/>
                <w:b/>
                <w:sz w:val="18"/>
                <w:szCs w:val="18"/>
              </w:rPr>
            </w:pPr>
          </w:p>
        </w:tc>
        <w:tc>
          <w:tcPr>
            <w:tcW w:w="1489" w:type="dxa"/>
          </w:tcPr>
          <w:p w14:paraId="2F52F497">
            <w:pPr>
              <w:widowControl w:val="0"/>
              <w:suppressAutoHyphens w:val="0"/>
              <w:spacing w:before="0" w:after="0"/>
              <w:jc w:val="center"/>
              <w:rPr>
                <w:rFonts w:ascii="Arial" w:hAnsi="Arial" w:cs="Arial"/>
                <w:b/>
                <w:sz w:val="18"/>
                <w:szCs w:val="18"/>
              </w:rPr>
            </w:pPr>
          </w:p>
        </w:tc>
        <w:tc>
          <w:tcPr>
            <w:tcW w:w="832" w:type="dxa"/>
          </w:tcPr>
          <w:p w14:paraId="1F496C86">
            <w:pPr>
              <w:widowControl w:val="0"/>
              <w:suppressAutoHyphens w:val="0"/>
              <w:spacing w:before="0" w:after="0"/>
              <w:jc w:val="center"/>
              <w:rPr>
                <w:rFonts w:ascii="Arial" w:hAnsi="Arial" w:cs="Arial"/>
                <w:b/>
                <w:sz w:val="18"/>
                <w:szCs w:val="18"/>
              </w:rPr>
            </w:pPr>
          </w:p>
        </w:tc>
        <w:tc>
          <w:tcPr>
            <w:tcW w:w="803" w:type="dxa"/>
          </w:tcPr>
          <w:p w14:paraId="78AC6977">
            <w:pPr>
              <w:widowControl w:val="0"/>
              <w:suppressAutoHyphens w:val="0"/>
              <w:spacing w:before="0" w:after="0"/>
              <w:jc w:val="center"/>
              <w:rPr>
                <w:rFonts w:ascii="Arial" w:hAnsi="Arial" w:cs="Arial"/>
                <w:b/>
                <w:sz w:val="18"/>
                <w:szCs w:val="18"/>
              </w:rPr>
            </w:pPr>
          </w:p>
        </w:tc>
        <w:tc>
          <w:tcPr>
            <w:tcW w:w="832" w:type="dxa"/>
          </w:tcPr>
          <w:p w14:paraId="33F8877D">
            <w:pPr>
              <w:widowControl w:val="0"/>
              <w:suppressAutoHyphens w:val="0"/>
              <w:spacing w:before="0" w:after="0"/>
              <w:jc w:val="center"/>
              <w:rPr>
                <w:rFonts w:ascii="Arial" w:hAnsi="Arial" w:cs="Arial"/>
                <w:b/>
                <w:sz w:val="18"/>
                <w:szCs w:val="18"/>
              </w:rPr>
            </w:pPr>
          </w:p>
        </w:tc>
        <w:tc>
          <w:tcPr>
            <w:tcW w:w="846" w:type="dxa"/>
          </w:tcPr>
          <w:p w14:paraId="5BC89AE8">
            <w:pPr>
              <w:widowControl w:val="0"/>
              <w:suppressAutoHyphens w:val="0"/>
              <w:spacing w:before="0" w:after="0"/>
              <w:jc w:val="center"/>
              <w:rPr>
                <w:rFonts w:ascii="Arial" w:hAnsi="Arial" w:cs="Arial"/>
                <w:b/>
                <w:sz w:val="18"/>
                <w:szCs w:val="18"/>
              </w:rPr>
            </w:pPr>
          </w:p>
        </w:tc>
      </w:tr>
      <w:tr w14:paraId="4336E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3C9A80B0">
            <w:pPr>
              <w:widowControl w:val="0"/>
              <w:suppressAutoHyphens w:val="0"/>
              <w:spacing w:before="0" w:after="0"/>
              <w:jc w:val="center"/>
              <w:rPr>
                <w:rFonts w:ascii="Arial" w:hAnsi="Arial" w:cs="Arial"/>
                <w:b/>
                <w:sz w:val="18"/>
                <w:szCs w:val="18"/>
              </w:rPr>
            </w:pPr>
          </w:p>
        </w:tc>
        <w:tc>
          <w:tcPr>
            <w:tcW w:w="1710" w:type="dxa"/>
          </w:tcPr>
          <w:p w14:paraId="00733956">
            <w:pPr>
              <w:widowControl w:val="0"/>
              <w:suppressAutoHyphens w:val="0"/>
              <w:spacing w:before="0" w:after="0"/>
              <w:jc w:val="center"/>
              <w:rPr>
                <w:rFonts w:ascii="Arial" w:hAnsi="Arial" w:cs="Arial"/>
                <w:b/>
                <w:sz w:val="18"/>
                <w:szCs w:val="18"/>
              </w:rPr>
            </w:pPr>
          </w:p>
        </w:tc>
        <w:tc>
          <w:tcPr>
            <w:tcW w:w="1268" w:type="dxa"/>
          </w:tcPr>
          <w:p w14:paraId="1AF4F6A1">
            <w:pPr>
              <w:widowControl w:val="0"/>
              <w:suppressAutoHyphens w:val="0"/>
              <w:spacing w:before="0" w:after="0"/>
              <w:jc w:val="center"/>
              <w:rPr>
                <w:rFonts w:ascii="Arial" w:hAnsi="Arial" w:cs="Arial"/>
                <w:b/>
                <w:sz w:val="18"/>
                <w:szCs w:val="18"/>
              </w:rPr>
            </w:pPr>
          </w:p>
        </w:tc>
        <w:tc>
          <w:tcPr>
            <w:tcW w:w="798" w:type="dxa"/>
          </w:tcPr>
          <w:p w14:paraId="6E8F8D23">
            <w:pPr>
              <w:widowControl w:val="0"/>
              <w:suppressAutoHyphens w:val="0"/>
              <w:spacing w:before="0" w:after="0"/>
              <w:jc w:val="center"/>
              <w:rPr>
                <w:rFonts w:ascii="Arial" w:hAnsi="Arial" w:cs="Arial"/>
                <w:b/>
                <w:sz w:val="18"/>
                <w:szCs w:val="18"/>
              </w:rPr>
            </w:pPr>
          </w:p>
        </w:tc>
        <w:tc>
          <w:tcPr>
            <w:tcW w:w="1489" w:type="dxa"/>
          </w:tcPr>
          <w:p w14:paraId="04EF5DF3">
            <w:pPr>
              <w:widowControl w:val="0"/>
              <w:suppressAutoHyphens w:val="0"/>
              <w:spacing w:before="0" w:after="0"/>
              <w:jc w:val="center"/>
              <w:rPr>
                <w:rFonts w:ascii="Arial" w:hAnsi="Arial" w:cs="Arial"/>
                <w:b/>
                <w:sz w:val="18"/>
                <w:szCs w:val="18"/>
              </w:rPr>
            </w:pPr>
          </w:p>
        </w:tc>
        <w:tc>
          <w:tcPr>
            <w:tcW w:w="832" w:type="dxa"/>
          </w:tcPr>
          <w:p w14:paraId="0FA7E260">
            <w:pPr>
              <w:widowControl w:val="0"/>
              <w:suppressAutoHyphens w:val="0"/>
              <w:spacing w:before="0" w:after="0"/>
              <w:jc w:val="center"/>
              <w:rPr>
                <w:rFonts w:ascii="Arial" w:hAnsi="Arial" w:cs="Arial"/>
                <w:b/>
                <w:sz w:val="18"/>
                <w:szCs w:val="18"/>
              </w:rPr>
            </w:pPr>
          </w:p>
        </w:tc>
        <w:tc>
          <w:tcPr>
            <w:tcW w:w="803" w:type="dxa"/>
          </w:tcPr>
          <w:p w14:paraId="407D9CB8">
            <w:pPr>
              <w:widowControl w:val="0"/>
              <w:suppressAutoHyphens w:val="0"/>
              <w:spacing w:before="0" w:after="0"/>
              <w:jc w:val="center"/>
              <w:rPr>
                <w:rFonts w:ascii="Arial" w:hAnsi="Arial" w:cs="Arial"/>
                <w:b/>
                <w:sz w:val="18"/>
                <w:szCs w:val="18"/>
              </w:rPr>
            </w:pPr>
          </w:p>
        </w:tc>
        <w:tc>
          <w:tcPr>
            <w:tcW w:w="832" w:type="dxa"/>
          </w:tcPr>
          <w:p w14:paraId="513B6BA6">
            <w:pPr>
              <w:widowControl w:val="0"/>
              <w:suppressAutoHyphens w:val="0"/>
              <w:spacing w:before="0" w:after="0"/>
              <w:jc w:val="center"/>
              <w:rPr>
                <w:rFonts w:ascii="Arial" w:hAnsi="Arial" w:cs="Arial"/>
                <w:b/>
                <w:sz w:val="18"/>
                <w:szCs w:val="18"/>
              </w:rPr>
            </w:pPr>
          </w:p>
        </w:tc>
        <w:tc>
          <w:tcPr>
            <w:tcW w:w="846" w:type="dxa"/>
          </w:tcPr>
          <w:p w14:paraId="0393AB0C">
            <w:pPr>
              <w:widowControl w:val="0"/>
              <w:suppressAutoHyphens w:val="0"/>
              <w:spacing w:before="0" w:after="0"/>
              <w:jc w:val="center"/>
              <w:rPr>
                <w:rFonts w:ascii="Arial" w:hAnsi="Arial" w:cs="Arial"/>
                <w:b/>
                <w:sz w:val="18"/>
                <w:szCs w:val="18"/>
              </w:rPr>
            </w:pPr>
          </w:p>
        </w:tc>
      </w:tr>
      <w:tr w14:paraId="47C54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1FD12037">
            <w:pPr>
              <w:widowControl w:val="0"/>
              <w:suppressAutoHyphens w:val="0"/>
              <w:spacing w:before="0" w:after="0"/>
              <w:jc w:val="center"/>
              <w:rPr>
                <w:rFonts w:ascii="Arial" w:hAnsi="Arial" w:cs="Arial"/>
                <w:b/>
                <w:sz w:val="18"/>
                <w:szCs w:val="18"/>
              </w:rPr>
            </w:pPr>
          </w:p>
        </w:tc>
        <w:tc>
          <w:tcPr>
            <w:tcW w:w="1710" w:type="dxa"/>
          </w:tcPr>
          <w:p w14:paraId="5C220D3E">
            <w:pPr>
              <w:widowControl w:val="0"/>
              <w:suppressAutoHyphens w:val="0"/>
              <w:spacing w:before="0" w:after="0"/>
              <w:jc w:val="center"/>
              <w:rPr>
                <w:rFonts w:ascii="Arial" w:hAnsi="Arial" w:cs="Arial"/>
                <w:b/>
                <w:sz w:val="18"/>
                <w:szCs w:val="18"/>
              </w:rPr>
            </w:pPr>
          </w:p>
        </w:tc>
        <w:tc>
          <w:tcPr>
            <w:tcW w:w="1268" w:type="dxa"/>
          </w:tcPr>
          <w:p w14:paraId="7693CBBA">
            <w:pPr>
              <w:widowControl w:val="0"/>
              <w:suppressAutoHyphens w:val="0"/>
              <w:spacing w:before="0" w:after="0"/>
              <w:jc w:val="center"/>
              <w:rPr>
                <w:rFonts w:ascii="Arial" w:hAnsi="Arial" w:cs="Arial"/>
                <w:b/>
                <w:sz w:val="18"/>
                <w:szCs w:val="18"/>
              </w:rPr>
            </w:pPr>
          </w:p>
        </w:tc>
        <w:tc>
          <w:tcPr>
            <w:tcW w:w="798" w:type="dxa"/>
          </w:tcPr>
          <w:p w14:paraId="7C331800">
            <w:pPr>
              <w:widowControl w:val="0"/>
              <w:suppressAutoHyphens w:val="0"/>
              <w:spacing w:before="0" w:after="0"/>
              <w:jc w:val="center"/>
              <w:rPr>
                <w:rFonts w:ascii="Arial" w:hAnsi="Arial" w:cs="Arial"/>
                <w:b/>
                <w:sz w:val="18"/>
                <w:szCs w:val="18"/>
              </w:rPr>
            </w:pPr>
          </w:p>
        </w:tc>
        <w:tc>
          <w:tcPr>
            <w:tcW w:w="1489" w:type="dxa"/>
          </w:tcPr>
          <w:p w14:paraId="6322024F">
            <w:pPr>
              <w:widowControl w:val="0"/>
              <w:suppressAutoHyphens w:val="0"/>
              <w:spacing w:before="0" w:after="0"/>
              <w:jc w:val="center"/>
              <w:rPr>
                <w:rFonts w:ascii="Arial" w:hAnsi="Arial" w:cs="Arial"/>
                <w:b/>
                <w:sz w:val="18"/>
                <w:szCs w:val="18"/>
              </w:rPr>
            </w:pPr>
          </w:p>
        </w:tc>
        <w:tc>
          <w:tcPr>
            <w:tcW w:w="832" w:type="dxa"/>
          </w:tcPr>
          <w:p w14:paraId="4F68F703">
            <w:pPr>
              <w:widowControl w:val="0"/>
              <w:suppressAutoHyphens w:val="0"/>
              <w:spacing w:before="0" w:after="0"/>
              <w:jc w:val="center"/>
              <w:rPr>
                <w:rFonts w:ascii="Arial" w:hAnsi="Arial" w:cs="Arial"/>
                <w:b/>
                <w:sz w:val="18"/>
                <w:szCs w:val="18"/>
              </w:rPr>
            </w:pPr>
          </w:p>
        </w:tc>
        <w:tc>
          <w:tcPr>
            <w:tcW w:w="803" w:type="dxa"/>
          </w:tcPr>
          <w:p w14:paraId="7613E0C0">
            <w:pPr>
              <w:widowControl w:val="0"/>
              <w:suppressAutoHyphens w:val="0"/>
              <w:spacing w:before="0" w:after="0"/>
              <w:jc w:val="center"/>
              <w:rPr>
                <w:rFonts w:ascii="Arial" w:hAnsi="Arial" w:cs="Arial"/>
                <w:b/>
                <w:sz w:val="18"/>
                <w:szCs w:val="18"/>
              </w:rPr>
            </w:pPr>
          </w:p>
        </w:tc>
        <w:tc>
          <w:tcPr>
            <w:tcW w:w="832" w:type="dxa"/>
          </w:tcPr>
          <w:p w14:paraId="2862C3E1">
            <w:pPr>
              <w:widowControl w:val="0"/>
              <w:suppressAutoHyphens w:val="0"/>
              <w:spacing w:before="0" w:after="0"/>
              <w:jc w:val="center"/>
              <w:rPr>
                <w:rFonts w:ascii="Arial" w:hAnsi="Arial" w:cs="Arial"/>
                <w:b/>
                <w:sz w:val="18"/>
                <w:szCs w:val="18"/>
              </w:rPr>
            </w:pPr>
          </w:p>
        </w:tc>
        <w:tc>
          <w:tcPr>
            <w:tcW w:w="846" w:type="dxa"/>
          </w:tcPr>
          <w:p w14:paraId="091CF0B0">
            <w:pPr>
              <w:widowControl w:val="0"/>
              <w:suppressAutoHyphens w:val="0"/>
              <w:spacing w:before="0" w:after="0"/>
              <w:jc w:val="center"/>
              <w:rPr>
                <w:rFonts w:ascii="Arial" w:hAnsi="Arial" w:cs="Arial"/>
                <w:b/>
                <w:sz w:val="18"/>
                <w:szCs w:val="18"/>
              </w:rPr>
            </w:pPr>
          </w:p>
        </w:tc>
      </w:tr>
      <w:tr w14:paraId="0EBE9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25949380">
            <w:pPr>
              <w:widowControl w:val="0"/>
              <w:suppressAutoHyphens w:val="0"/>
              <w:spacing w:before="0" w:after="0"/>
              <w:jc w:val="center"/>
              <w:rPr>
                <w:rFonts w:ascii="Arial" w:hAnsi="Arial" w:cs="Arial"/>
                <w:b/>
                <w:sz w:val="18"/>
                <w:szCs w:val="18"/>
              </w:rPr>
            </w:pPr>
          </w:p>
        </w:tc>
        <w:tc>
          <w:tcPr>
            <w:tcW w:w="1710" w:type="dxa"/>
          </w:tcPr>
          <w:p w14:paraId="2D0DC6A8">
            <w:pPr>
              <w:widowControl w:val="0"/>
              <w:suppressAutoHyphens w:val="0"/>
              <w:spacing w:before="0" w:after="0"/>
              <w:jc w:val="center"/>
              <w:rPr>
                <w:rFonts w:ascii="Arial" w:hAnsi="Arial" w:cs="Arial"/>
                <w:b/>
                <w:sz w:val="18"/>
                <w:szCs w:val="18"/>
              </w:rPr>
            </w:pPr>
          </w:p>
        </w:tc>
        <w:tc>
          <w:tcPr>
            <w:tcW w:w="1268" w:type="dxa"/>
          </w:tcPr>
          <w:p w14:paraId="4FA536C1">
            <w:pPr>
              <w:widowControl w:val="0"/>
              <w:suppressAutoHyphens w:val="0"/>
              <w:spacing w:before="0" w:after="0"/>
              <w:jc w:val="center"/>
              <w:rPr>
                <w:rFonts w:ascii="Arial" w:hAnsi="Arial" w:cs="Arial"/>
                <w:b/>
                <w:sz w:val="18"/>
                <w:szCs w:val="18"/>
              </w:rPr>
            </w:pPr>
          </w:p>
        </w:tc>
        <w:tc>
          <w:tcPr>
            <w:tcW w:w="798" w:type="dxa"/>
          </w:tcPr>
          <w:p w14:paraId="17B014EE">
            <w:pPr>
              <w:widowControl w:val="0"/>
              <w:suppressAutoHyphens w:val="0"/>
              <w:spacing w:before="0" w:after="0"/>
              <w:jc w:val="center"/>
              <w:rPr>
                <w:rFonts w:ascii="Arial" w:hAnsi="Arial" w:cs="Arial"/>
                <w:b/>
                <w:sz w:val="18"/>
                <w:szCs w:val="18"/>
              </w:rPr>
            </w:pPr>
          </w:p>
        </w:tc>
        <w:tc>
          <w:tcPr>
            <w:tcW w:w="1489" w:type="dxa"/>
          </w:tcPr>
          <w:p w14:paraId="5F5A95E0">
            <w:pPr>
              <w:widowControl w:val="0"/>
              <w:suppressAutoHyphens w:val="0"/>
              <w:spacing w:before="0" w:after="0"/>
              <w:jc w:val="center"/>
              <w:rPr>
                <w:rFonts w:ascii="Arial" w:hAnsi="Arial" w:cs="Arial"/>
                <w:b/>
                <w:sz w:val="18"/>
                <w:szCs w:val="18"/>
              </w:rPr>
            </w:pPr>
          </w:p>
        </w:tc>
        <w:tc>
          <w:tcPr>
            <w:tcW w:w="832" w:type="dxa"/>
          </w:tcPr>
          <w:p w14:paraId="153178F1">
            <w:pPr>
              <w:widowControl w:val="0"/>
              <w:suppressAutoHyphens w:val="0"/>
              <w:spacing w:before="0" w:after="0"/>
              <w:jc w:val="center"/>
              <w:rPr>
                <w:rFonts w:ascii="Arial" w:hAnsi="Arial" w:cs="Arial"/>
                <w:b/>
                <w:sz w:val="18"/>
                <w:szCs w:val="18"/>
              </w:rPr>
            </w:pPr>
          </w:p>
        </w:tc>
        <w:tc>
          <w:tcPr>
            <w:tcW w:w="803" w:type="dxa"/>
          </w:tcPr>
          <w:p w14:paraId="115166C2">
            <w:pPr>
              <w:widowControl w:val="0"/>
              <w:suppressAutoHyphens w:val="0"/>
              <w:spacing w:before="0" w:after="0"/>
              <w:jc w:val="center"/>
              <w:rPr>
                <w:rFonts w:ascii="Arial" w:hAnsi="Arial" w:cs="Arial"/>
                <w:b/>
                <w:sz w:val="18"/>
                <w:szCs w:val="18"/>
              </w:rPr>
            </w:pPr>
          </w:p>
        </w:tc>
        <w:tc>
          <w:tcPr>
            <w:tcW w:w="832" w:type="dxa"/>
          </w:tcPr>
          <w:p w14:paraId="19649844">
            <w:pPr>
              <w:widowControl w:val="0"/>
              <w:suppressAutoHyphens w:val="0"/>
              <w:spacing w:before="0" w:after="0"/>
              <w:jc w:val="center"/>
              <w:rPr>
                <w:rFonts w:ascii="Arial" w:hAnsi="Arial" w:cs="Arial"/>
                <w:b/>
                <w:sz w:val="18"/>
                <w:szCs w:val="18"/>
              </w:rPr>
            </w:pPr>
          </w:p>
        </w:tc>
        <w:tc>
          <w:tcPr>
            <w:tcW w:w="846" w:type="dxa"/>
          </w:tcPr>
          <w:p w14:paraId="6F4F8CA3">
            <w:pPr>
              <w:widowControl w:val="0"/>
              <w:suppressAutoHyphens w:val="0"/>
              <w:spacing w:before="0" w:after="0"/>
              <w:jc w:val="center"/>
              <w:rPr>
                <w:rFonts w:ascii="Arial" w:hAnsi="Arial" w:cs="Arial"/>
                <w:b/>
                <w:sz w:val="18"/>
                <w:szCs w:val="18"/>
              </w:rPr>
            </w:pPr>
          </w:p>
        </w:tc>
      </w:tr>
      <w:tr w14:paraId="0E0AC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32132BAA">
            <w:pPr>
              <w:widowControl w:val="0"/>
              <w:suppressAutoHyphens w:val="0"/>
              <w:spacing w:before="0" w:after="0"/>
              <w:jc w:val="center"/>
              <w:rPr>
                <w:rFonts w:ascii="Arial" w:hAnsi="Arial" w:cs="Arial"/>
                <w:b/>
                <w:sz w:val="18"/>
                <w:szCs w:val="18"/>
              </w:rPr>
            </w:pPr>
          </w:p>
        </w:tc>
        <w:tc>
          <w:tcPr>
            <w:tcW w:w="1710" w:type="dxa"/>
          </w:tcPr>
          <w:p w14:paraId="519FC0EF">
            <w:pPr>
              <w:widowControl w:val="0"/>
              <w:suppressAutoHyphens w:val="0"/>
              <w:spacing w:before="0" w:after="0"/>
              <w:jc w:val="center"/>
              <w:rPr>
                <w:rFonts w:ascii="Arial" w:hAnsi="Arial" w:cs="Arial"/>
                <w:b/>
                <w:sz w:val="18"/>
                <w:szCs w:val="18"/>
              </w:rPr>
            </w:pPr>
          </w:p>
        </w:tc>
        <w:tc>
          <w:tcPr>
            <w:tcW w:w="1268" w:type="dxa"/>
          </w:tcPr>
          <w:p w14:paraId="087AE9FD">
            <w:pPr>
              <w:widowControl w:val="0"/>
              <w:suppressAutoHyphens w:val="0"/>
              <w:spacing w:before="0" w:after="0"/>
              <w:jc w:val="center"/>
              <w:rPr>
                <w:rFonts w:ascii="Arial" w:hAnsi="Arial" w:cs="Arial"/>
                <w:b/>
                <w:sz w:val="18"/>
                <w:szCs w:val="18"/>
              </w:rPr>
            </w:pPr>
          </w:p>
        </w:tc>
        <w:tc>
          <w:tcPr>
            <w:tcW w:w="798" w:type="dxa"/>
          </w:tcPr>
          <w:p w14:paraId="071C9892">
            <w:pPr>
              <w:widowControl w:val="0"/>
              <w:suppressAutoHyphens w:val="0"/>
              <w:spacing w:before="0" w:after="0"/>
              <w:jc w:val="center"/>
              <w:rPr>
                <w:rFonts w:ascii="Arial" w:hAnsi="Arial" w:cs="Arial"/>
                <w:b/>
                <w:sz w:val="18"/>
                <w:szCs w:val="18"/>
              </w:rPr>
            </w:pPr>
          </w:p>
        </w:tc>
        <w:tc>
          <w:tcPr>
            <w:tcW w:w="1489" w:type="dxa"/>
          </w:tcPr>
          <w:p w14:paraId="21458096">
            <w:pPr>
              <w:widowControl w:val="0"/>
              <w:suppressAutoHyphens w:val="0"/>
              <w:spacing w:before="0" w:after="0"/>
              <w:jc w:val="center"/>
              <w:rPr>
                <w:rFonts w:ascii="Arial" w:hAnsi="Arial" w:cs="Arial"/>
                <w:b/>
                <w:sz w:val="18"/>
                <w:szCs w:val="18"/>
              </w:rPr>
            </w:pPr>
          </w:p>
        </w:tc>
        <w:tc>
          <w:tcPr>
            <w:tcW w:w="832" w:type="dxa"/>
          </w:tcPr>
          <w:p w14:paraId="340956F7">
            <w:pPr>
              <w:widowControl w:val="0"/>
              <w:suppressAutoHyphens w:val="0"/>
              <w:spacing w:before="0" w:after="0"/>
              <w:jc w:val="center"/>
              <w:rPr>
                <w:rFonts w:ascii="Arial" w:hAnsi="Arial" w:cs="Arial"/>
                <w:b/>
                <w:sz w:val="18"/>
                <w:szCs w:val="18"/>
              </w:rPr>
            </w:pPr>
          </w:p>
        </w:tc>
        <w:tc>
          <w:tcPr>
            <w:tcW w:w="803" w:type="dxa"/>
          </w:tcPr>
          <w:p w14:paraId="7AA69504">
            <w:pPr>
              <w:widowControl w:val="0"/>
              <w:suppressAutoHyphens w:val="0"/>
              <w:spacing w:before="0" w:after="0"/>
              <w:jc w:val="center"/>
              <w:rPr>
                <w:rFonts w:ascii="Arial" w:hAnsi="Arial" w:cs="Arial"/>
                <w:b/>
                <w:sz w:val="18"/>
                <w:szCs w:val="18"/>
              </w:rPr>
            </w:pPr>
          </w:p>
        </w:tc>
        <w:tc>
          <w:tcPr>
            <w:tcW w:w="832" w:type="dxa"/>
          </w:tcPr>
          <w:p w14:paraId="4327E12A">
            <w:pPr>
              <w:widowControl w:val="0"/>
              <w:suppressAutoHyphens w:val="0"/>
              <w:spacing w:before="0" w:after="0"/>
              <w:jc w:val="center"/>
              <w:rPr>
                <w:rFonts w:ascii="Arial" w:hAnsi="Arial" w:cs="Arial"/>
                <w:b/>
                <w:sz w:val="18"/>
                <w:szCs w:val="18"/>
              </w:rPr>
            </w:pPr>
          </w:p>
        </w:tc>
        <w:tc>
          <w:tcPr>
            <w:tcW w:w="846" w:type="dxa"/>
          </w:tcPr>
          <w:p w14:paraId="764BA664">
            <w:pPr>
              <w:widowControl w:val="0"/>
              <w:suppressAutoHyphens w:val="0"/>
              <w:spacing w:before="0" w:after="0"/>
              <w:jc w:val="center"/>
              <w:rPr>
                <w:rFonts w:ascii="Arial" w:hAnsi="Arial" w:cs="Arial"/>
                <w:b/>
                <w:sz w:val="18"/>
                <w:szCs w:val="18"/>
              </w:rPr>
            </w:pPr>
          </w:p>
        </w:tc>
      </w:tr>
      <w:tr w14:paraId="7EBA3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520FA184">
            <w:pPr>
              <w:widowControl w:val="0"/>
              <w:suppressAutoHyphens w:val="0"/>
              <w:spacing w:before="0" w:after="0"/>
              <w:jc w:val="center"/>
              <w:rPr>
                <w:rFonts w:ascii="Arial" w:hAnsi="Arial" w:cs="Arial"/>
                <w:b/>
                <w:sz w:val="18"/>
                <w:szCs w:val="18"/>
              </w:rPr>
            </w:pPr>
          </w:p>
        </w:tc>
        <w:tc>
          <w:tcPr>
            <w:tcW w:w="1710" w:type="dxa"/>
          </w:tcPr>
          <w:p w14:paraId="185D34FA">
            <w:pPr>
              <w:widowControl w:val="0"/>
              <w:suppressAutoHyphens w:val="0"/>
              <w:spacing w:before="0" w:after="0"/>
              <w:jc w:val="center"/>
              <w:rPr>
                <w:rFonts w:ascii="Arial" w:hAnsi="Arial" w:cs="Arial"/>
                <w:b/>
                <w:sz w:val="18"/>
                <w:szCs w:val="18"/>
              </w:rPr>
            </w:pPr>
          </w:p>
        </w:tc>
        <w:tc>
          <w:tcPr>
            <w:tcW w:w="1268" w:type="dxa"/>
          </w:tcPr>
          <w:p w14:paraId="171E40DA">
            <w:pPr>
              <w:widowControl w:val="0"/>
              <w:suppressAutoHyphens w:val="0"/>
              <w:spacing w:before="0" w:after="0"/>
              <w:jc w:val="center"/>
              <w:rPr>
                <w:rFonts w:ascii="Arial" w:hAnsi="Arial" w:cs="Arial"/>
                <w:b/>
                <w:sz w:val="18"/>
                <w:szCs w:val="18"/>
              </w:rPr>
            </w:pPr>
          </w:p>
        </w:tc>
        <w:tc>
          <w:tcPr>
            <w:tcW w:w="798" w:type="dxa"/>
          </w:tcPr>
          <w:p w14:paraId="76F1F08C">
            <w:pPr>
              <w:widowControl w:val="0"/>
              <w:suppressAutoHyphens w:val="0"/>
              <w:spacing w:before="0" w:after="0"/>
              <w:jc w:val="center"/>
              <w:rPr>
                <w:rFonts w:ascii="Arial" w:hAnsi="Arial" w:cs="Arial"/>
                <w:b/>
                <w:sz w:val="18"/>
                <w:szCs w:val="18"/>
              </w:rPr>
            </w:pPr>
          </w:p>
        </w:tc>
        <w:tc>
          <w:tcPr>
            <w:tcW w:w="1489" w:type="dxa"/>
          </w:tcPr>
          <w:p w14:paraId="71E191F6">
            <w:pPr>
              <w:widowControl w:val="0"/>
              <w:suppressAutoHyphens w:val="0"/>
              <w:spacing w:before="0" w:after="0"/>
              <w:jc w:val="center"/>
              <w:rPr>
                <w:rFonts w:ascii="Arial" w:hAnsi="Arial" w:cs="Arial"/>
                <w:b/>
                <w:sz w:val="18"/>
                <w:szCs w:val="18"/>
              </w:rPr>
            </w:pPr>
          </w:p>
        </w:tc>
        <w:tc>
          <w:tcPr>
            <w:tcW w:w="832" w:type="dxa"/>
          </w:tcPr>
          <w:p w14:paraId="718C9944">
            <w:pPr>
              <w:widowControl w:val="0"/>
              <w:suppressAutoHyphens w:val="0"/>
              <w:spacing w:before="0" w:after="0"/>
              <w:jc w:val="center"/>
              <w:rPr>
                <w:rFonts w:ascii="Arial" w:hAnsi="Arial" w:cs="Arial"/>
                <w:b/>
                <w:sz w:val="18"/>
                <w:szCs w:val="18"/>
              </w:rPr>
            </w:pPr>
          </w:p>
        </w:tc>
        <w:tc>
          <w:tcPr>
            <w:tcW w:w="803" w:type="dxa"/>
          </w:tcPr>
          <w:p w14:paraId="3A7651FE">
            <w:pPr>
              <w:widowControl w:val="0"/>
              <w:suppressAutoHyphens w:val="0"/>
              <w:spacing w:before="0" w:after="0"/>
              <w:jc w:val="center"/>
              <w:rPr>
                <w:rFonts w:ascii="Arial" w:hAnsi="Arial" w:cs="Arial"/>
                <w:b/>
                <w:sz w:val="18"/>
                <w:szCs w:val="18"/>
              </w:rPr>
            </w:pPr>
          </w:p>
        </w:tc>
        <w:tc>
          <w:tcPr>
            <w:tcW w:w="832" w:type="dxa"/>
          </w:tcPr>
          <w:p w14:paraId="323EE7CF">
            <w:pPr>
              <w:widowControl w:val="0"/>
              <w:suppressAutoHyphens w:val="0"/>
              <w:spacing w:before="0" w:after="0"/>
              <w:jc w:val="center"/>
              <w:rPr>
                <w:rFonts w:ascii="Arial" w:hAnsi="Arial" w:cs="Arial"/>
                <w:b/>
                <w:sz w:val="18"/>
                <w:szCs w:val="18"/>
              </w:rPr>
            </w:pPr>
          </w:p>
        </w:tc>
        <w:tc>
          <w:tcPr>
            <w:tcW w:w="846" w:type="dxa"/>
          </w:tcPr>
          <w:p w14:paraId="01C67F5B">
            <w:pPr>
              <w:widowControl w:val="0"/>
              <w:suppressAutoHyphens w:val="0"/>
              <w:spacing w:before="0" w:after="0"/>
              <w:jc w:val="center"/>
              <w:rPr>
                <w:rFonts w:ascii="Arial" w:hAnsi="Arial" w:cs="Arial"/>
                <w:b/>
                <w:sz w:val="18"/>
                <w:szCs w:val="18"/>
              </w:rPr>
            </w:pPr>
          </w:p>
        </w:tc>
      </w:tr>
      <w:tr w14:paraId="7D072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76983B8C">
            <w:pPr>
              <w:widowControl w:val="0"/>
              <w:suppressAutoHyphens w:val="0"/>
              <w:spacing w:before="0" w:after="0"/>
              <w:jc w:val="center"/>
              <w:rPr>
                <w:rFonts w:ascii="Arial" w:hAnsi="Arial" w:cs="Arial"/>
                <w:b/>
                <w:sz w:val="18"/>
                <w:szCs w:val="18"/>
              </w:rPr>
            </w:pPr>
          </w:p>
        </w:tc>
        <w:tc>
          <w:tcPr>
            <w:tcW w:w="1710" w:type="dxa"/>
          </w:tcPr>
          <w:p w14:paraId="7C24CA7F">
            <w:pPr>
              <w:widowControl w:val="0"/>
              <w:suppressAutoHyphens w:val="0"/>
              <w:spacing w:before="0" w:after="0"/>
              <w:jc w:val="center"/>
              <w:rPr>
                <w:rFonts w:ascii="Arial" w:hAnsi="Arial" w:cs="Arial"/>
                <w:b/>
                <w:sz w:val="18"/>
                <w:szCs w:val="18"/>
              </w:rPr>
            </w:pPr>
          </w:p>
        </w:tc>
        <w:tc>
          <w:tcPr>
            <w:tcW w:w="1268" w:type="dxa"/>
          </w:tcPr>
          <w:p w14:paraId="25A012F0">
            <w:pPr>
              <w:widowControl w:val="0"/>
              <w:suppressAutoHyphens w:val="0"/>
              <w:spacing w:before="0" w:after="0"/>
              <w:jc w:val="center"/>
              <w:rPr>
                <w:rFonts w:ascii="Arial" w:hAnsi="Arial" w:cs="Arial"/>
                <w:b/>
                <w:sz w:val="18"/>
                <w:szCs w:val="18"/>
              </w:rPr>
            </w:pPr>
          </w:p>
        </w:tc>
        <w:tc>
          <w:tcPr>
            <w:tcW w:w="798" w:type="dxa"/>
          </w:tcPr>
          <w:p w14:paraId="0828A6F5">
            <w:pPr>
              <w:widowControl w:val="0"/>
              <w:suppressAutoHyphens w:val="0"/>
              <w:spacing w:before="0" w:after="0"/>
              <w:jc w:val="center"/>
              <w:rPr>
                <w:rFonts w:ascii="Arial" w:hAnsi="Arial" w:cs="Arial"/>
                <w:b/>
                <w:sz w:val="18"/>
                <w:szCs w:val="18"/>
              </w:rPr>
            </w:pPr>
          </w:p>
        </w:tc>
        <w:tc>
          <w:tcPr>
            <w:tcW w:w="1489" w:type="dxa"/>
          </w:tcPr>
          <w:p w14:paraId="41A018EF">
            <w:pPr>
              <w:widowControl w:val="0"/>
              <w:suppressAutoHyphens w:val="0"/>
              <w:spacing w:before="0" w:after="0"/>
              <w:jc w:val="center"/>
              <w:rPr>
                <w:rFonts w:ascii="Arial" w:hAnsi="Arial" w:cs="Arial"/>
                <w:b/>
                <w:sz w:val="18"/>
                <w:szCs w:val="18"/>
              </w:rPr>
            </w:pPr>
          </w:p>
        </w:tc>
        <w:tc>
          <w:tcPr>
            <w:tcW w:w="832" w:type="dxa"/>
          </w:tcPr>
          <w:p w14:paraId="3E47859C">
            <w:pPr>
              <w:widowControl w:val="0"/>
              <w:suppressAutoHyphens w:val="0"/>
              <w:spacing w:before="0" w:after="0"/>
              <w:jc w:val="center"/>
              <w:rPr>
                <w:rFonts w:ascii="Arial" w:hAnsi="Arial" w:cs="Arial"/>
                <w:b/>
                <w:sz w:val="18"/>
                <w:szCs w:val="18"/>
              </w:rPr>
            </w:pPr>
          </w:p>
        </w:tc>
        <w:tc>
          <w:tcPr>
            <w:tcW w:w="803" w:type="dxa"/>
          </w:tcPr>
          <w:p w14:paraId="7DF88941">
            <w:pPr>
              <w:widowControl w:val="0"/>
              <w:suppressAutoHyphens w:val="0"/>
              <w:spacing w:before="0" w:after="0"/>
              <w:jc w:val="center"/>
              <w:rPr>
                <w:rFonts w:ascii="Arial" w:hAnsi="Arial" w:cs="Arial"/>
                <w:b/>
                <w:sz w:val="18"/>
                <w:szCs w:val="18"/>
              </w:rPr>
            </w:pPr>
          </w:p>
        </w:tc>
        <w:tc>
          <w:tcPr>
            <w:tcW w:w="832" w:type="dxa"/>
          </w:tcPr>
          <w:p w14:paraId="0CEFDF86">
            <w:pPr>
              <w:widowControl w:val="0"/>
              <w:suppressAutoHyphens w:val="0"/>
              <w:spacing w:before="0" w:after="0"/>
              <w:jc w:val="center"/>
              <w:rPr>
                <w:rFonts w:ascii="Arial" w:hAnsi="Arial" w:cs="Arial"/>
                <w:b/>
                <w:sz w:val="18"/>
                <w:szCs w:val="18"/>
              </w:rPr>
            </w:pPr>
          </w:p>
        </w:tc>
        <w:tc>
          <w:tcPr>
            <w:tcW w:w="846" w:type="dxa"/>
          </w:tcPr>
          <w:p w14:paraId="0CADCAB8">
            <w:pPr>
              <w:widowControl w:val="0"/>
              <w:suppressAutoHyphens w:val="0"/>
              <w:spacing w:before="0" w:after="0"/>
              <w:jc w:val="center"/>
              <w:rPr>
                <w:rFonts w:ascii="Arial" w:hAnsi="Arial" w:cs="Arial"/>
                <w:b/>
                <w:sz w:val="18"/>
                <w:szCs w:val="18"/>
              </w:rPr>
            </w:pPr>
          </w:p>
        </w:tc>
      </w:tr>
      <w:tr w14:paraId="7D0B3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312434C9">
            <w:pPr>
              <w:widowControl w:val="0"/>
              <w:suppressAutoHyphens w:val="0"/>
              <w:spacing w:before="0" w:after="0"/>
              <w:jc w:val="center"/>
              <w:rPr>
                <w:rFonts w:ascii="Arial" w:hAnsi="Arial" w:cs="Arial"/>
                <w:b/>
                <w:sz w:val="18"/>
                <w:szCs w:val="18"/>
              </w:rPr>
            </w:pPr>
          </w:p>
        </w:tc>
        <w:tc>
          <w:tcPr>
            <w:tcW w:w="1710" w:type="dxa"/>
          </w:tcPr>
          <w:p w14:paraId="48D0169C">
            <w:pPr>
              <w:widowControl w:val="0"/>
              <w:suppressAutoHyphens w:val="0"/>
              <w:spacing w:before="0" w:after="0"/>
              <w:jc w:val="center"/>
              <w:rPr>
                <w:rFonts w:ascii="Arial" w:hAnsi="Arial" w:cs="Arial"/>
                <w:b/>
                <w:sz w:val="18"/>
                <w:szCs w:val="18"/>
              </w:rPr>
            </w:pPr>
          </w:p>
        </w:tc>
        <w:tc>
          <w:tcPr>
            <w:tcW w:w="1268" w:type="dxa"/>
          </w:tcPr>
          <w:p w14:paraId="5277BC8C">
            <w:pPr>
              <w:widowControl w:val="0"/>
              <w:suppressAutoHyphens w:val="0"/>
              <w:spacing w:before="0" w:after="0"/>
              <w:jc w:val="center"/>
              <w:rPr>
                <w:rFonts w:ascii="Arial" w:hAnsi="Arial" w:cs="Arial"/>
                <w:b/>
                <w:sz w:val="18"/>
                <w:szCs w:val="18"/>
              </w:rPr>
            </w:pPr>
          </w:p>
        </w:tc>
        <w:tc>
          <w:tcPr>
            <w:tcW w:w="798" w:type="dxa"/>
          </w:tcPr>
          <w:p w14:paraId="4B897A71">
            <w:pPr>
              <w:widowControl w:val="0"/>
              <w:suppressAutoHyphens w:val="0"/>
              <w:spacing w:before="0" w:after="0"/>
              <w:jc w:val="center"/>
              <w:rPr>
                <w:rFonts w:ascii="Arial" w:hAnsi="Arial" w:cs="Arial"/>
                <w:b/>
                <w:sz w:val="18"/>
                <w:szCs w:val="18"/>
              </w:rPr>
            </w:pPr>
          </w:p>
        </w:tc>
        <w:tc>
          <w:tcPr>
            <w:tcW w:w="1489" w:type="dxa"/>
          </w:tcPr>
          <w:p w14:paraId="39EAE3C9">
            <w:pPr>
              <w:widowControl w:val="0"/>
              <w:suppressAutoHyphens w:val="0"/>
              <w:spacing w:before="0" w:after="0"/>
              <w:jc w:val="center"/>
              <w:rPr>
                <w:rFonts w:ascii="Arial" w:hAnsi="Arial" w:cs="Arial"/>
                <w:b/>
                <w:sz w:val="18"/>
                <w:szCs w:val="18"/>
              </w:rPr>
            </w:pPr>
          </w:p>
        </w:tc>
        <w:tc>
          <w:tcPr>
            <w:tcW w:w="832" w:type="dxa"/>
          </w:tcPr>
          <w:p w14:paraId="217BDADE">
            <w:pPr>
              <w:widowControl w:val="0"/>
              <w:suppressAutoHyphens w:val="0"/>
              <w:spacing w:before="0" w:after="0"/>
              <w:jc w:val="center"/>
              <w:rPr>
                <w:rFonts w:ascii="Arial" w:hAnsi="Arial" w:cs="Arial"/>
                <w:b/>
                <w:sz w:val="18"/>
                <w:szCs w:val="18"/>
              </w:rPr>
            </w:pPr>
          </w:p>
        </w:tc>
        <w:tc>
          <w:tcPr>
            <w:tcW w:w="803" w:type="dxa"/>
          </w:tcPr>
          <w:p w14:paraId="18B94F13">
            <w:pPr>
              <w:widowControl w:val="0"/>
              <w:suppressAutoHyphens w:val="0"/>
              <w:spacing w:before="0" w:after="0"/>
              <w:jc w:val="center"/>
              <w:rPr>
                <w:rFonts w:ascii="Arial" w:hAnsi="Arial" w:cs="Arial"/>
                <w:b/>
                <w:sz w:val="18"/>
                <w:szCs w:val="18"/>
              </w:rPr>
            </w:pPr>
          </w:p>
        </w:tc>
        <w:tc>
          <w:tcPr>
            <w:tcW w:w="832" w:type="dxa"/>
          </w:tcPr>
          <w:p w14:paraId="07139970">
            <w:pPr>
              <w:widowControl w:val="0"/>
              <w:suppressAutoHyphens w:val="0"/>
              <w:spacing w:before="0" w:after="0"/>
              <w:jc w:val="center"/>
              <w:rPr>
                <w:rFonts w:ascii="Arial" w:hAnsi="Arial" w:cs="Arial"/>
                <w:b/>
                <w:sz w:val="18"/>
                <w:szCs w:val="18"/>
              </w:rPr>
            </w:pPr>
          </w:p>
        </w:tc>
        <w:tc>
          <w:tcPr>
            <w:tcW w:w="846" w:type="dxa"/>
          </w:tcPr>
          <w:p w14:paraId="2EB3DA7C">
            <w:pPr>
              <w:widowControl w:val="0"/>
              <w:suppressAutoHyphens w:val="0"/>
              <w:spacing w:before="0" w:after="0"/>
              <w:jc w:val="center"/>
              <w:rPr>
                <w:rFonts w:ascii="Arial" w:hAnsi="Arial" w:cs="Arial"/>
                <w:b/>
                <w:sz w:val="18"/>
                <w:szCs w:val="18"/>
              </w:rPr>
            </w:pPr>
          </w:p>
        </w:tc>
      </w:tr>
      <w:tr w14:paraId="1195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67AA026B">
            <w:pPr>
              <w:widowControl w:val="0"/>
              <w:suppressAutoHyphens w:val="0"/>
              <w:spacing w:before="0" w:after="0"/>
              <w:jc w:val="center"/>
              <w:rPr>
                <w:rFonts w:ascii="Arial" w:hAnsi="Arial" w:cs="Arial"/>
                <w:b/>
                <w:sz w:val="18"/>
                <w:szCs w:val="18"/>
              </w:rPr>
            </w:pPr>
          </w:p>
        </w:tc>
        <w:tc>
          <w:tcPr>
            <w:tcW w:w="1710" w:type="dxa"/>
          </w:tcPr>
          <w:p w14:paraId="3F847728">
            <w:pPr>
              <w:widowControl w:val="0"/>
              <w:suppressAutoHyphens w:val="0"/>
              <w:spacing w:before="0" w:after="0"/>
              <w:jc w:val="center"/>
              <w:rPr>
                <w:rFonts w:ascii="Arial" w:hAnsi="Arial" w:cs="Arial"/>
                <w:b/>
                <w:sz w:val="18"/>
                <w:szCs w:val="18"/>
              </w:rPr>
            </w:pPr>
          </w:p>
        </w:tc>
        <w:tc>
          <w:tcPr>
            <w:tcW w:w="1268" w:type="dxa"/>
          </w:tcPr>
          <w:p w14:paraId="07D41E22">
            <w:pPr>
              <w:widowControl w:val="0"/>
              <w:suppressAutoHyphens w:val="0"/>
              <w:spacing w:before="0" w:after="0"/>
              <w:jc w:val="center"/>
              <w:rPr>
                <w:rFonts w:ascii="Arial" w:hAnsi="Arial" w:cs="Arial"/>
                <w:b/>
                <w:sz w:val="18"/>
                <w:szCs w:val="18"/>
              </w:rPr>
            </w:pPr>
          </w:p>
        </w:tc>
        <w:tc>
          <w:tcPr>
            <w:tcW w:w="798" w:type="dxa"/>
          </w:tcPr>
          <w:p w14:paraId="4B11B281">
            <w:pPr>
              <w:widowControl w:val="0"/>
              <w:suppressAutoHyphens w:val="0"/>
              <w:spacing w:before="0" w:after="0"/>
              <w:jc w:val="center"/>
              <w:rPr>
                <w:rFonts w:ascii="Arial" w:hAnsi="Arial" w:cs="Arial"/>
                <w:b/>
                <w:sz w:val="18"/>
                <w:szCs w:val="18"/>
              </w:rPr>
            </w:pPr>
          </w:p>
        </w:tc>
        <w:tc>
          <w:tcPr>
            <w:tcW w:w="1489" w:type="dxa"/>
          </w:tcPr>
          <w:p w14:paraId="7496DBA2">
            <w:pPr>
              <w:widowControl w:val="0"/>
              <w:suppressAutoHyphens w:val="0"/>
              <w:spacing w:before="0" w:after="0"/>
              <w:jc w:val="center"/>
              <w:rPr>
                <w:rFonts w:ascii="Arial" w:hAnsi="Arial" w:cs="Arial"/>
                <w:b/>
                <w:sz w:val="18"/>
                <w:szCs w:val="18"/>
              </w:rPr>
            </w:pPr>
          </w:p>
        </w:tc>
        <w:tc>
          <w:tcPr>
            <w:tcW w:w="832" w:type="dxa"/>
          </w:tcPr>
          <w:p w14:paraId="501CED5D">
            <w:pPr>
              <w:widowControl w:val="0"/>
              <w:suppressAutoHyphens w:val="0"/>
              <w:spacing w:before="0" w:after="0"/>
              <w:jc w:val="center"/>
              <w:rPr>
                <w:rFonts w:ascii="Arial" w:hAnsi="Arial" w:cs="Arial"/>
                <w:b/>
                <w:sz w:val="18"/>
                <w:szCs w:val="18"/>
              </w:rPr>
            </w:pPr>
          </w:p>
        </w:tc>
        <w:tc>
          <w:tcPr>
            <w:tcW w:w="803" w:type="dxa"/>
          </w:tcPr>
          <w:p w14:paraId="7717D6D0">
            <w:pPr>
              <w:widowControl w:val="0"/>
              <w:suppressAutoHyphens w:val="0"/>
              <w:spacing w:before="0" w:after="0"/>
              <w:jc w:val="center"/>
              <w:rPr>
                <w:rFonts w:ascii="Arial" w:hAnsi="Arial" w:cs="Arial"/>
                <w:b/>
                <w:sz w:val="18"/>
                <w:szCs w:val="18"/>
              </w:rPr>
            </w:pPr>
          </w:p>
        </w:tc>
        <w:tc>
          <w:tcPr>
            <w:tcW w:w="832" w:type="dxa"/>
          </w:tcPr>
          <w:p w14:paraId="198A3428">
            <w:pPr>
              <w:widowControl w:val="0"/>
              <w:suppressAutoHyphens w:val="0"/>
              <w:spacing w:before="0" w:after="0"/>
              <w:jc w:val="center"/>
              <w:rPr>
                <w:rFonts w:ascii="Arial" w:hAnsi="Arial" w:cs="Arial"/>
                <w:b/>
                <w:sz w:val="18"/>
                <w:szCs w:val="18"/>
              </w:rPr>
            </w:pPr>
          </w:p>
        </w:tc>
        <w:tc>
          <w:tcPr>
            <w:tcW w:w="846" w:type="dxa"/>
          </w:tcPr>
          <w:p w14:paraId="12DDAC3C">
            <w:pPr>
              <w:widowControl w:val="0"/>
              <w:suppressAutoHyphens w:val="0"/>
              <w:spacing w:before="0" w:after="0"/>
              <w:jc w:val="center"/>
              <w:rPr>
                <w:rFonts w:ascii="Arial" w:hAnsi="Arial" w:cs="Arial"/>
                <w:b/>
                <w:sz w:val="18"/>
                <w:szCs w:val="18"/>
              </w:rPr>
            </w:pPr>
          </w:p>
        </w:tc>
      </w:tr>
      <w:tr w14:paraId="3114A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300D8603">
            <w:pPr>
              <w:widowControl w:val="0"/>
              <w:suppressAutoHyphens w:val="0"/>
              <w:spacing w:before="0" w:after="0"/>
              <w:jc w:val="center"/>
              <w:rPr>
                <w:rFonts w:ascii="Arial" w:hAnsi="Arial" w:cs="Arial"/>
                <w:b/>
                <w:sz w:val="18"/>
                <w:szCs w:val="18"/>
              </w:rPr>
            </w:pPr>
          </w:p>
        </w:tc>
        <w:tc>
          <w:tcPr>
            <w:tcW w:w="1710" w:type="dxa"/>
          </w:tcPr>
          <w:p w14:paraId="415792BC">
            <w:pPr>
              <w:widowControl w:val="0"/>
              <w:suppressAutoHyphens w:val="0"/>
              <w:spacing w:before="0" w:after="0"/>
              <w:jc w:val="center"/>
              <w:rPr>
                <w:rFonts w:ascii="Arial" w:hAnsi="Arial" w:cs="Arial"/>
                <w:b/>
                <w:sz w:val="18"/>
                <w:szCs w:val="18"/>
              </w:rPr>
            </w:pPr>
          </w:p>
        </w:tc>
        <w:tc>
          <w:tcPr>
            <w:tcW w:w="1268" w:type="dxa"/>
          </w:tcPr>
          <w:p w14:paraId="06FDF7D1">
            <w:pPr>
              <w:widowControl w:val="0"/>
              <w:suppressAutoHyphens w:val="0"/>
              <w:spacing w:before="0" w:after="0"/>
              <w:jc w:val="center"/>
              <w:rPr>
                <w:rFonts w:ascii="Arial" w:hAnsi="Arial" w:cs="Arial"/>
                <w:b/>
                <w:sz w:val="18"/>
                <w:szCs w:val="18"/>
              </w:rPr>
            </w:pPr>
          </w:p>
        </w:tc>
        <w:tc>
          <w:tcPr>
            <w:tcW w:w="798" w:type="dxa"/>
          </w:tcPr>
          <w:p w14:paraId="0E390837">
            <w:pPr>
              <w:widowControl w:val="0"/>
              <w:suppressAutoHyphens w:val="0"/>
              <w:spacing w:before="0" w:after="0"/>
              <w:jc w:val="center"/>
              <w:rPr>
                <w:rFonts w:ascii="Arial" w:hAnsi="Arial" w:cs="Arial"/>
                <w:b/>
                <w:sz w:val="18"/>
                <w:szCs w:val="18"/>
              </w:rPr>
            </w:pPr>
          </w:p>
        </w:tc>
        <w:tc>
          <w:tcPr>
            <w:tcW w:w="1489" w:type="dxa"/>
          </w:tcPr>
          <w:p w14:paraId="215695E0">
            <w:pPr>
              <w:widowControl w:val="0"/>
              <w:suppressAutoHyphens w:val="0"/>
              <w:spacing w:before="0" w:after="0"/>
              <w:jc w:val="center"/>
              <w:rPr>
                <w:rFonts w:ascii="Arial" w:hAnsi="Arial" w:cs="Arial"/>
                <w:b/>
                <w:sz w:val="18"/>
                <w:szCs w:val="18"/>
              </w:rPr>
            </w:pPr>
          </w:p>
        </w:tc>
        <w:tc>
          <w:tcPr>
            <w:tcW w:w="832" w:type="dxa"/>
          </w:tcPr>
          <w:p w14:paraId="1E304E3C">
            <w:pPr>
              <w:widowControl w:val="0"/>
              <w:suppressAutoHyphens w:val="0"/>
              <w:spacing w:before="0" w:after="0"/>
              <w:jc w:val="center"/>
              <w:rPr>
                <w:rFonts w:ascii="Arial" w:hAnsi="Arial" w:cs="Arial"/>
                <w:b/>
                <w:sz w:val="18"/>
                <w:szCs w:val="18"/>
              </w:rPr>
            </w:pPr>
          </w:p>
        </w:tc>
        <w:tc>
          <w:tcPr>
            <w:tcW w:w="803" w:type="dxa"/>
          </w:tcPr>
          <w:p w14:paraId="22E2E0A7">
            <w:pPr>
              <w:widowControl w:val="0"/>
              <w:suppressAutoHyphens w:val="0"/>
              <w:spacing w:before="0" w:after="0"/>
              <w:jc w:val="center"/>
              <w:rPr>
                <w:rFonts w:ascii="Arial" w:hAnsi="Arial" w:cs="Arial"/>
                <w:b/>
                <w:sz w:val="18"/>
                <w:szCs w:val="18"/>
              </w:rPr>
            </w:pPr>
          </w:p>
        </w:tc>
        <w:tc>
          <w:tcPr>
            <w:tcW w:w="832" w:type="dxa"/>
          </w:tcPr>
          <w:p w14:paraId="4E8FD0D3">
            <w:pPr>
              <w:widowControl w:val="0"/>
              <w:suppressAutoHyphens w:val="0"/>
              <w:spacing w:before="0" w:after="0"/>
              <w:jc w:val="center"/>
              <w:rPr>
                <w:rFonts w:ascii="Arial" w:hAnsi="Arial" w:cs="Arial"/>
                <w:b/>
                <w:sz w:val="18"/>
                <w:szCs w:val="18"/>
              </w:rPr>
            </w:pPr>
          </w:p>
        </w:tc>
        <w:tc>
          <w:tcPr>
            <w:tcW w:w="846" w:type="dxa"/>
          </w:tcPr>
          <w:p w14:paraId="5F60C0C0">
            <w:pPr>
              <w:widowControl w:val="0"/>
              <w:suppressAutoHyphens w:val="0"/>
              <w:spacing w:before="0" w:after="0"/>
              <w:jc w:val="center"/>
              <w:rPr>
                <w:rFonts w:ascii="Arial" w:hAnsi="Arial" w:cs="Arial"/>
                <w:b/>
                <w:sz w:val="18"/>
                <w:szCs w:val="18"/>
              </w:rPr>
            </w:pPr>
          </w:p>
        </w:tc>
      </w:tr>
      <w:tr w14:paraId="46E70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023F27D9">
            <w:pPr>
              <w:widowControl w:val="0"/>
              <w:suppressAutoHyphens w:val="0"/>
              <w:spacing w:before="0" w:after="0"/>
              <w:jc w:val="center"/>
              <w:rPr>
                <w:rFonts w:ascii="Arial" w:hAnsi="Arial" w:cs="Arial"/>
                <w:b/>
                <w:sz w:val="18"/>
                <w:szCs w:val="18"/>
              </w:rPr>
            </w:pPr>
          </w:p>
        </w:tc>
        <w:tc>
          <w:tcPr>
            <w:tcW w:w="1710" w:type="dxa"/>
          </w:tcPr>
          <w:p w14:paraId="7A727BFE">
            <w:pPr>
              <w:widowControl w:val="0"/>
              <w:suppressAutoHyphens w:val="0"/>
              <w:spacing w:before="0" w:after="0"/>
              <w:jc w:val="center"/>
              <w:rPr>
                <w:rFonts w:ascii="Arial" w:hAnsi="Arial" w:cs="Arial"/>
                <w:b/>
                <w:sz w:val="18"/>
                <w:szCs w:val="18"/>
              </w:rPr>
            </w:pPr>
          </w:p>
        </w:tc>
        <w:tc>
          <w:tcPr>
            <w:tcW w:w="1268" w:type="dxa"/>
          </w:tcPr>
          <w:p w14:paraId="1EC7D6D1">
            <w:pPr>
              <w:widowControl w:val="0"/>
              <w:suppressAutoHyphens w:val="0"/>
              <w:spacing w:before="0" w:after="0"/>
              <w:jc w:val="center"/>
              <w:rPr>
                <w:rFonts w:ascii="Arial" w:hAnsi="Arial" w:cs="Arial"/>
                <w:b/>
                <w:sz w:val="18"/>
                <w:szCs w:val="18"/>
              </w:rPr>
            </w:pPr>
          </w:p>
        </w:tc>
        <w:tc>
          <w:tcPr>
            <w:tcW w:w="798" w:type="dxa"/>
          </w:tcPr>
          <w:p w14:paraId="5DB05D47">
            <w:pPr>
              <w:widowControl w:val="0"/>
              <w:suppressAutoHyphens w:val="0"/>
              <w:spacing w:before="0" w:after="0"/>
              <w:jc w:val="center"/>
              <w:rPr>
                <w:rFonts w:ascii="Arial" w:hAnsi="Arial" w:cs="Arial"/>
                <w:b/>
                <w:sz w:val="18"/>
                <w:szCs w:val="18"/>
              </w:rPr>
            </w:pPr>
          </w:p>
        </w:tc>
        <w:tc>
          <w:tcPr>
            <w:tcW w:w="1489" w:type="dxa"/>
          </w:tcPr>
          <w:p w14:paraId="7BD9433F">
            <w:pPr>
              <w:widowControl w:val="0"/>
              <w:suppressAutoHyphens w:val="0"/>
              <w:spacing w:before="0" w:after="0"/>
              <w:jc w:val="center"/>
              <w:rPr>
                <w:rFonts w:ascii="Arial" w:hAnsi="Arial" w:cs="Arial"/>
                <w:b/>
                <w:sz w:val="18"/>
                <w:szCs w:val="18"/>
              </w:rPr>
            </w:pPr>
          </w:p>
        </w:tc>
        <w:tc>
          <w:tcPr>
            <w:tcW w:w="832" w:type="dxa"/>
          </w:tcPr>
          <w:p w14:paraId="635E7629">
            <w:pPr>
              <w:widowControl w:val="0"/>
              <w:suppressAutoHyphens w:val="0"/>
              <w:spacing w:before="0" w:after="0"/>
              <w:jc w:val="center"/>
              <w:rPr>
                <w:rFonts w:ascii="Arial" w:hAnsi="Arial" w:cs="Arial"/>
                <w:b/>
                <w:sz w:val="18"/>
                <w:szCs w:val="18"/>
              </w:rPr>
            </w:pPr>
          </w:p>
        </w:tc>
        <w:tc>
          <w:tcPr>
            <w:tcW w:w="803" w:type="dxa"/>
          </w:tcPr>
          <w:p w14:paraId="0D8346D5">
            <w:pPr>
              <w:widowControl w:val="0"/>
              <w:suppressAutoHyphens w:val="0"/>
              <w:spacing w:before="0" w:after="0"/>
              <w:jc w:val="center"/>
              <w:rPr>
                <w:rFonts w:ascii="Arial" w:hAnsi="Arial" w:cs="Arial"/>
                <w:b/>
                <w:sz w:val="18"/>
                <w:szCs w:val="18"/>
              </w:rPr>
            </w:pPr>
          </w:p>
        </w:tc>
        <w:tc>
          <w:tcPr>
            <w:tcW w:w="832" w:type="dxa"/>
          </w:tcPr>
          <w:p w14:paraId="182E383C">
            <w:pPr>
              <w:widowControl w:val="0"/>
              <w:suppressAutoHyphens w:val="0"/>
              <w:spacing w:before="0" w:after="0"/>
              <w:jc w:val="center"/>
              <w:rPr>
                <w:rFonts w:ascii="Arial" w:hAnsi="Arial" w:cs="Arial"/>
                <w:b/>
                <w:sz w:val="18"/>
                <w:szCs w:val="18"/>
              </w:rPr>
            </w:pPr>
          </w:p>
        </w:tc>
        <w:tc>
          <w:tcPr>
            <w:tcW w:w="846" w:type="dxa"/>
          </w:tcPr>
          <w:p w14:paraId="134AA5D4">
            <w:pPr>
              <w:widowControl w:val="0"/>
              <w:suppressAutoHyphens w:val="0"/>
              <w:spacing w:before="0" w:after="0"/>
              <w:jc w:val="center"/>
              <w:rPr>
                <w:rFonts w:ascii="Arial" w:hAnsi="Arial" w:cs="Arial"/>
                <w:b/>
                <w:sz w:val="18"/>
                <w:szCs w:val="18"/>
              </w:rPr>
            </w:pPr>
          </w:p>
        </w:tc>
      </w:tr>
      <w:tr w14:paraId="6E60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5911618B">
            <w:pPr>
              <w:widowControl w:val="0"/>
              <w:suppressAutoHyphens w:val="0"/>
              <w:spacing w:before="0" w:after="0"/>
              <w:jc w:val="center"/>
              <w:rPr>
                <w:rFonts w:ascii="Arial" w:hAnsi="Arial" w:cs="Arial"/>
                <w:b/>
                <w:sz w:val="18"/>
                <w:szCs w:val="18"/>
              </w:rPr>
            </w:pPr>
          </w:p>
        </w:tc>
        <w:tc>
          <w:tcPr>
            <w:tcW w:w="1710" w:type="dxa"/>
          </w:tcPr>
          <w:p w14:paraId="0D918162">
            <w:pPr>
              <w:widowControl w:val="0"/>
              <w:suppressAutoHyphens w:val="0"/>
              <w:spacing w:before="0" w:after="0"/>
              <w:jc w:val="center"/>
              <w:rPr>
                <w:rFonts w:ascii="Arial" w:hAnsi="Arial" w:cs="Arial"/>
                <w:b/>
                <w:sz w:val="18"/>
                <w:szCs w:val="18"/>
              </w:rPr>
            </w:pPr>
          </w:p>
        </w:tc>
        <w:tc>
          <w:tcPr>
            <w:tcW w:w="1268" w:type="dxa"/>
          </w:tcPr>
          <w:p w14:paraId="5C8CA99F">
            <w:pPr>
              <w:widowControl w:val="0"/>
              <w:suppressAutoHyphens w:val="0"/>
              <w:spacing w:before="0" w:after="0"/>
              <w:jc w:val="center"/>
              <w:rPr>
                <w:rFonts w:ascii="Arial" w:hAnsi="Arial" w:cs="Arial"/>
                <w:b/>
                <w:sz w:val="18"/>
                <w:szCs w:val="18"/>
              </w:rPr>
            </w:pPr>
          </w:p>
        </w:tc>
        <w:tc>
          <w:tcPr>
            <w:tcW w:w="798" w:type="dxa"/>
          </w:tcPr>
          <w:p w14:paraId="1CC7A648">
            <w:pPr>
              <w:widowControl w:val="0"/>
              <w:suppressAutoHyphens w:val="0"/>
              <w:spacing w:before="0" w:after="0"/>
              <w:jc w:val="center"/>
              <w:rPr>
                <w:rFonts w:ascii="Arial" w:hAnsi="Arial" w:cs="Arial"/>
                <w:b/>
                <w:sz w:val="18"/>
                <w:szCs w:val="18"/>
              </w:rPr>
            </w:pPr>
          </w:p>
        </w:tc>
        <w:tc>
          <w:tcPr>
            <w:tcW w:w="1489" w:type="dxa"/>
          </w:tcPr>
          <w:p w14:paraId="3CB35BC7">
            <w:pPr>
              <w:widowControl w:val="0"/>
              <w:suppressAutoHyphens w:val="0"/>
              <w:spacing w:before="0" w:after="0"/>
              <w:jc w:val="center"/>
              <w:rPr>
                <w:rFonts w:ascii="Arial" w:hAnsi="Arial" w:cs="Arial"/>
                <w:b/>
                <w:sz w:val="18"/>
                <w:szCs w:val="18"/>
              </w:rPr>
            </w:pPr>
          </w:p>
        </w:tc>
        <w:tc>
          <w:tcPr>
            <w:tcW w:w="832" w:type="dxa"/>
          </w:tcPr>
          <w:p w14:paraId="4F9704D1">
            <w:pPr>
              <w:widowControl w:val="0"/>
              <w:suppressAutoHyphens w:val="0"/>
              <w:spacing w:before="0" w:after="0"/>
              <w:jc w:val="center"/>
              <w:rPr>
                <w:rFonts w:ascii="Arial" w:hAnsi="Arial" w:cs="Arial"/>
                <w:b/>
                <w:sz w:val="18"/>
                <w:szCs w:val="18"/>
              </w:rPr>
            </w:pPr>
          </w:p>
        </w:tc>
        <w:tc>
          <w:tcPr>
            <w:tcW w:w="803" w:type="dxa"/>
          </w:tcPr>
          <w:p w14:paraId="2859A759">
            <w:pPr>
              <w:widowControl w:val="0"/>
              <w:suppressAutoHyphens w:val="0"/>
              <w:spacing w:before="0" w:after="0"/>
              <w:jc w:val="center"/>
              <w:rPr>
                <w:rFonts w:ascii="Arial" w:hAnsi="Arial" w:cs="Arial"/>
                <w:b/>
                <w:sz w:val="18"/>
                <w:szCs w:val="18"/>
              </w:rPr>
            </w:pPr>
          </w:p>
        </w:tc>
        <w:tc>
          <w:tcPr>
            <w:tcW w:w="832" w:type="dxa"/>
          </w:tcPr>
          <w:p w14:paraId="0344DB95">
            <w:pPr>
              <w:widowControl w:val="0"/>
              <w:suppressAutoHyphens w:val="0"/>
              <w:spacing w:before="0" w:after="0"/>
              <w:jc w:val="center"/>
              <w:rPr>
                <w:rFonts w:ascii="Arial" w:hAnsi="Arial" w:cs="Arial"/>
                <w:b/>
                <w:sz w:val="18"/>
                <w:szCs w:val="18"/>
              </w:rPr>
            </w:pPr>
          </w:p>
        </w:tc>
        <w:tc>
          <w:tcPr>
            <w:tcW w:w="846" w:type="dxa"/>
          </w:tcPr>
          <w:p w14:paraId="1D34B24B">
            <w:pPr>
              <w:widowControl w:val="0"/>
              <w:suppressAutoHyphens w:val="0"/>
              <w:spacing w:before="0" w:after="0"/>
              <w:jc w:val="center"/>
              <w:rPr>
                <w:rFonts w:ascii="Arial" w:hAnsi="Arial" w:cs="Arial"/>
                <w:b/>
                <w:sz w:val="18"/>
                <w:szCs w:val="18"/>
              </w:rPr>
            </w:pPr>
          </w:p>
        </w:tc>
      </w:tr>
      <w:tr w14:paraId="49012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1E56B7B5">
            <w:pPr>
              <w:widowControl w:val="0"/>
              <w:suppressAutoHyphens w:val="0"/>
              <w:spacing w:before="0" w:after="0"/>
              <w:jc w:val="center"/>
              <w:rPr>
                <w:rFonts w:ascii="Arial" w:hAnsi="Arial" w:cs="Arial"/>
                <w:b/>
                <w:sz w:val="18"/>
                <w:szCs w:val="18"/>
              </w:rPr>
            </w:pPr>
          </w:p>
        </w:tc>
        <w:tc>
          <w:tcPr>
            <w:tcW w:w="1710" w:type="dxa"/>
          </w:tcPr>
          <w:p w14:paraId="26CBBFA0">
            <w:pPr>
              <w:widowControl w:val="0"/>
              <w:suppressAutoHyphens w:val="0"/>
              <w:spacing w:before="0" w:after="0"/>
              <w:jc w:val="center"/>
              <w:rPr>
                <w:rFonts w:ascii="Arial" w:hAnsi="Arial" w:cs="Arial"/>
                <w:b/>
                <w:sz w:val="18"/>
                <w:szCs w:val="18"/>
              </w:rPr>
            </w:pPr>
          </w:p>
        </w:tc>
        <w:tc>
          <w:tcPr>
            <w:tcW w:w="1268" w:type="dxa"/>
          </w:tcPr>
          <w:p w14:paraId="3B17B635">
            <w:pPr>
              <w:widowControl w:val="0"/>
              <w:suppressAutoHyphens w:val="0"/>
              <w:spacing w:before="0" w:after="0"/>
              <w:jc w:val="center"/>
              <w:rPr>
                <w:rFonts w:ascii="Arial" w:hAnsi="Arial" w:cs="Arial"/>
                <w:b/>
                <w:sz w:val="18"/>
                <w:szCs w:val="18"/>
              </w:rPr>
            </w:pPr>
          </w:p>
        </w:tc>
        <w:tc>
          <w:tcPr>
            <w:tcW w:w="798" w:type="dxa"/>
          </w:tcPr>
          <w:p w14:paraId="4CC390A9">
            <w:pPr>
              <w:widowControl w:val="0"/>
              <w:suppressAutoHyphens w:val="0"/>
              <w:spacing w:before="0" w:after="0"/>
              <w:jc w:val="center"/>
              <w:rPr>
                <w:rFonts w:ascii="Arial" w:hAnsi="Arial" w:cs="Arial"/>
                <w:b/>
                <w:sz w:val="18"/>
                <w:szCs w:val="18"/>
              </w:rPr>
            </w:pPr>
          </w:p>
        </w:tc>
        <w:tc>
          <w:tcPr>
            <w:tcW w:w="1489" w:type="dxa"/>
          </w:tcPr>
          <w:p w14:paraId="5EC6C2D0">
            <w:pPr>
              <w:widowControl w:val="0"/>
              <w:suppressAutoHyphens w:val="0"/>
              <w:spacing w:before="0" w:after="0"/>
              <w:jc w:val="center"/>
              <w:rPr>
                <w:rFonts w:ascii="Arial" w:hAnsi="Arial" w:cs="Arial"/>
                <w:b/>
                <w:sz w:val="18"/>
                <w:szCs w:val="18"/>
              </w:rPr>
            </w:pPr>
          </w:p>
        </w:tc>
        <w:tc>
          <w:tcPr>
            <w:tcW w:w="832" w:type="dxa"/>
          </w:tcPr>
          <w:p w14:paraId="5B435BA3">
            <w:pPr>
              <w:widowControl w:val="0"/>
              <w:suppressAutoHyphens w:val="0"/>
              <w:spacing w:before="0" w:after="0"/>
              <w:jc w:val="center"/>
              <w:rPr>
                <w:rFonts w:ascii="Arial" w:hAnsi="Arial" w:cs="Arial"/>
                <w:b/>
                <w:sz w:val="18"/>
                <w:szCs w:val="18"/>
              </w:rPr>
            </w:pPr>
          </w:p>
        </w:tc>
        <w:tc>
          <w:tcPr>
            <w:tcW w:w="803" w:type="dxa"/>
          </w:tcPr>
          <w:p w14:paraId="4301E59E">
            <w:pPr>
              <w:widowControl w:val="0"/>
              <w:suppressAutoHyphens w:val="0"/>
              <w:spacing w:before="0" w:after="0"/>
              <w:jc w:val="center"/>
              <w:rPr>
                <w:rFonts w:ascii="Arial" w:hAnsi="Arial" w:cs="Arial"/>
                <w:b/>
                <w:sz w:val="18"/>
                <w:szCs w:val="18"/>
              </w:rPr>
            </w:pPr>
          </w:p>
        </w:tc>
        <w:tc>
          <w:tcPr>
            <w:tcW w:w="832" w:type="dxa"/>
          </w:tcPr>
          <w:p w14:paraId="71E23D8D">
            <w:pPr>
              <w:widowControl w:val="0"/>
              <w:suppressAutoHyphens w:val="0"/>
              <w:spacing w:before="0" w:after="0"/>
              <w:jc w:val="center"/>
              <w:rPr>
                <w:rFonts w:ascii="Arial" w:hAnsi="Arial" w:cs="Arial"/>
                <w:b/>
                <w:sz w:val="18"/>
                <w:szCs w:val="18"/>
              </w:rPr>
            </w:pPr>
          </w:p>
        </w:tc>
        <w:tc>
          <w:tcPr>
            <w:tcW w:w="846" w:type="dxa"/>
          </w:tcPr>
          <w:p w14:paraId="26EB707F">
            <w:pPr>
              <w:widowControl w:val="0"/>
              <w:suppressAutoHyphens w:val="0"/>
              <w:spacing w:before="0" w:after="0"/>
              <w:jc w:val="center"/>
              <w:rPr>
                <w:rFonts w:ascii="Arial" w:hAnsi="Arial" w:cs="Arial"/>
                <w:b/>
                <w:sz w:val="18"/>
                <w:szCs w:val="18"/>
              </w:rPr>
            </w:pPr>
          </w:p>
        </w:tc>
      </w:tr>
      <w:tr w14:paraId="6833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dxa"/>
          </w:tcPr>
          <w:p w14:paraId="5C2026CD">
            <w:pPr>
              <w:widowControl w:val="0"/>
              <w:suppressAutoHyphens w:val="0"/>
              <w:spacing w:before="0" w:after="0"/>
              <w:jc w:val="center"/>
              <w:rPr>
                <w:rFonts w:ascii="Arial" w:hAnsi="Arial" w:cs="Arial"/>
                <w:b/>
                <w:sz w:val="24"/>
                <w:szCs w:val="24"/>
              </w:rPr>
            </w:pPr>
          </w:p>
        </w:tc>
        <w:tc>
          <w:tcPr>
            <w:tcW w:w="1710" w:type="dxa"/>
          </w:tcPr>
          <w:p w14:paraId="51311E34">
            <w:pPr>
              <w:widowControl w:val="0"/>
              <w:suppressAutoHyphens w:val="0"/>
              <w:spacing w:before="0" w:after="0"/>
              <w:jc w:val="center"/>
              <w:rPr>
                <w:rFonts w:ascii="Arial" w:hAnsi="Arial" w:cs="Arial"/>
                <w:b/>
                <w:sz w:val="24"/>
                <w:szCs w:val="24"/>
              </w:rPr>
            </w:pPr>
          </w:p>
        </w:tc>
        <w:tc>
          <w:tcPr>
            <w:tcW w:w="1268" w:type="dxa"/>
          </w:tcPr>
          <w:p w14:paraId="4CE36CD3">
            <w:pPr>
              <w:widowControl w:val="0"/>
              <w:suppressAutoHyphens w:val="0"/>
              <w:spacing w:before="0" w:after="0"/>
              <w:jc w:val="center"/>
              <w:rPr>
                <w:rFonts w:ascii="Arial" w:hAnsi="Arial" w:cs="Arial"/>
                <w:b/>
                <w:sz w:val="24"/>
                <w:szCs w:val="24"/>
              </w:rPr>
            </w:pPr>
          </w:p>
        </w:tc>
        <w:tc>
          <w:tcPr>
            <w:tcW w:w="798" w:type="dxa"/>
          </w:tcPr>
          <w:p w14:paraId="619D223A">
            <w:pPr>
              <w:widowControl w:val="0"/>
              <w:suppressAutoHyphens w:val="0"/>
              <w:spacing w:before="0" w:after="0"/>
              <w:jc w:val="center"/>
              <w:rPr>
                <w:rFonts w:ascii="Arial" w:hAnsi="Arial" w:cs="Arial"/>
                <w:b/>
                <w:sz w:val="24"/>
                <w:szCs w:val="24"/>
              </w:rPr>
            </w:pPr>
          </w:p>
        </w:tc>
        <w:tc>
          <w:tcPr>
            <w:tcW w:w="1489" w:type="dxa"/>
          </w:tcPr>
          <w:p w14:paraId="59B23081">
            <w:pPr>
              <w:widowControl w:val="0"/>
              <w:suppressAutoHyphens w:val="0"/>
              <w:spacing w:before="0" w:after="0"/>
              <w:jc w:val="center"/>
              <w:rPr>
                <w:rFonts w:ascii="Arial" w:hAnsi="Arial" w:cs="Arial"/>
                <w:b/>
                <w:sz w:val="24"/>
                <w:szCs w:val="24"/>
              </w:rPr>
            </w:pPr>
          </w:p>
        </w:tc>
        <w:tc>
          <w:tcPr>
            <w:tcW w:w="832" w:type="dxa"/>
          </w:tcPr>
          <w:p w14:paraId="4663B019">
            <w:pPr>
              <w:widowControl w:val="0"/>
              <w:suppressAutoHyphens w:val="0"/>
              <w:spacing w:before="0" w:after="0"/>
              <w:jc w:val="center"/>
              <w:rPr>
                <w:rFonts w:ascii="Arial" w:hAnsi="Arial" w:cs="Arial"/>
                <w:b/>
                <w:sz w:val="24"/>
                <w:szCs w:val="24"/>
              </w:rPr>
            </w:pPr>
          </w:p>
        </w:tc>
        <w:tc>
          <w:tcPr>
            <w:tcW w:w="803" w:type="dxa"/>
          </w:tcPr>
          <w:p w14:paraId="44B67E90">
            <w:pPr>
              <w:widowControl w:val="0"/>
              <w:suppressAutoHyphens w:val="0"/>
              <w:spacing w:before="0" w:after="0"/>
              <w:jc w:val="center"/>
              <w:rPr>
                <w:rFonts w:ascii="Arial" w:hAnsi="Arial" w:cs="Arial"/>
                <w:b/>
                <w:sz w:val="24"/>
                <w:szCs w:val="24"/>
              </w:rPr>
            </w:pPr>
          </w:p>
        </w:tc>
        <w:tc>
          <w:tcPr>
            <w:tcW w:w="832" w:type="dxa"/>
          </w:tcPr>
          <w:p w14:paraId="3CEAF89E">
            <w:pPr>
              <w:widowControl w:val="0"/>
              <w:suppressAutoHyphens w:val="0"/>
              <w:spacing w:before="0" w:after="0"/>
              <w:jc w:val="center"/>
              <w:rPr>
                <w:rFonts w:ascii="Arial" w:hAnsi="Arial" w:cs="Arial"/>
                <w:b/>
                <w:sz w:val="24"/>
                <w:szCs w:val="24"/>
              </w:rPr>
            </w:pPr>
          </w:p>
        </w:tc>
        <w:tc>
          <w:tcPr>
            <w:tcW w:w="846" w:type="dxa"/>
          </w:tcPr>
          <w:p w14:paraId="1557D086">
            <w:pPr>
              <w:widowControl w:val="0"/>
              <w:suppressAutoHyphens w:val="0"/>
              <w:spacing w:before="0" w:after="0"/>
              <w:jc w:val="center"/>
              <w:rPr>
                <w:rFonts w:ascii="Arial" w:hAnsi="Arial" w:cs="Arial"/>
                <w:b/>
                <w:sz w:val="24"/>
                <w:szCs w:val="24"/>
              </w:rPr>
            </w:pPr>
          </w:p>
        </w:tc>
      </w:tr>
    </w:tbl>
    <w:p w14:paraId="57C7E9F6">
      <w:pPr>
        <w:rPr>
          <w:rFonts w:ascii="Arial" w:hAnsi="Arial" w:cs="Arial"/>
        </w:rPr>
      </w:pPr>
    </w:p>
    <w:p w14:paraId="1FEC6552">
      <w:pPr>
        <w:ind w:left="3959" w:firstLine="0"/>
        <w:rPr>
          <w:sz w:val="20"/>
        </w:rPr>
      </w:pPr>
      <w:r>
        <w:t>………………………………………………………………………………………</w:t>
      </w:r>
    </w:p>
    <w:p w14:paraId="3B0D5DA0">
      <w:pPr>
        <w:pStyle w:val="5"/>
        <w:rPr>
          <w:sz w:val="23"/>
        </w:rPr>
      </w:pPr>
    </w:p>
    <w:p w14:paraId="460E8FCA">
      <w:pPr>
        <w:spacing w:line="360" w:lineRule="auto"/>
        <w:ind w:left="4111" w:right="4" w:hanging="56"/>
        <w:jc w:val="center"/>
        <w:rPr>
          <w:sz w:val="18"/>
        </w:rPr>
        <w:sectPr>
          <w:headerReference r:id="rId16" w:type="default"/>
          <w:footerReference r:id="rId17" w:type="default"/>
          <w:footnotePr>
            <w:numFmt w:val="decimal"/>
          </w:footnotePr>
          <w:pgSz w:w="11906" w:h="16838"/>
          <w:pgMar w:top="1417" w:right="1417" w:bottom="1417" w:left="1417" w:header="708" w:footer="708" w:gutter="0"/>
          <w:pgNumType w:fmt="decimal"/>
          <w:cols w:space="720" w:num="1"/>
          <w:formProt w:val="0"/>
          <w:docGrid w:linePitch="299" w:charSpace="28672"/>
        </w:sectPr>
      </w:pPr>
      <w:r>
        <w:rPr>
          <w:sz w:val="18"/>
        </w:rPr>
        <w:t>( data i  podpis Wykonawcy</w:t>
      </w:r>
      <w:r>
        <w:rPr>
          <w:spacing w:val="1"/>
          <w:sz w:val="18"/>
        </w:rPr>
        <w:t xml:space="preserve"> </w:t>
      </w:r>
      <w:r>
        <w:rPr>
          <w:sz w:val="18"/>
        </w:rPr>
        <w:t>lub podpis osoby uprawnionej</w:t>
      </w:r>
      <w:r>
        <w:rPr>
          <w:spacing w:val="1"/>
          <w:sz w:val="18"/>
        </w:rPr>
        <w:t xml:space="preserve"> </w:t>
      </w:r>
      <w:r>
        <w:rPr>
          <w:sz w:val="18"/>
        </w:rPr>
        <w:t>do</w:t>
      </w:r>
      <w:r>
        <w:rPr>
          <w:spacing w:val="1"/>
          <w:sz w:val="18"/>
        </w:rPr>
        <w:t xml:space="preserve"> </w:t>
      </w:r>
      <w:r>
        <w:rPr>
          <w:sz w:val="18"/>
        </w:rPr>
        <w:t>reprezentowania</w:t>
      </w:r>
      <w:r>
        <w:rPr>
          <w:spacing w:val="-38"/>
          <w:sz w:val="18"/>
        </w:rPr>
        <w:t xml:space="preserve"> </w:t>
      </w:r>
      <w:r>
        <w:rPr>
          <w:sz w:val="18"/>
        </w:rPr>
        <w:t>Wykonawcy)</w:t>
      </w:r>
    </w:p>
    <w:p w14:paraId="06A9F43A">
      <w:pPr>
        <w:spacing w:before="27" w:after="0" w:line="360" w:lineRule="auto"/>
        <w:ind w:left="6791" w:right="4" w:firstLine="0"/>
        <w:jc w:val="right"/>
        <w:rPr>
          <w:b/>
          <w:sz w:val="16"/>
          <w:szCs w:val="16"/>
        </w:rPr>
      </w:pPr>
      <w:r>
        <w:rPr>
          <w:b/>
          <w:sz w:val="16"/>
          <w:szCs w:val="16"/>
        </w:rPr>
        <w:t>ZAŁĄCZNIK nr 8 do umowy</w:t>
      </w:r>
      <w:r>
        <w:rPr>
          <w:b/>
          <w:sz w:val="16"/>
          <w:szCs w:val="16"/>
        </w:rPr>
        <w:br w:type="textWrapping"/>
      </w:r>
      <w:r>
        <w:rPr>
          <w:b/>
          <w:spacing w:val="-47"/>
          <w:sz w:val="16"/>
          <w:szCs w:val="16"/>
        </w:rPr>
        <w:t xml:space="preserve"> </w:t>
      </w:r>
    </w:p>
    <w:p w14:paraId="4D904C7A">
      <w:pPr>
        <w:spacing w:before="0" w:after="240"/>
        <w:jc w:val="center"/>
        <w:rPr>
          <w:rFonts w:ascii="Arial" w:hAnsi="Arial" w:cs="Arial"/>
          <w:b/>
          <w:sz w:val="24"/>
          <w:szCs w:val="24"/>
        </w:rPr>
      </w:pPr>
      <w:bookmarkStart w:id="8" w:name="_Hlk119957105"/>
      <w:r>
        <w:rPr>
          <w:rFonts w:ascii="Arial" w:hAnsi="Arial" w:cs="Arial"/>
          <w:b/>
          <w:sz w:val="24"/>
          <w:szCs w:val="24"/>
        </w:rPr>
        <w:t>Miesięczne rozliczenie</w:t>
      </w:r>
      <w:bookmarkEnd w:id="8"/>
    </w:p>
    <w:tbl>
      <w:tblPr>
        <w:tblStyle w:val="14"/>
        <w:tblW w:w="9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1739"/>
        <w:gridCol w:w="1053"/>
        <w:gridCol w:w="715"/>
        <w:gridCol w:w="989"/>
        <w:gridCol w:w="1130"/>
        <w:gridCol w:w="1098"/>
        <w:gridCol w:w="767"/>
        <w:gridCol w:w="1097"/>
      </w:tblGrid>
      <w:tr w14:paraId="6E85C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5" w:type="dxa"/>
            <w:gridSpan w:val="3"/>
            <w:vAlign w:val="center"/>
          </w:tcPr>
          <w:p w14:paraId="34835664">
            <w:pPr>
              <w:widowControl w:val="0"/>
              <w:suppressAutoHyphens w:val="0"/>
              <w:spacing w:before="120" w:after="120"/>
              <w:jc w:val="left"/>
              <w:rPr>
                <w:rFonts w:ascii="Arial" w:hAnsi="Arial" w:cs="Arial"/>
                <w:b/>
                <w:sz w:val="20"/>
                <w:szCs w:val="20"/>
              </w:rPr>
            </w:pPr>
            <w:r>
              <w:rPr>
                <w:rFonts w:ascii="Arial" w:hAnsi="Arial" w:cs="Arial"/>
                <w:b/>
                <w:kern w:val="0"/>
                <w:sz w:val="20"/>
                <w:szCs w:val="20"/>
                <w:lang w:eastAsia="en-US" w:bidi="ar-SA"/>
              </w:rPr>
              <w:t xml:space="preserve">Nazwa i adres </w:t>
            </w:r>
          </w:p>
          <w:p w14:paraId="20BF680E">
            <w:pPr>
              <w:widowControl w:val="0"/>
              <w:suppressAutoHyphens w:val="0"/>
              <w:spacing w:before="120" w:after="120"/>
              <w:jc w:val="left"/>
              <w:rPr>
                <w:rFonts w:ascii="Arial" w:hAnsi="Arial" w:cs="Arial"/>
                <w:b/>
                <w:sz w:val="24"/>
                <w:szCs w:val="24"/>
              </w:rPr>
            </w:pPr>
            <w:r>
              <w:rPr>
                <w:rFonts w:ascii="Arial" w:hAnsi="Arial" w:cs="Arial"/>
                <w:b/>
                <w:kern w:val="0"/>
                <w:sz w:val="20"/>
                <w:szCs w:val="20"/>
                <w:lang w:eastAsia="en-US" w:bidi="ar-SA"/>
              </w:rPr>
              <w:t>podmiotu/realizatora SUO</w:t>
            </w:r>
          </w:p>
        </w:tc>
        <w:tc>
          <w:tcPr>
            <w:tcW w:w="5796" w:type="dxa"/>
            <w:gridSpan w:val="6"/>
          </w:tcPr>
          <w:p w14:paraId="77CD36A2">
            <w:pPr>
              <w:widowControl w:val="0"/>
              <w:suppressAutoHyphens w:val="0"/>
              <w:spacing w:before="120" w:after="120"/>
              <w:jc w:val="center"/>
              <w:rPr>
                <w:rFonts w:ascii="Arial" w:hAnsi="Arial" w:cs="Arial"/>
                <w:b/>
                <w:sz w:val="24"/>
                <w:szCs w:val="24"/>
              </w:rPr>
            </w:pPr>
          </w:p>
        </w:tc>
      </w:tr>
      <w:tr w14:paraId="7E1B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5" w:type="dxa"/>
            <w:gridSpan w:val="3"/>
          </w:tcPr>
          <w:p w14:paraId="76F5B4FA">
            <w:pPr>
              <w:widowControl w:val="0"/>
              <w:suppressAutoHyphens w:val="0"/>
              <w:spacing w:before="120" w:after="120"/>
              <w:jc w:val="center"/>
              <w:rPr>
                <w:rFonts w:ascii="Arial" w:hAnsi="Arial" w:cs="Arial"/>
                <w:b/>
                <w:sz w:val="20"/>
                <w:szCs w:val="20"/>
              </w:rPr>
            </w:pPr>
            <w:r>
              <w:rPr>
                <w:rFonts w:ascii="Arial" w:hAnsi="Arial" w:cs="Arial"/>
                <w:b/>
                <w:kern w:val="0"/>
                <w:sz w:val="20"/>
                <w:szCs w:val="20"/>
                <w:lang w:eastAsia="en-US" w:bidi="ar-SA"/>
              </w:rPr>
              <w:t xml:space="preserve">Miesiąc </w:t>
            </w:r>
          </w:p>
        </w:tc>
        <w:tc>
          <w:tcPr>
            <w:tcW w:w="5796" w:type="dxa"/>
            <w:gridSpan w:val="6"/>
          </w:tcPr>
          <w:p w14:paraId="4B5E3714">
            <w:pPr>
              <w:widowControl w:val="0"/>
              <w:suppressAutoHyphens w:val="0"/>
              <w:spacing w:before="120" w:after="120"/>
              <w:jc w:val="center"/>
              <w:rPr>
                <w:rFonts w:ascii="Arial" w:hAnsi="Arial" w:cs="Arial"/>
                <w:b/>
                <w:sz w:val="24"/>
                <w:szCs w:val="24"/>
              </w:rPr>
            </w:pPr>
          </w:p>
        </w:tc>
      </w:tr>
      <w:tr w14:paraId="209F9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14:paraId="445F2861">
            <w:pPr>
              <w:widowControl w:val="0"/>
              <w:suppressAutoHyphens w:val="0"/>
              <w:spacing w:before="0" w:after="0"/>
              <w:jc w:val="center"/>
              <w:rPr>
                <w:rFonts w:ascii="Arial" w:hAnsi="Arial" w:cs="Arial"/>
                <w:b/>
                <w:sz w:val="16"/>
                <w:szCs w:val="16"/>
              </w:rPr>
            </w:pPr>
            <w:r>
              <w:rPr>
                <w:rFonts w:ascii="Arial" w:hAnsi="Arial" w:cs="Arial"/>
                <w:b/>
                <w:kern w:val="0"/>
                <w:sz w:val="16"/>
                <w:szCs w:val="16"/>
                <w:lang w:eastAsia="en-US" w:bidi="ar-SA"/>
              </w:rPr>
              <w:t xml:space="preserve">Lp. </w:t>
            </w:r>
          </w:p>
        </w:tc>
        <w:tc>
          <w:tcPr>
            <w:tcW w:w="1739" w:type="dxa"/>
            <w:vAlign w:val="center"/>
          </w:tcPr>
          <w:p w14:paraId="222EF136">
            <w:pPr>
              <w:widowControl w:val="0"/>
              <w:suppressAutoHyphens w:val="0"/>
              <w:spacing w:before="0" w:after="0"/>
              <w:jc w:val="center"/>
              <w:rPr>
                <w:rFonts w:ascii="Arial" w:hAnsi="Arial" w:cs="Arial"/>
                <w:b/>
                <w:sz w:val="16"/>
                <w:szCs w:val="16"/>
              </w:rPr>
            </w:pPr>
            <w:r>
              <w:rPr>
                <w:rFonts w:ascii="Arial" w:hAnsi="Arial" w:cs="Arial"/>
                <w:b/>
                <w:kern w:val="0"/>
                <w:sz w:val="16"/>
                <w:szCs w:val="16"/>
                <w:lang w:eastAsia="en-US" w:bidi="ar-SA"/>
              </w:rPr>
              <w:t>Nazwisko i imię</w:t>
            </w:r>
          </w:p>
          <w:p w14:paraId="3234B1A3">
            <w:pPr>
              <w:widowControl w:val="0"/>
              <w:suppressAutoHyphens w:val="0"/>
              <w:spacing w:before="0" w:after="0"/>
              <w:jc w:val="center"/>
              <w:rPr>
                <w:rFonts w:ascii="Arial" w:hAnsi="Arial" w:cs="Arial"/>
                <w:b/>
                <w:sz w:val="16"/>
                <w:szCs w:val="16"/>
              </w:rPr>
            </w:pPr>
            <w:r>
              <w:rPr>
                <w:rFonts w:ascii="Arial" w:hAnsi="Arial" w:cs="Arial"/>
                <w:b/>
                <w:kern w:val="0"/>
                <w:sz w:val="16"/>
                <w:szCs w:val="16"/>
                <w:lang w:eastAsia="en-US" w:bidi="ar-SA"/>
              </w:rPr>
              <w:t>świadczeniobiorcy</w:t>
            </w:r>
            <w:r>
              <w:rPr>
                <w:rStyle w:val="25"/>
                <w:rFonts w:ascii="Helvetica" w:hAnsi="Helvetica" w:cs="Arial"/>
                <w:b/>
                <w:kern w:val="0"/>
                <w:sz w:val="16"/>
                <w:szCs w:val="16"/>
                <w:lang w:eastAsia="en-US" w:bidi="ar-SA"/>
              </w:rPr>
              <w:footnoteReference w:id="1"/>
            </w:r>
            <w:r>
              <w:rPr>
                <w:rFonts w:ascii="Arial" w:hAnsi="Arial" w:cs="Arial"/>
                <w:b/>
                <w:kern w:val="0"/>
                <w:sz w:val="16"/>
                <w:szCs w:val="16"/>
                <w:lang w:eastAsia="en-US" w:bidi="ar-SA"/>
              </w:rPr>
              <w:t>/ rodzica/opiekuna</w:t>
            </w:r>
            <w:r>
              <w:rPr>
                <w:rStyle w:val="25"/>
                <w:rFonts w:ascii="Helvetica" w:hAnsi="Helvetica" w:cs="Arial"/>
                <w:b/>
                <w:kern w:val="0"/>
                <w:sz w:val="16"/>
                <w:szCs w:val="16"/>
                <w:lang w:eastAsia="en-US" w:bidi="ar-SA"/>
              </w:rPr>
              <w:footnoteReference w:id="2"/>
            </w:r>
          </w:p>
        </w:tc>
        <w:tc>
          <w:tcPr>
            <w:tcW w:w="1053" w:type="dxa"/>
            <w:vAlign w:val="center"/>
          </w:tcPr>
          <w:p w14:paraId="1D433E62">
            <w:pPr>
              <w:widowControl w:val="0"/>
              <w:suppressAutoHyphens w:val="0"/>
              <w:spacing w:before="0" w:after="0"/>
              <w:jc w:val="center"/>
              <w:rPr>
                <w:rFonts w:ascii="Arial" w:hAnsi="Arial" w:cs="Arial"/>
                <w:b/>
                <w:sz w:val="16"/>
                <w:szCs w:val="16"/>
              </w:rPr>
            </w:pPr>
            <w:r>
              <w:rPr>
                <w:rFonts w:ascii="Arial" w:hAnsi="Arial" w:cs="Arial"/>
                <w:b/>
                <w:kern w:val="0"/>
                <w:sz w:val="16"/>
                <w:szCs w:val="16"/>
                <w:lang w:eastAsia="en-US" w:bidi="ar-SA"/>
              </w:rPr>
              <w:t xml:space="preserve">Nazwisko </w:t>
            </w:r>
            <w:r>
              <w:rPr>
                <w:rFonts w:ascii="Arial" w:hAnsi="Arial" w:cs="Arial"/>
                <w:b/>
                <w:kern w:val="0"/>
                <w:sz w:val="16"/>
                <w:szCs w:val="16"/>
                <w:lang w:eastAsia="en-US" w:bidi="ar-SA"/>
              </w:rPr>
              <w:br w:type="textWrapping"/>
            </w:r>
            <w:r>
              <w:rPr>
                <w:rFonts w:ascii="Arial" w:hAnsi="Arial" w:cs="Arial"/>
                <w:b/>
                <w:kern w:val="0"/>
                <w:sz w:val="16"/>
                <w:szCs w:val="16"/>
                <w:lang w:eastAsia="en-US" w:bidi="ar-SA"/>
              </w:rPr>
              <w:t>i imię dziecka</w:t>
            </w:r>
            <w:r>
              <w:rPr>
                <w:rStyle w:val="25"/>
                <w:rFonts w:ascii="Arial" w:hAnsi="Arial"/>
                <w:b/>
                <w:kern w:val="0"/>
                <w:sz w:val="16"/>
                <w:szCs w:val="16"/>
                <w:lang w:eastAsia="en-US" w:bidi="ar-SA"/>
              </w:rPr>
              <w:footnoteReference w:id="3"/>
            </w:r>
          </w:p>
        </w:tc>
        <w:tc>
          <w:tcPr>
            <w:tcW w:w="715" w:type="dxa"/>
            <w:vAlign w:val="center"/>
          </w:tcPr>
          <w:p w14:paraId="70B9DB6B">
            <w:pPr>
              <w:widowControl w:val="0"/>
              <w:suppressAutoHyphens w:val="0"/>
              <w:spacing w:before="0" w:after="0"/>
              <w:jc w:val="center"/>
              <w:rPr>
                <w:rFonts w:ascii="Arial" w:hAnsi="Arial" w:cs="Arial"/>
                <w:b/>
                <w:sz w:val="14"/>
                <w:szCs w:val="14"/>
              </w:rPr>
            </w:pPr>
            <w:r>
              <w:rPr>
                <w:rFonts w:ascii="Arial" w:hAnsi="Arial" w:cs="Arial"/>
                <w:b/>
                <w:kern w:val="0"/>
                <w:sz w:val="14"/>
                <w:szCs w:val="14"/>
                <w:lang w:eastAsia="en-US" w:bidi="ar-SA"/>
              </w:rPr>
              <w:t>Rodzaj SUO</w:t>
            </w:r>
          </w:p>
        </w:tc>
        <w:tc>
          <w:tcPr>
            <w:tcW w:w="989" w:type="dxa"/>
          </w:tcPr>
          <w:p w14:paraId="73BFD462">
            <w:pPr>
              <w:widowControl w:val="0"/>
              <w:suppressAutoHyphens w:val="0"/>
              <w:spacing w:before="0" w:after="0"/>
              <w:jc w:val="center"/>
              <w:rPr>
                <w:rFonts w:ascii="Arial" w:hAnsi="Arial" w:cs="Arial"/>
                <w:b/>
                <w:sz w:val="14"/>
                <w:szCs w:val="14"/>
              </w:rPr>
            </w:pPr>
            <w:r>
              <w:rPr>
                <w:rFonts w:ascii="Arial" w:hAnsi="Arial" w:cs="Arial"/>
                <w:b/>
                <w:kern w:val="0"/>
                <w:sz w:val="14"/>
                <w:szCs w:val="14"/>
                <w:lang w:eastAsia="en-US" w:bidi="ar-SA"/>
              </w:rPr>
              <w:t>Realizator SUO</w:t>
            </w:r>
          </w:p>
        </w:tc>
        <w:tc>
          <w:tcPr>
            <w:tcW w:w="1130" w:type="dxa"/>
            <w:vAlign w:val="center"/>
          </w:tcPr>
          <w:p w14:paraId="2510DFC4">
            <w:pPr>
              <w:widowControl w:val="0"/>
              <w:suppressAutoHyphens w:val="0"/>
              <w:spacing w:before="0" w:after="0"/>
              <w:jc w:val="center"/>
              <w:rPr>
                <w:rFonts w:ascii="Arial" w:hAnsi="Arial" w:cs="Arial"/>
                <w:b/>
                <w:sz w:val="16"/>
                <w:szCs w:val="16"/>
              </w:rPr>
            </w:pPr>
            <w:r>
              <w:rPr>
                <w:rFonts w:ascii="Arial" w:hAnsi="Arial" w:cs="Arial"/>
                <w:b/>
                <w:kern w:val="0"/>
                <w:sz w:val="12"/>
                <w:szCs w:val="12"/>
                <w:lang w:eastAsia="en-US" w:bidi="ar-SA"/>
              </w:rPr>
              <w:t>Liczba SUO przyznanych decyzją administracyjną</w:t>
            </w:r>
          </w:p>
        </w:tc>
        <w:tc>
          <w:tcPr>
            <w:tcW w:w="1098" w:type="dxa"/>
            <w:vAlign w:val="center"/>
          </w:tcPr>
          <w:p w14:paraId="77DD56D1">
            <w:pPr>
              <w:widowControl w:val="0"/>
              <w:suppressAutoHyphens w:val="0"/>
              <w:spacing w:before="0" w:after="0"/>
              <w:jc w:val="center"/>
              <w:rPr>
                <w:rFonts w:ascii="Arial" w:hAnsi="Arial" w:cs="Arial"/>
                <w:b/>
                <w:sz w:val="16"/>
                <w:szCs w:val="16"/>
              </w:rPr>
            </w:pPr>
            <w:r>
              <w:rPr>
                <w:rFonts w:ascii="Arial" w:hAnsi="Arial" w:cs="Arial"/>
                <w:b/>
                <w:kern w:val="0"/>
                <w:sz w:val="12"/>
                <w:szCs w:val="12"/>
                <w:lang w:eastAsia="en-US" w:bidi="ar-SA"/>
              </w:rPr>
              <w:t>Liczba zrealizowanych godzin SUO</w:t>
            </w:r>
          </w:p>
        </w:tc>
        <w:tc>
          <w:tcPr>
            <w:tcW w:w="767" w:type="dxa"/>
            <w:vAlign w:val="center"/>
          </w:tcPr>
          <w:p w14:paraId="10542C37">
            <w:pPr>
              <w:widowControl w:val="0"/>
              <w:suppressAutoHyphens w:val="0"/>
              <w:spacing w:before="0" w:after="0"/>
              <w:jc w:val="center"/>
              <w:rPr>
                <w:rFonts w:ascii="Arial" w:hAnsi="Arial" w:cs="Arial"/>
                <w:b/>
                <w:sz w:val="16"/>
                <w:szCs w:val="16"/>
              </w:rPr>
            </w:pPr>
            <w:r>
              <w:rPr>
                <w:rFonts w:ascii="Arial" w:hAnsi="Arial" w:cs="Arial"/>
                <w:b/>
                <w:kern w:val="0"/>
                <w:sz w:val="16"/>
                <w:szCs w:val="16"/>
                <w:lang w:eastAsia="en-US" w:bidi="ar-SA"/>
              </w:rPr>
              <w:t>Stawka</w:t>
            </w:r>
          </w:p>
        </w:tc>
        <w:tc>
          <w:tcPr>
            <w:tcW w:w="1097" w:type="dxa"/>
            <w:vAlign w:val="center"/>
          </w:tcPr>
          <w:p w14:paraId="46E9B100">
            <w:pPr>
              <w:widowControl w:val="0"/>
              <w:suppressAutoHyphens w:val="0"/>
              <w:spacing w:before="0" w:after="0"/>
              <w:jc w:val="center"/>
              <w:rPr>
                <w:rFonts w:ascii="Arial" w:hAnsi="Arial" w:cs="Arial"/>
                <w:b/>
                <w:sz w:val="16"/>
                <w:szCs w:val="16"/>
              </w:rPr>
            </w:pPr>
            <w:r>
              <w:rPr>
                <w:rFonts w:ascii="Arial" w:hAnsi="Arial" w:cs="Arial"/>
                <w:b/>
                <w:kern w:val="0"/>
                <w:sz w:val="16"/>
                <w:szCs w:val="16"/>
                <w:lang w:eastAsia="en-US" w:bidi="ar-SA"/>
              </w:rPr>
              <w:t>Odpłatność</w:t>
            </w:r>
          </w:p>
        </w:tc>
      </w:tr>
      <w:tr w14:paraId="5C698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0C1FB994">
            <w:pPr>
              <w:widowControl w:val="0"/>
              <w:suppressAutoHyphens w:val="0"/>
              <w:spacing w:before="0" w:after="0"/>
              <w:jc w:val="center"/>
              <w:rPr>
                <w:rFonts w:ascii="Arial" w:hAnsi="Arial" w:cs="Arial"/>
                <w:b/>
                <w:sz w:val="24"/>
                <w:szCs w:val="24"/>
              </w:rPr>
            </w:pPr>
          </w:p>
        </w:tc>
        <w:tc>
          <w:tcPr>
            <w:tcW w:w="1739" w:type="dxa"/>
          </w:tcPr>
          <w:p w14:paraId="1A84C232">
            <w:pPr>
              <w:widowControl w:val="0"/>
              <w:suppressAutoHyphens w:val="0"/>
              <w:spacing w:before="0" w:after="0"/>
              <w:jc w:val="center"/>
              <w:rPr>
                <w:rFonts w:ascii="Arial" w:hAnsi="Arial" w:cs="Arial"/>
                <w:b/>
                <w:sz w:val="24"/>
                <w:szCs w:val="24"/>
              </w:rPr>
            </w:pPr>
          </w:p>
        </w:tc>
        <w:tc>
          <w:tcPr>
            <w:tcW w:w="1053" w:type="dxa"/>
          </w:tcPr>
          <w:p w14:paraId="79FB81E5">
            <w:pPr>
              <w:widowControl w:val="0"/>
              <w:suppressAutoHyphens w:val="0"/>
              <w:spacing w:before="0" w:after="0"/>
              <w:jc w:val="center"/>
              <w:rPr>
                <w:rFonts w:ascii="Arial" w:hAnsi="Arial" w:cs="Arial"/>
                <w:b/>
                <w:sz w:val="24"/>
                <w:szCs w:val="24"/>
              </w:rPr>
            </w:pPr>
          </w:p>
        </w:tc>
        <w:tc>
          <w:tcPr>
            <w:tcW w:w="715" w:type="dxa"/>
          </w:tcPr>
          <w:p w14:paraId="430C17FA">
            <w:pPr>
              <w:widowControl w:val="0"/>
              <w:suppressAutoHyphens w:val="0"/>
              <w:spacing w:before="0" w:after="0"/>
              <w:jc w:val="center"/>
              <w:rPr>
                <w:rFonts w:ascii="Arial" w:hAnsi="Arial" w:cs="Arial"/>
                <w:b/>
                <w:sz w:val="24"/>
                <w:szCs w:val="24"/>
              </w:rPr>
            </w:pPr>
          </w:p>
        </w:tc>
        <w:tc>
          <w:tcPr>
            <w:tcW w:w="989" w:type="dxa"/>
          </w:tcPr>
          <w:p w14:paraId="345507E6">
            <w:pPr>
              <w:widowControl w:val="0"/>
              <w:suppressAutoHyphens w:val="0"/>
              <w:spacing w:before="0" w:after="0"/>
              <w:jc w:val="center"/>
              <w:rPr>
                <w:rFonts w:ascii="Arial" w:hAnsi="Arial" w:cs="Arial"/>
                <w:b/>
                <w:sz w:val="24"/>
                <w:szCs w:val="24"/>
              </w:rPr>
            </w:pPr>
          </w:p>
        </w:tc>
        <w:tc>
          <w:tcPr>
            <w:tcW w:w="1130" w:type="dxa"/>
          </w:tcPr>
          <w:p w14:paraId="665F9010">
            <w:pPr>
              <w:widowControl w:val="0"/>
              <w:suppressAutoHyphens w:val="0"/>
              <w:spacing w:before="0" w:after="0"/>
              <w:jc w:val="center"/>
              <w:rPr>
                <w:rFonts w:ascii="Arial" w:hAnsi="Arial" w:cs="Arial"/>
                <w:b/>
                <w:sz w:val="24"/>
                <w:szCs w:val="24"/>
              </w:rPr>
            </w:pPr>
          </w:p>
        </w:tc>
        <w:tc>
          <w:tcPr>
            <w:tcW w:w="1098" w:type="dxa"/>
          </w:tcPr>
          <w:p w14:paraId="2E1C6EF8">
            <w:pPr>
              <w:widowControl w:val="0"/>
              <w:suppressAutoHyphens w:val="0"/>
              <w:spacing w:before="0" w:after="0"/>
              <w:jc w:val="center"/>
              <w:rPr>
                <w:rFonts w:ascii="Arial" w:hAnsi="Arial" w:cs="Arial"/>
                <w:b/>
                <w:sz w:val="24"/>
                <w:szCs w:val="24"/>
              </w:rPr>
            </w:pPr>
          </w:p>
        </w:tc>
        <w:tc>
          <w:tcPr>
            <w:tcW w:w="767" w:type="dxa"/>
          </w:tcPr>
          <w:p w14:paraId="0CBEE2A8">
            <w:pPr>
              <w:widowControl w:val="0"/>
              <w:suppressAutoHyphens w:val="0"/>
              <w:spacing w:before="0" w:after="0"/>
              <w:jc w:val="center"/>
              <w:rPr>
                <w:rFonts w:ascii="Arial" w:hAnsi="Arial" w:cs="Arial"/>
                <w:b/>
                <w:sz w:val="24"/>
                <w:szCs w:val="24"/>
              </w:rPr>
            </w:pPr>
          </w:p>
        </w:tc>
        <w:tc>
          <w:tcPr>
            <w:tcW w:w="1097" w:type="dxa"/>
          </w:tcPr>
          <w:p w14:paraId="3571D25F">
            <w:pPr>
              <w:widowControl w:val="0"/>
              <w:suppressAutoHyphens w:val="0"/>
              <w:spacing w:before="0" w:after="0"/>
              <w:jc w:val="center"/>
              <w:rPr>
                <w:rFonts w:ascii="Arial" w:hAnsi="Arial" w:cs="Arial"/>
                <w:b/>
                <w:sz w:val="24"/>
                <w:szCs w:val="24"/>
              </w:rPr>
            </w:pPr>
          </w:p>
        </w:tc>
      </w:tr>
      <w:tr w14:paraId="271D8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127650F1">
            <w:pPr>
              <w:widowControl w:val="0"/>
              <w:suppressAutoHyphens w:val="0"/>
              <w:spacing w:before="0" w:after="0"/>
              <w:jc w:val="center"/>
              <w:rPr>
                <w:rFonts w:ascii="Arial" w:hAnsi="Arial" w:cs="Arial"/>
                <w:b/>
                <w:sz w:val="24"/>
                <w:szCs w:val="24"/>
              </w:rPr>
            </w:pPr>
          </w:p>
        </w:tc>
        <w:tc>
          <w:tcPr>
            <w:tcW w:w="1739" w:type="dxa"/>
          </w:tcPr>
          <w:p w14:paraId="39F3BAB1">
            <w:pPr>
              <w:widowControl w:val="0"/>
              <w:suppressAutoHyphens w:val="0"/>
              <w:spacing w:before="0" w:after="0"/>
              <w:jc w:val="center"/>
              <w:rPr>
                <w:rFonts w:ascii="Arial" w:hAnsi="Arial" w:cs="Arial"/>
                <w:b/>
                <w:sz w:val="24"/>
                <w:szCs w:val="24"/>
              </w:rPr>
            </w:pPr>
          </w:p>
        </w:tc>
        <w:tc>
          <w:tcPr>
            <w:tcW w:w="1053" w:type="dxa"/>
          </w:tcPr>
          <w:p w14:paraId="2064B6BC">
            <w:pPr>
              <w:widowControl w:val="0"/>
              <w:suppressAutoHyphens w:val="0"/>
              <w:spacing w:before="0" w:after="0"/>
              <w:jc w:val="center"/>
              <w:rPr>
                <w:rFonts w:ascii="Arial" w:hAnsi="Arial" w:cs="Arial"/>
                <w:b/>
                <w:sz w:val="24"/>
                <w:szCs w:val="24"/>
              </w:rPr>
            </w:pPr>
          </w:p>
        </w:tc>
        <w:tc>
          <w:tcPr>
            <w:tcW w:w="715" w:type="dxa"/>
          </w:tcPr>
          <w:p w14:paraId="5843D269">
            <w:pPr>
              <w:widowControl w:val="0"/>
              <w:suppressAutoHyphens w:val="0"/>
              <w:spacing w:before="0" w:after="0"/>
              <w:jc w:val="center"/>
              <w:rPr>
                <w:rFonts w:ascii="Arial" w:hAnsi="Arial" w:cs="Arial"/>
                <w:b/>
                <w:sz w:val="24"/>
                <w:szCs w:val="24"/>
              </w:rPr>
            </w:pPr>
          </w:p>
        </w:tc>
        <w:tc>
          <w:tcPr>
            <w:tcW w:w="989" w:type="dxa"/>
          </w:tcPr>
          <w:p w14:paraId="79219A96">
            <w:pPr>
              <w:widowControl w:val="0"/>
              <w:suppressAutoHyphens w:val="0"/>
              <w:spacing w:before="0" w:after="0"/>
              <w:jc w:val="center"/>
              <w:rPr>
                <w:rFonts w:ascii="Arial" w:hAnsi="Arial" w:cs="Arial"/>
                <w:b/>
                <w:sz w:val="24"/>
                <w:szCs w:val="24"/>
              </w:rPr>
            </w:pPr>
          </w:p>
        </w:tc>
        <w:tc>
          <w:tcPr>
            <w:tcW w:w="1130" w:type="dxa"/>
          </w:tcPr>
          <w:p w14:paraId="3C90003D">
            <w:pPr>
              <w:widowControl w:val="0"/>
              <w:suppressAutoHyphens w:val="0"/>
              <w:spacing w:before="0" w:after="0"/>
              <w:jc w:val="center"/>
              <w:rPr>
                <w:rFonts w:ascii="Arial" w:hAnsi="Arial" w:cs="Arial"/>
                <w:b/>
                <w:sz w:val="24"/>
                <w:szCs w:val="24"/>
              </w:rPr>
            </w:pPr>
          </w:p>
        </w:tc>
        <w:tc>
          <w:tcPr>
            <w:tcW w:w="1098" w:type="dxa"/>
          </w:tcPr>
          <w:p w14:paraId="53FE3782">
            <w:pPr>
              <w:widowControl w:val="0"/>
              <w:suppressAutoHyphens w:val="0"/>
              <w:spacing w:before="0" w:after="0"/>
              <w:jc w:val="center"/>
              <w:rPr>
                <w:rFonts w:ascii="Arial" w:hAnsi="Arial" w:cs="Arial"/>
                <w:b/>
                <w:sz w:val="24"/>
                <w:szCs w:val="24"/>
              </w:rPr>
            </w:pPr>
          </w:p>
        </w:tc>
        <w:tc>
          <w:tcPr>
            <w:tcW w:w="767" w:type="dxa"/>
          </w:tcPr>
          <w:p w14:paraId="4EF90BD9">
            <w:pPr>
              <w:widowControl w:val="0"/>
              <w:suppressAutoHyphens w:val="0"/>
              <w:spacing w:before="0" w:after="0"/>
              <w:jc w:val="center"/>
              <w:rPr>
                <w:rFonts w:ascii="Arial" w:hAnsi="Arial" w:cs="Arial"/>
                <w:b/>
                <w:sz w:val="24"/>
                <w:szCs w:val="24"/>
              </w:rPr>
            </w:pPr>
          </w:p>
        </w:tc>
        <w:tc>
          <w:tcPr>
            <w:tcW w:w="1097" w:type="dxa"/>
          </w:tcPr>
          <w:p w14:paraId="3383D429">
            <w:pPr>
              <w:widowControl w:val="0"/>
              <w:suppressAutoHyphens w:val="0"/>
              <w:spacing w:before="0" w:after="0"/>
              <w:jc w:val="center"/>
              <w:rPr>
                <w:rFonts w:ascii="Arial" w:hAnsi="Arial" w:cs="Arial"/>
                <w:b/>
                <w:sz w:val="24"/>
                <w:szCs w:val="24"/>
              </w:rPr>
            </w:pPr>
          </w:p>
        </w:tc>
      </w:tr>
      <w:tr w14:paraId="27968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3E506457">
            <w:pPr>
              <w:widowControl w:val="0"/>
              <w:suppressAutoHyphens w:val="0"/>
              <w:spacing w:before="0" w:after="0"/>
              <w:jc w:val="center"/>
              <w:rPr>
                <w:rFonts w:ascii="Arial" w:hAnsi="Arial" w:cs="Arial"/>
                <w:b/>
                <w:sz w:val="24"/>
                <w:szCs w:val="24"/>
              </w:rPr>
            </w:pPr>
          </w:p>
        </w:tc>
        <w:tc>
          <w:tcPr>
            <w:tcW w:w="1739" w:type="dxa"/>
          </w:tcPr>
          <w:p w14:paraId="26342FFD">
            <w:pPr>
              <w:widowControl w:val="0"/>
              <w:suppressAutoHyphens w:val="0"/>
              <w:spacing w:before="0" w:after="0"/>
              <w:jc w:val="center"/>
              <w:rPr>
                <w:rFonts w:ascii="Arial" w:hAnsi="Arial" w:cs="Arial"/>
                <w:b/>
                <w:sz w:val="24"/>
                <w:szCs w:val="24"/>
              </w:rPr>
            </w:pPr>
          </w:p>
        </w:tc>
        <w:tc>
          <w:tcPr>
            <w:tcW w:w="1053" w:type="dxa"/>
          </w:tcPr>
          <w:p w14:paraId="2B041604">
            <w:pPr>
              <w:widowControl w:val="0"/>
              <w:suppressAutoHyphens w:val="0"/>
              <w:spacing w:before="0" w:after="0"/>
              <w:jc w:val="center"/>
              <w:rPr>
                <w:rFonts w:ascii="Arial" w:hAnsi="Arial" w:cs="Arial"/>
                <w:b/>
                <w:sz w:val="24"/>
                <w:szCs w:val="24"/>
              </w:rPr>
            </w:pPr>
          </w:p>
        </w:tc>
        <w:tc>
          <w:tcPr>
            <w:tcW w:w="715" w:type="dxa"/>
          </w:tcPr>
          <w:p w14:paraId="7F7DD6F2">
            <w:pPr>
              <w:widowControl w:val="0"/>
              <w:suppressAutoHyphens w:val="0"/>
              <w:spacing w:before="0" w:after="0"/>
              <w:jc w:val="center"/>
              <w:rPr>
                <w:rFonts w:ascii="Arial" w:hAnsi="Arial" w:cs="Arial"/>
                <w:b/>
                <w:sz w:val="24"/>
                <w:szCs w:val="24"/>
              </w:rPr>
            </w:pPr>
          </w:p>
        </w:tc>
        <w:tc>
          <w:tcPr>
            <w:tcW w:w="989" w:type="dxa"/>
          </w:tcPr>
          <w:p w14:paraId="10E32C32">
            <w:pPr>
              <w:widowControl w:val="0"/>
              <w:suppressAutoHyphens w:val="0"/>
              <w:spacing w:before="0" w:after="0"/>
              <w:jc w:val="center"/>
              <w:rPr>
                <w:rFonts w:ascii="Arial" w:hAnsi="Arial" w:cs="Arial"/>
                <w:b/>
                <w:sz w:val="24"/>
                <w:szCs w:val="24"/>
              </w:rPr>
            </w:pPr>
          </w:p>
        </w:tc>
        <w:tc>
          <w:tcPr>
            <w:tcW w:w="1130" w:type="dxa"/>
          </w:tcPr>
          <w:p w14:paraId="5BD9B5DE">
            <w:pPr>
              <w:widowControl w:val="0"/>
              <w:suppressAutoHyphens w:val="0"/>
              <w:spacing w:before="0" w:after="0"/>
              <w:jc w:val="center"/>
              <w:rPr>
                <w:rFonts w:ascii="Arial" w:hAnsi="Arial" w:cs="Arial"/>
                <w:b/>
                <w:sz w:val="24"/>
                <w:szCs w:val="24"/>
              </w:rPr>
            </w:pPr>
          </w:p>
        </w:tc>
        <w:tc>
          <w:tcPr>
            <w:tcW w:w="1098" w:type="dxa"/>
          </w:tcPr>
          <w:p w14:paraId="1E72E919">
            <w:pPr>
              <w:widowControl w:val="0"/>
              <w:suppressAutoHyphens w:val="0"/>
              <w:spacing w:before="0" w:after="0"/>
              <w:jc w:val="center"/>
              <w:rPr>
                <w:rFonts w:ascii="Arial" w:hAnsi="Arial" w:cs="Arial"/>
                <w:b/>
                <w:sz w:val="24"/>
                <w:szCs w:val="24"/>
              </w:rPr>
            </w:pPr>
          </w:p>
        </w:tc>
        <w:tc>
          <w:tcPr>
            <w:tcW w:w="767" w:type="dxa"/>
          </w:tcPr>
          <w:p w14:paraId="59401BAD">
            <w:pPr>
              <w:widowControl w:val="0"/>
              <w:suppressAutoHyphens w:val="0"/>
              <w:spacing w:before="0" w:after="0"/>
              <w:jc w:val="center"/>
              <w:rPr>
                <w:rFonts w:ascii="Arial" w:hAnsi="Arial" w:cs="Arial"/>
                <w:b/>
                <w:sz w:val="24"/>
                <w:szCs w:val="24"/>
              </w:rPr>
            </w:pPr>
          </w:p>
        </w:tc>
        <w:tc>
          <w:tcPr>
            <w:tcW w:w="1097" w:type="dxa"/>
          </w:tcPr>
          <w:p w14:paraId="1A1EA15E">
            <w:pPr>
              <w:widowControl w:val="0"/>
              <w:suppressAutoHyphens w:val="0"/>
              <w:spacing w:before="0" w:after="0"/>
              <w:jc w:val="center"/>
              <w:rPr>
                <w:rFonts w:ascii="Arial" w:hAnsi="Arial" w:cs="Arial"/>
                <w:b/>
                <w:sz w:val="24"/>
                <w:szCs w:val="24"/>
              </w:rPr>
            </w:pPr>
          </w:p>
        </w:tc>
      </w:tr>
      <w:tr w14:paraId="43BC0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6B0770BB">
            <w:pPr>
              <w:widowControl w:val="0"/>
              <w:suppressAutoHyphens w:val="0"/>
              <w:spacing w:before="0" w:after="0"/>
              <w:jc w:val="center"/>
              <w:rPr>
                <w:rFonts w:ascii="Arial" w:hAnsi="Arial" w:cs="Arial"/>
                <w:b/>
                <w:sz w:val="24"/>
                <w:szCs w:val="24"/>
              </w:rPr>
            </w:pPr>
          </w:p>
        </w:tc>
        <w:tc>
          <w:tcPr>
            <w:tcW w:w="1739" w:type="dxa"/>
          </w:tcPr>
          <w:p w14:paraId="61F9110B">
            <w:pPr>
              <w:widowControl w:val="0"/>
              <w:suppressAutoHyphens w:val="0"/>
              <w:spacing w:before="0" w:after="0"/>
              <w:jc w:val="center"/>
              <w:rPr>
                <w:rFonts w:ascii="Arial" w:hAnsi="Arial" w:cs="Arial"/>
                <w:b/>
                <w:sz w:val="24"/>
                <w:szCs w:val="24"/>
              </w:rPr>
            </w:pPr>
          </w:p>
        </w:tc>
        <w:tc>
          <w:tcPr>
            <w:tcW w:w="1053" w:type="dxa"/>
          </w:tcPr>
          <w:p w14:paraId="26BD29E9">
            <w:pPr>
              <w:widowControl w:val="0"/>
              <w:suppressAutoHyphens w:val="0"/>
              <w:spacing w:before="0" w:after="0"/>
              <w:jc w:val="center"/>
              <w:rPr>
                <w:rFonts w:ascii="Arial" w:hAnsi="Arial" w:cs="Arial"/>
                <w:b/>
                <w:sz w:val="24"/>
                <w:szCs w:val="24"/>
              </w:rPr>
            </w:pPr>
          </w:p>
        </w:tc>
        <w:tc>
          <w:tcPr>
            <w:tcW w:w="715" w:type="dxa"/>
          </w:tcPr>
          <w:p w14:paraId="3E3AA636">
            <w:pPr>
              <w:widowControl w:val="0"/>
              <w:suppressAutoHyphens w:val="0"/>
              <w:spacing w:before="0" w:after="0"/>
              <w:jc w:val="center"/>
              <w:rPr>
                <w:rFonts w:ascii="Arial" w:hAnsi="Arial" w:cs="Arial"/>
                <w:b/>
                <w:sz w:val="24"/>
                <w:szCs w:val="24"/>
              </w:rPr>
            </w:pPr>
          </w:p>
        </w:tc>
        <w:tc>
          <w:tcPr>
            <w:tcW w:w="989" w:type="dxa"/>
          </w:tcPr>
          <w:p w14:paraId="48DF00A1">
            <w:pPr>
              <w:widowControl w:val="0"/>
              <w:suppressAutoHyphens w:val="0"/>
              <w:spacing w:before="0" w:after="0"/>
              <w:jc w:val="center"/>
              <w:rPr>
                <w:rFonts w:ascii="Arial" w:hAnsi="Arial" w:cs="Arial"/>
                <w:b/>
                <w:sz w:val="24"/>
                <w:szCs w:val="24"/>
              </w:rPr>
            </w:pPr>
          </w:p>
        </w:tc>
        <w:tc>
          <w:tcPr>
            <w:tcW w:w="1130" w:type="dxa"/>
          </w:tcPr>
          <w:p w14:paraId="44047F14">
            <w:pPr>
              <w:widowControl w:val="0"/>
              <w:suppressAutoHyphens w:val="0"/>
              <w:spacing w:before="0" w:after="0"/>
              <w:jc w:val="center"/>
              <w:rPr>
                <w:rFonts w:ascii="Arial" w:hAnsi="Arial" w:cs="Arial"/>
                <w:b/>
                <w:sz w:val="24"/>
                <w:szCs w:val="24"/>
              </w:rPr>
            </w:pPr>
          </w:p>
        </w:tc>
        <w:tc>
          <w:tcPr>
            <w:tcW w:w="1098" w:type="dxa"/>
          </w:tcPr>
          <w:p w14:paraId="462FA99C">
            <w:pPr>
              <w:widowControl w:val="0"/>
              <w:suppressAutoHyphens w:val="0"/>
              <w:spacing w:before="0" w:after="0"/>
              <w:jc w:val="center"/>
              <w:rPr>
                <w:rFonts w:ascii="Arial" w:hAnsi="Arial" w:cs="Arial"/>
                <w:b/>
                <w:sz w:val="24"/>
                <w:szCs w:val="24"/>
              </w:rPr>
            </w:pPr>
          </w:p>
        </w:tc>
        <w:tc>
          <w:tcPr>
            <w:tcW w:w="767" w:type="dxa"/>
          </w:tcPr>
          <w:p w14:paraId="73AD356E">
            <w:pPr>
              <w:widowControl w:val="0"/>
              <w:suppressAutoHyphens w:val="0"/>
              <w:spacing w:before="0" w:after="0"/>
              <w:jc w:val="center"/>
              <w:rPr>
                <w:rFonts w:ascii="Arial" w:hAnsi="Arial" w:cs="Arial"/>
                <w:b/>
                <w:sz w:val="24"/>
                <w:szCs w:val="24"/>
              </w:rPr>
            </w:pPr>
          </w:p>
        </w:tc>
        <w:tc>
          <w:tcPr>
            <w:tcW w:w="1097" w:type="dxa"/>
          </w:tcPr>
          <w:p w14:paraId="76456D2B">
            <w:pPr>
              <w:widowControl w:val="0"/>
              <w:suppressAutoHyphens w:val="0"/>
              <w:spacing w:before="0" w:after="0"/>
              <w:jc w:val="center"/>
              <w:rPr>
                <w:rFonts w:ascii="Arial" w:hAnsi="Arial" w:cs="Arial"/>
                <w:b/>
                <w:sz w:val="24"/>
                <w:szCs w:val="24"/>
              </w:rPr>
            </w:pPr>
          </w:p>
        </w:tc>
      </w:tr>
      <w:tr w14:paraId="415E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016AFFB0">
            <w:pPr>
              <w:widowControl w:val="0"/>
              <w:suppressAutoHyphens w:val="0"/>
              <w:spacing w:before="0" w:after="0"/>
              <w:jc w:val="center"/>
              <w:rPr>
                <w:rFonts w:ascii="Arial" w:hAnsi="Arial" w:cs="Arial"/>
                <w:b/>
                <w:sz w:val="24"/>
                <w:szCs w:val="24"/>
              </w:rPr>
            </w:pPr>
          </w:p>
        </w:tc>
        <w:tc>
          <w:tcPr>
            <w:tcW w:w="1739" w:type="dxa"/>
          </w:tcPr>
          <w:p w14:paraId="3CCBD90E">
            <w:pPr>
              <w:widowControl w:val="0"/>
              <w:suppressAutoHyphens w:val="0"/>
              <w:spacing w:before="0" w:after="0"/>
              <w:jc w:val="center"/>
              <w:rPr>
                <w:rFonts w:ascii="Arial" w:hAnsi="Arial" w:cs="Arial"/>
                <w:b/>
                <w:sz w:val="24"/>
                <w:szCs w:val="24"/>
              </w:rPr>
            </w:pPr>
          </w:p>
        </w:tc>
        <w:tc>
          <w:tcPr>
            <w:tcW w:w="1053" w:type="dxa"/>
          </w:tcPr>
          <w:p w14:paraId="35CA3045">
            <w:pPr>
              <w:widowControl w:val="0"/>
              <w:suppressAutoHyphens w:val="0"/>
              <w:spacing w:before="0" w:after="0"/>
              <w:jc w:val="center"/>
              <w:rPr>
                <w:rFonts w:ascii="Arial" w:hAnsi="Arial" w:cs="Arial"/>
                <w:b/>
                <w:sz w:val="24"/>
                <w:szCs w:val="24"/>
              </w:rPr>
            </w:pPr>
          </w:p>
        </w:tc>
        <w:tc>
          <w:tcPr>
            <w:tcW w:w="715" w:type="dxa"/>
          </w:tcPr>
          <w:p w14:paraId="0AE437AF">
            <w:pPr>
              <w:widowControl w:val="0"/>
              <w:suppressAutoHyphens w:val="0"/>
              <w:spacing w:before="0" w:after="0"/>
              <w:jc w:val="center"/>
              <w:rPr>
                <w:rFonts w:ascii="Arial" w:hAnsi="Arial" w:cs="Arial"/>
                <w:b/>
                <w:sz w:val="24"/>
                <w:szCs w:val="24"/>
              </w:rPr>
            </w:pPr>
          </w:p>
        </w:tc>
        <w:tc>
          <w:tcPr>
            <w:tcW w:w="989" w:type="dxa"/>
          </w:tcPr>
          <w:p w14:paraId="79C428DF">
            <w:pPr>
              <w:widowControl w:val="0"/>
              <w:suppressAutoHyphens w:val="0"/>
              <w:spacing w:before="0" w:after="0"/>
              <w:jc w:val="center"/>
              <w:rPr>
                <w:rFonts w:ascii="Arial" w:hAnsi="Arial" w:cs="Arial"/>
                <w:b/>
                <w:sz w:val="24"/>
                <w:szCs w:val="24"/>
              </w:rPr>
            </w:pPr>
          </w:p>
        </w:tc>
        <w:tc>
          <w:tcPr>
            <w:tcW w:w="1130" w:type="dxa"/>
          </w:tcPr>
          <w:p w14:paraId="143F1FD8">
            <w:pPr>
              <w:widowControl w:val="0"/>
              <w:suppressAutoHyphens w:val="0"/>
              <w:spacing w:before="0" w:after="0"/>
              <w:jc w:val="center"/>
              <w:rPr>
                <w:rFonts w:ascii="Arial" w:hAnsi="Arial" w:cs="Arial"/>
                <w:b/>
                <w:sz w:val="24"/>
                <w:szCs w:val="24"/>
              </w:rPr>
            </w:pPr>
          </w:p>
        </w:tc>
        <w:tc>
          <w:tcPr>
            <w:tcW w:w="1098" w:type="dxa"/>
          </w:tcPr>
          <w:p w14:paraId="52314A4F">
            <w:pPr>
              <w:widowControl w:val="0"/>
              <w:suppressAutoHyphens w:val="0"/>
              <w:spacing w:before="0" w:after="0"/>
              <w:jc w:val="center"/>
              <w:rPr>
                <w:rFonts w:ascii="Arial" w:hAnsi="Arial" w:cs="Arial"/>
                <w:b/>
                <w:sz w:val="24"/>
                <w:szCs w:val="24"/>
              </w:rPr>
            </w:pPr>
          </w:p>
        </w:tc>
        <w:tc>
          <w:tcPr>
            <w:tcW w:w="767" w:type="dxa"/>
          </w:tcPr>
          <w:p w14:paraId="2D1F2886">
            <w:pPr>
              <w:widowControl w:val="0"/>
              <w:suppressAutoHyphens w:val="0"/>
              <w:spacing w:before="0" w:after="0"/>
              <w:jc w:val="center"/>
              <w:rPr>
                <w:rFonts w:ascii="Arial" w:hAnsi="Arial" w:cs="Arial"/>
                <w:b/>
                <w:sz w:val="24"/>
                <w:szCs w:val="24"/>
              </w:rPr>
            </w:pPr>
          </w:p>
        </w:tc>
        <w:tc>
          <w:tcPr>
            <w:tcW w:w="1097" w:type="dxa"/>
          </w:tcPr>
          <w:p w14:paraId="6EBE650A">
            <w:pPr>
              <w:widowControl w:val="0"/>
              <w:suppressAutoHyphens w:val="0"/>
              <w:spacing w:before="0" w:after="0"/>
              <w:jc w:val="center"/>
              <w:rPr>
                <w:rFonts w:ascii="Arial" w:hAnsi="Arial" w:cs="Arial"/>
                <w:b/>
                <w:sz w:val="24"/>
                <w:szCs w:val="24"/>
              </w:rPr>
            </w:pPr>
          </w:p>
        </w:tc>
      </w:tr>
      <w:tr w14:paraId="44E3C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14BE9D76">
            <w:pPr>
              <w:widowControl w:val="0"/>
              <w:suppressAutoHyphens w:val="0"/>
              <w:spacing w:before="0" w:after="0"/>
              <w:jc w:val="center"/>
              <w:rPr>
                <w:rFonts w:ascii="Arial" w:hAnsi="Arial" w:cs="Arial"/>
                <w:b/>
                <w:sz w:val="24"/>
                <w:szCs w:val="24"/>
              </w:rPr>
            </w:pPr>
          </w:p>
        </w:tc>
        <w:tc>
          <w:tcPr>
            <w:tcW w:w="1739" w:type="dxa"/>
          </w:tcPr>
          <w:p w14:paraId="3A3B0961">
            <w:pPr>
              <w:widowControl w:val="0"/>
              <w:suppressAutoHyphens w:val="0"/>
              <w:spacing w:before="0" w:after="0"/>
              <w:jc w:val="center"/>
              <w:rPr>
                <w:rFonts w:ascii="Arial" w:hAnsi="Arial" w:cs="Arial"/>
                <w:b/>
                <w:sz w:val="24"/>
                <w:szCs w:val="24"/>
              </w:rPr>
            </w:pPr>
          </w:p>
        </w:tc>
        <w:tc>
          <w:tcPr>
            <w:tcW w:w="1053" w:type="dxa"/>
          </w:tcPr>
          <w:p w14:paraId="1CCF5E7E">
            <w:pPr>
              <w:widowControl w:val="0"/>
              <w:suppressAutoHyphens w:val="0"/>
              <w:spacing w:before="0" w:after="0"/>
              <w:jc w:val="center"/>
              <w:rPr>
                <w:rFonts w:ascii="Arial" w:hAnsi="Arial" w:cs="Arial"/>
                <w:b/>
                <w:sz w:val="24"/>
                <w:szCs w:val="24"/>
              </w:rPr>
            </w:pPr>
          </w:p>
        </w:tc>
        <w:tc>
          <w:tcPr>
            <w:tcW w:w="715" w:type="dxa"/>
          </w:tcPr>
          <w:p w14:paraId="48C36F40">
            <w:pPr>
              <w:widowControl w:val="0"/>
              <w:suppressAutoHyphens w:val="0"/>
              <w:spacing w:before="0" w:after="0"/>
              <w:jc w:val="center"/>
              <w:rPr>
                <w:rFonts w:ascii="Arial" w:hAnsi="Arial" w:cs="Arial"/>
                <w:b/>
                <w:sz w:val="24"/>
                <w:szCs w:val="24"/>
              </w:rPr>
            </w:pPr>
          </w:p>
        </w:tc>
        <w:tc>
          <w:tcPr>
            <w:tcW w:w="989" w:type="dxa"/>
          </w:tcPr>
          <w:p w14:paraId="2F7D8DD2">
            <w:pPr>
              <w:widowControl w:val="0"/>
              <w:suppressAutoHyphens w:val="0"/>
              <w:spacing w:before="0" w:after="0"/>
              <w:jc w:val="center"/>
              <w:rPr>
                <w:rFonts w:ascii="Arial" w:hAnsi="Arial" w:cs="Arial"/>
                <w:b/>
                <w:sz w:val="24"/>
                <w:szCs w:val="24"/>
              </w:rPr>
            </w:pPr>
          </w:p>
        </w:tc>
        <w:tc>
          <w:tcPr>
            <w:tcW w:w="1130" w:type="dxa"/>
          </w:tcPr>
          <w:p w14:paraId="3455DF9A">
            <w:pPr>
              <w:widowControl w:val="0"/>
              <w:suppressAutoHyphens w:val="0"/>
              <w:spacing w:before="0" w:after="0"/>
              <w:jc w:val="center"/>
              <w:rPr>
                <w:rFonts w:ascii="Arial" w:hAnsi="Arial" w:cs="Arial"/>
                <w:b/>
                <w:sz w:val="24"/>
                <w:szCs w:val="24"/>
              </w:rPr>
            </w:pPr>
          </w:p>
        </w:tc>
        <w:tc>
          <w:tcPr>
            <w:tcW w:w="1098" w:type="dxa"/>
          </w:tcPr>
          <w:p w14:paraId="15AB447D">
            <w:pPr>
              <w:widowControl w:val="0"/>
              <w:suppressAutoHyphens w:val="0"/>
              <w:spacing w:before="0" w:after="0"/>
              <w:jc w:val="center"/>
              <w:rPr>
                <w:rFonts w:ascii="Arial" w:hAnsi="Arial" w:cs="Arial"/>
                <w:b/>
                <w:sz w:val="24"/>
                <w:szCs w:val="24"/>
              </w:rPr>
            </w:pPr>
          </w:p>
        </w:tc>
        <w:tc>
          <w:tcPr>
            <w:tcW w:w="767" w:type="dxa"/>
          </w:tcPr>
          <w:p w14:paraId="6D5E32F8">
            <w:pPr>
              <w:widowControl w:val="0"/>
              <w:suppressAutoHyphens w:val="0"/>
              <w:spacing w:before="0" w:after="0"/>
              <w:jc w:val="center"/>
              <w:rPr>
                <w:rFonts w:ascii="Arial" w:hAnsi="Arial" w:cs="Arial"/>
                <w:b/>
                <w:sz w:val="24"/>
                <w:szCs w:val="24"/>
              </w:rPr>
            </w:pPr>
          </w:p>
        </w:tc>
        <w:tc>
          <w:tcPr>
            <w:tcW w:w="1097" w:type="dxa"/>
          </w:tcPr>
          <w:p w14:paraId="130EC4AE">
            <w:pPr>
              <w:widowControl w:val="0"/>
              <w:suppressAutoHyphens w:val="0"/>
              <w:spacing w:before="0" w:after="0"/>
              <w:jc w:val="center"/>
              <w:rPr>
                <w:rFonts w:ascii="Arial" w:hAnsi="Arial" w:cs="Arial"/>
                <w:b/>
                <w:sz w:val="24"/>
                <w:szCs w:val="24"/>
              </w:rPr>
            </w:pPr>
          </w:p>
        </w:tc>
      </w:tr>
      <w:tr w14:paraId="161E8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4679B0EF">
            <w:pPr>
              <w:widowControl w:val="0"/>
              <w:suppressAutoHyphens w:val="0"/>
              <w:spacing w:before="0" w:after="0"/>
              <w:jc w:val="center"/>
              <w:rPr>
                <w:rFonts w:ascii="Arial" w:hAnsi="Arial" w:cs="Arial"/>
                <w:b/>
                <w:sz w:val="24"/>
                <w:szCs w:val="24"/>
              </w:rPr>
            </w:pPr>
          </w:p>
        </w:tc>
        <w:tc>
          <w:tcPr>
            <w:tcW w:w="1739" w:type="dxa"/>
          </w:tcPr>
          <w:p w14:paraId="61EF930C">
            <w:pPr>
              <w:widowControl w:val="0"/>
              <w:suppressAutoHyphens w:val="0"/>
              <w:spacing w:before="0" w:after="0"/>
              <w:jc w:val="center"/>
              <w:rPr>
                <w:rFonts w:ascii="Arial" w:hAnsi="Arial" w:cs="Arial"/>
                <w:b/>
                <w:sz w:val="24"/>
                <w:szCs w:val="24"/>
              </w:rPr>
            </w:pPr>
          </w:p>
        </w:tc>
        <w:tc>
          <w:tcPr>
            <w:tcW w:w="1053" w:type="dxa"/>
          </w:tcPr>
          <w:p w14:paraId="122B6886">
            <w:pPr>
              <w:widowControl w:val="0"/>
              <w:suppressAutoHyphens w:val="0"/>
              <w:spacing w:before="0" w:after="0"/>
              <w:jc w:val="center"/>
              <w:rPr>
                <w:rFonts w:ascii="Arial" w:hAnsi="Arial" w:cs="Arial"/>
                <w:b/>
                <w:sz w:val="24"/>
                <w:szCs w:val="24"/>
              </w:rPr>
            </w:pPr>
          </w:p>
        </w:tc>
        <w:tc>
          <w:tcPr>
            <w:tcW w:w="715" w:type="dxa"/>
          </w:tcPr>
          <w:p w14:paraId="619A10F6">
            <w:pPr>
              <w:widowControl w:val="0"/>
              <w:suppressAutoHyphens w:val="0"/>
              <w:spacing w:before="0" w:after="0"/>
              <w:jc w:val="center"/>
              <w:rPr>
                <w:rFonts w:ascii="Arial" w:hAnsi="Arial" w:cs="Arial"/>
                <w:b/>
                <w:sz w:val="24"/>
                <w:szCs w:val="24"/>
              </w:rPr>
            </w:pPr>
          </w:p>
        </w:tc>
        <w:tc>
          <w:tcPr>
            <w:tcW w:w="989" w:type="dxa"/>
          </w:tcPr>
          <w:p w14:paraId="2F6C3753">
            <w:pPr>
              <w:widowControl w:val="0"/>
              <w:suppressAutoHyphens w:val="0"/>
              <w:spacing w:before="0" w:after="0"/>
              <w:jc w:val="center"/>
              <w:rPr>
                <w:rFonts w:ascii="Arial" w:hAnsi="Arial" w:cs="Arial"/>
                <w:b/>
                <w:sz w:val="24"/>
                <w:szCs w:val="24"/>
              </w:rPr>
            </w:pPr>
          </w:p>
        </w:tc>
        <w:tc>
          <w:tcPr>
            <w:tcW w:w="1130" w:type="dxa"/>
          </w:tcPr>
          <w:p w14:paraId="5CCEFFE6">
            <w:pPr>
              <w:widowControl w:val="0"/>
              <w:suppressAutoHyphens w:val="0"/>
              <w:spacing w:before="0" w:after="0"/>
              <w:jc w:val="center"/>
              <w:rPr>
                <w:rFonts w:ascii="Arial" w:hAnsi="Arial" w:cs="Arial"/>
                <w:b/>
                <w:sz w:val="24"/>
                <w:szCs w:val="24"/>
              </w:rPr>
            </w:pPr>
          </w:p>
        </w:tc>
        <w:tc>
          <w:tcPr>
            <w:tcW w:w="1098" w:type="dxa"/>
          </w:tcPr>
          <w:p w14:paraId="527A5B4F">
            <w:pPr>
              <w:widowControl w:val="0"/>
              <w:suppressAutoHyphens w:val="0"/>
              <w:spacing w:before="0" w:after="0"/>
              <w:jc w:val="center"/>
              <w:rPr>
                <w:rFonts w:ascii="Arial" w:hAnsi="Arial" w:cs="Arial"/>
                <w:b/>
                <w:sz w:val="24"/>
                <w:szCs w:val="24"/>
              </w:rPr>
            </w:pPr>
          </w:p>
        </w:tc>
        <w:tc>
          <w:tcPr>
            <w:tcW w:w="767" w:type="dxa"/>
          </w:tcPr>
          <w:p w14:paraId="4BDD94A0">
            <w:pPr>
              <w:widowControl w:val="0"/>
              <w:suppressAutoHyphens w:val="0"/>
              <w:spacing w:before="0" w:after="0"/>
              <w:jc w:val="center"/>
              <w:rPr>
                <w:rFonts w:ascii="Arial" w:hAnsi="Arial" w:cs="Arial"/>
                <w:b/>
                <w:sz w:val="24"/>
                <w:szCs w:val="24"/>
              </w:rPr>
            </w:pPr>
          </w:p>
        </w:tc>
        <w:tc>
          <w:tcPr>
            <w:tcW w:w="1097" w:type="dxa"/>
          </w:tcPr>
          <w:p w14:paraId="3F748E72">
            <w:pPr>
              <w:widowControl w:val="0"/>
              <w:suppressAutoHyphens w:val="0"/>
              <w:spacing w:before="0" w:after="0"/>
              <w:jc w:val="center"/>
              <w:rPr>
                <w:rFonts w:ascii="Arial" w:hAnsi="Arial" w:cs="Arial"/>
                <w:b/>
                <w:sz w:val="24"/>
                <w:szCs w:val="24"/>
              </w:rPr>
            </w:pPr>
          </w:p>
        </w:tc>
      </w:tr>
      <w:tr w14:paraId="70ED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516E1764">
            <w:pPr>
              <w:widowControl w:val="0"/>
              <w:suppressAutoHyphens w:val="0"/>
              <w:spacing w:before="0" w:after="0"/>
              <w:jc w:val="center"/>
              <w:rPr>
                <w:rFonts w:ascii="Arial" w:hAnsi="Arial" w:cs="Arial"/>
                <w:b/>
                <w:sz w:val="24"/>
                <w:szCs w:val="24"/>
              </w:rPr>
            </w:pPr>
          </w:p>
        </w:tc>
        <w:tc>
          <w:tcPr>
            <w:tcW w:w="1739" w:type="dxa"/>
          </w:tcPr>
          <w:p w14:paraId="5F7B8DAC">
            <w:pPr>
              <w:widowControl w:val="0"/>
              <w:suppressAutoHyphens w:val="0"/>
              <w:spacing w:before="0" w:after="0"/>
              <w:jc w:val="center"/>
              <w:rPr>
                <w:rFonts w:ascii="Arial" w:hAnsi="Arial" w:cs="Arial"/>
                <w:b/>
                <w:sz w:val="24"/>
                <w:szCs w:val="24"/>
              </w:rPr>
            </w:pPr>
          </w:p>
        </w:tc>
        <w:tc>
          <w:tcPr>
            <w:tcW w:w="1053" w:type="dxa"/>
          </w:tcPr>
          <w:p w14:paraId="6B9AD190">
            <w:pPr>
              <w:widowControl w:val="0"/>
              <w:suppressAutoHyphens w:val="0"/>
              <w:spacing w:before="0" w:after="0"/>
              <w:jc w:val="center"/>
              <w:rPr>
                <w:rFonts w:ascii="Arial" w:hAnsi="Arial" w:cs="Arial"/>
                <w:b/>
                <w:sz w:val="24"/>
                <w:szCs w:val="24"/>
              </w:rPr>
            </w:pPr>
          </w:p>
        </w:tc>
        <w:tc>
          <w:tcPr>
            <w:tcW w:w="715" w:type="dxa"/>
          </w:tcPr>
          <w:p w14:paraId="402F4843">
            <w:pPr>
              <w:widowControl w:val="0"/>
              <w:suppressAutoHyphens w:val="0"/>
              <w:spacing w:before="0" w:after="0"/>
              <w:jc w:val="center"/>
              <w:rPr>
                <w:rFonts w:ascii="Arial" w:hAnsi="Arial" w:cs="Arial"/>
                <w:b/>
                <w:sz w:val="24"/>
                <w:szCs w:val="24"/>
              </w:rPr>
            </w:pPr>
          </w:p>
        </w:tc>
        <w:tc>
          <w:tcPr>
            <w:tcW w:w="989" w:type="dxa"/>
          </w:tcPr>
          <w:p w14:paraId="5D1A2529">
            <w:pPr>
              <w:widowControl w:val="0"/>
              <w:suppressAutoHyphens w:val="0"/>
              <w:spacing w:before="0" w:after="0"/>
              <w:jc w:val="center"/>
              <w:rPr>
                <w:rFonts w:ascii="Arial" w:hAnsi="Arial" w:cs="Arial"/>
                <w:b/>
                <w:sz w:val="24"/>
                <w:szCs w:val="24"/>
              </w:rPr>
            </w:pPr>
          </w:p>
        </w:tc>
        <w:tc>
          <w:tcPr>
            <w:tcW w:w="1130" w:type="dxa"/>
          </w:tcPr>
          <w:p w14:paraId="72CB414E">
            <w:pPr>
              <w:widowControl w:val="0"/>
              <w:suppressAutoHyphens w:val="0"/>
              <w:spacing w:before="0" w:after="0"/>
              <w:jc w:val="center"/>
              <w:rPr>
                <w:rFonts w:ascii="Arial" w:hAnsi="Arial" w:cs="Arial"/>
                <w:b/>
                <w:sz w:val="24"/>
                <w:szCs w:val="24"/>
              </w:rPr>
            </w:pPr>
          </w:p>
        </w:tc>
        <w:tc>
          <w:tcPr>
            <w:tcW w:w="1098" w:type="dxa"/>
          </w:tcPr>
          <w:p w14:paraId="4C029029">
            <w:pPr>
              <w:widowControl w:val="0"/>
              <w:suppressAutoHyphens w:val="0"/>
              <w:spacing w:before="0" w:after="0"/>
              <w:jc w:val="center"/>
              <w:rPr>
                <w:rFonts w:ascii="Arial" w:hAnsi="Arial" w:cs="Arial"/>
                <w:b/>
                <w:sz w:val="24"/>
                <w:szCs w:val="24"/>
              </w:rPr>
            </w:pPr>
          </w:p>
        </w:tc>
        <w:tc>
          <w:tcPr>
            <w:tcW w:w="767" w:type="dxa"/>
          </w:tcPr>
          <w:p w14:paraId="01788020">
            <w:pPr>
              <w:widowControl w:val="0"/>
              <w:suppressAutoHyphens w:val="0"/>
              <w:spacing w:before="0" w:after="0"/>
              <w:jc w:val="center"/>
              <w:rPr>
                <w:rFonts w:ascii="Arial" w:hAnsi="Arial" w:cs="Arial"/>
                <w:b/>
                <w:sz w:val="24"/>
                <w:szCs w:val="24"/>
              </w:rPr>
            </w:pPr>
          </w:p>
        </w:tc>
        <w:tc>
          <w:tcPr>
            <w:tcW w:w="1097" w:type="dxa"/>
          </w:tcPr>
          <w:p w14:paraId="5C9C0DB1">
            <w:pPr>
              <w:widowControl w:val="0"/>
              <w:suppressAutoHyphens w:val="0"/>
              <w:spacing w:before="0" w:after="0"/>
              <w:jc w:val="center"/>
              <w:rPr>
                <w:rFonts w:ascii="Arial" w:hAnsi="Arial" w:cs="Arial"/>
                <w:b/>
                <w:sz w:val="24"/>
                <w:szCs w:val="24"/>
              </w:rPr>
            </w:pPr>
          </w:p>
        </w:tc>
      </w:tr>
      <w:tr w14:paraId="3BC40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3947D2B8">
            <w:pPr>
              <w:widowControl w:val="0"/>
              <w:suppressAutoHyphens w:val="0"/>
              <w:spacing w:before="0" w:after="0"/>
              <w:jc w:val="center"/>
              <w:rPr>
                <w:rFonts w:ascii="Arial" w:hAnsi="Arial" w:cs="Arial"/>
                <w:b/>
                <w:sz w:val="24"/>
                <w:szCs w:val="24"/>
              </w:rPr>
            </w:pPr>
          </w:p>
        </w:tc>
        <w:tc>
          <w:tcPr>
            <w:tcW w:w="1739" w:type="dxa"/>
          </w:tcPr>
          <w:p w14:paraId="62E394A9">
            <w:pPr>
              <w:widowControl w:val="0"/>
              <w:suppressAutoHyphens w:val="0"/>
              <w:spacing w:before="0" w:after="0"/>
              <w:jc w:val="center"/>
              <w:rPr>
                <w:rFonts w:ascii="Arial" w:hAnsi="Arial" w:cs="Arial"/>
                <w:b/>
                <w:sz w:val="24"/>
                <w:szCs w:val="24"/>
              </w:rPr>
            </w:pPr>
          </w:p>
        </w:tc>
        <w:tc>
          <w:tcPr>
            <w:tcW w:w="1053" w:type="dxa"/>
          </w:tcPr>
          <w:p w14:paraId="49D58FA5">
            <w:pPr>
              <w:widowControl w:val="0"/>
              <w:suppressAutoHyphens w:val="0"/>
              <w:spacing w:before="0" w:after="0"/>
              <w:jc w:val="center"/>
              <w:rPr>
                <w:rFonts w:ascii="Arial" w:hAnsi="Arial" w:cs="Arial"/>
                <w:b/>
                <w:sz w:val="24"/>
                <w:szCs w:val="24"/>
              </w:rPr>
            </w:pPr>
          </w:p>
        </w:tc>
        <w:tc>
          <w:tcPr>
            <w:tcW w:w="715" w:type="dxa"/>
          </w:tcPr>
          <w:p w14:paraId="31736B64">
            <w:pPr>
              <w:widowControl w:val="0"/>
              <w:suppressAutoHyphens w:val="0"/>
              <w:spacing w:before="0" w:after="0"/>
              <w:jc w:val="center"/>
              <w:rPr>
                <w:rFonts w:ascii="Arial" w:hAnsi="Arial" w:cs="Arial"/>
                <w:b/>
                <w:sz w:val="24"/>
                <w:szCs w:val="24"/>
              </w:rPr>
            </w:pPr>
          </w:p>
        </w:tc>
        <w:tc>
          <w:tcPr>
            <w:tcW w:w="989" w:type="dxa"/>
          </w:tcPr>
          <w:p w14:paraId="5AA0A3E3">
            <w:pPr>
              <w:widowControl w:val="0"/>
              <w:suppressAutoHyphens w:val="0"/>
              <w:spacing w:before="0" w:after="0"/>
              <w:jc w:val="center"/>
              <w:rPr>
                <w:rFonts w:ascii="Arial" w:hAnsi="Arial" w:cs="Arial"/>
                <w:b/>
                <w:sz w:val="24"/>
                <w:szCs w:val="24"/>
              </w:rPr>
            </w:pPr>
          </w:p>
        </w:tc>
        <w:tc>
          <w:tcPr>
            <w:tcW w:w="1130" w:type="dxa"/>
          </w:tcPr>
          <w:p w14:paraId="77CFCC1E">
            <w:pPr>
              <w:widowControl w:val="0"/>
              <w:suppressAutoHyphens w:val="0"/>
              <w:spacing w:before="0" w:after="0"/>
              <w:jc w:val="center"/>
              <w:rPr>
                <w:rFonts w:ascii="Arial" w:hAnsi="Arial" w:cs="Arial"/>
                <w:b/>
                <w:sz w:val="24"/>
                <w:szCs w:val="24"/>
              </w:rPr>
            </w:pPr>
          </w:p>
        </w:tc>
        <w:tc>
          <w:tcPr>
            <w:tcW w:w="1098" w:type="dxa"/>
          </w:tcPr>
          <w:p w14:paraId="46A15ED8">
            <w:pPr>
              <w:widowControl w:val="0"/>
              <w:suppressAutoHyphens w:val="0"/>
              <w:spacing w:before="0" w:after="0"/>
              <w:jc w:val="center"/>
              <w:rPr>
                <w:rFonts w:ascii="Arial" w:hAnsi="Arial" w:cs="Arial"/>
                <w:b/>
                <w:sz w:val="24"/>
                <w:szCs w:val="24"/>
              </w:rPr>
            </w:pPr>
          </w:p>
        </w:tc>
        <w:tc>
          <w:tcPr>
            <w:tcW w:w="767" w:type="dxa"/>
          </w:tcPr>
          <w:p w14:paraId="22E752D8">
            <w:pPr>
              <w:widowControl w:val="0"/>
              <w:suppressAutoHyphens w:val="0"/>
              <w:spacing w:before="0" w:after="0"/>
              <w:jc w:val="center"/>
              <w:rPr>
                <w:rFonts w:ascii="Arial" w:hAnsi="Arial" w:cs="Arial"/>
                <w:b/>
                <w:sz w:val="24"/>
                <w:szCs w:val="24"/>
              </w:rPr>
            </w:pPr>
          </w:p>
        </w:tc>
        <w:tc>
          <w:tcPr>
            <w:tcW w:w="1097" w:type="dxa"/>
          </w:tcPr>
          <w:p w14:paraId="4618FCFC">
            <w:pPr>
              <w:widowControl w:val="0"/>
              <w:suppressAutoHyphens w:val="0"/>
              <w:spacing w:before="0" w:after="0"/>
              <w:jc w:val="center"/>
              <w:rPr>
                <w:rFonts w:ascii="Arial" w:hAnsi="Arial" w:cs="Arial"/>
                <w:b/>
                <w:sz w:val="24"/>
                <w:szCs w:val="24"/>
              </w:rPr>
            </w:pPr>
          </w:p>
        </w:tc>
      </w:tr>
      <w:tr w14:paraId="51A02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0DC17469">
            <w:pPr>
              <w:widowControl w:val="0"/>
              <w:suppressAutoHyphens w:val="0"/>
              <w:spacing w:before="0" w:after="0"/>
              <w:jc w:val="center"/>
              <w:rPr>
                <w:rFonts w:ascii="Arial" w:hAnsi="Arial" w:cs="Arial"/>
                <w:b/>
                <w:sz w:val="24"/>
                <w:szCs w:val="24"/>
              </w:rPr>
            </w:pPr>
          </w:p>
        </w:tc>
        <w:tc>
          <w:tcPr>
            <w:tcW w:w="1739" w:type="dxa"/>
          </w:tcPr>
          <w:p w14:paraId="3076AFCB">
            <w:pPr>
              <w:widowControl w:val="0"/>
              <w:suppressAutoHyphens w:val="0"/>
              <w:spacing w:before="0" w:after="0"/>
              <w:jc w:val="center"/>
              <w:rPr>
                <w:rFonts w:ascii="Arial" w:hAnsi="Arial" w:cs="Arial"/>
                <w:b/>
                <w:sz w:val="24"/>
                <w:szCs w:val="24"/>
              </w:rPr>
            </w:pPr>
          </w:p>
        </w:tc>
        <w:tc>
          <w:tcPr>
            <w:tcW w:w="1053" w:type="dxa"/>
          </w:tcPr>
          <w:p w14:paraId="6FCCCA60">
            <w:pPr>
              <w:widowControl w:val="0"/>
              <w:suppressAutoHyphens w:val="0"/>
              <w:spacing w:before="0" w:after="0"/>
              <w:jc w:val="center"/>
              <w:rPr>
                <w:rFonts w:ascii="Arial" w:hAnsi="Arial" w:cs="Arial"/>
                <w:b/>
                <w:sz w:val="24"/>
                <w:szCs w:val="24"/>
              </w:rPr>
            </w:pPr>
          </w:p>
        </w:tc>
        <w:tc>
          <w:tcPr>
            <w:tcW w:w="715" w:type="dxa"/>
          </w:tcPr>
          <w:p w14:paraId="7E16373F">
            <w:pPr>
              <w:widowControl w:val="0"/>
              <w:suppressAutoHyphens w:val="0"/>
              <w:spacing w:before="0" w:after="0"/>
              <w:jc w:val="center"/>
              <w:rPr>
                <w:rFonts w:ascii="Arial" w:hAnsi="Arial" w:cs="Arial"/>
                <w:b/>
                <w:sz w:val="24"/>
                <w:szCs w:val="24"/>
              </w:rPr>
            </w:pPr>
          </w:p>
        </w:tc>
        <w:tc>
          <w:tcPr>
            <w:tcW w:w="989" w:type="dxa"/>
          </w:tcPr>
          <w:p w14:paraId="6C75CEAE">
            <w:pPr>
              <w:widowControl w:val="0"/>
              <w:suppressAutoHyphens w:val="0"/>
              <w:spacing w:before="0" w:after="0"/>
              <w:jc w:val="center"/>
              <w:rPr>
                <w:rFonts w:ascii="Arial" w:hAnsi="Arial" w:cs="Arial"/>
                <w:b/>
                <w:sz w:val="24"/>
                <w:szCs w:val="24"/>
              </w:rPr>
            </w:pPr>
          </w:p>
        </w:tc>
        <w:tc>
          <w:tcPr>
            <w:tcW w:w="1130" w:type="dxa"/>
          </w:tcPr>
          <w:p w14:paraId="0F9D72F9">
            <w:pPr>
              <w:widowControl w:val="0"/>
              <w:suppressAutoHyphens w:val="0"/>
              <w:spacing w:before="0" w:after="0"/>
              <w:jc w:val="center"/>
              <w:rPr>
                <w:rFonts w:ascii="Arial" w:hAnsi="Arial" w:cs="Arial"/>
                <w:b/>
                <w:sz w:val="24"/>
                <w:szCs w:val="24"/>
              </w:rPr>
            </w:pPr>
          </w:p>
        </w:tc>
        <w:tc>
          <w:tcPr>
            <w:tcW w:w="1098" w:type="dxa"/>
          </w:tcPr>
          <w:p w14:paraId="2EFEE1BD">
            <w:pPr>
              <w:widowControl w:val="0"/>
              <w:suppressAutoHyphens w:val="0"/>
              <w:spacing w:before="0" w:after="0"/>
              <w:jc w:val="center"/>
              <w:rPr>
                <w:rFonts w:ascii="Arial" w:hAnsi="Arial" w:cs="Arial"/>
                <w:b/>
                <w:sz w:val="24"/>
                <w:szCs w:val="24"/>
              </w:rPr>
            </w:pPr>
          </w:p>
        </w:tc>
        <w:tc>
          <w:tcPr>
            <w:tcW w:w="767" w:type="dxa"/>
          </w:tcPr>
          <w:p w14:paraId="1749FE4E">
            <w:pPr>
              <w:widowControl w:val="0"/>
              <w:suppressAutoHyphens w:val="0"/>
              <w:spacing w:before="0" w:after="0"/>
              <w:jc w:val="center"/>
              <w:rPr>
                <w:rFonts w:ascii="Arial" w:hAnsi="Arial" w:cs="Arial"/>
                <w:b/>
                <w:sz w:val="24"/>
                <w:szCs w:val="24"/>
              </w:rPr>
            </w:pPr>
          </w:p>
        </w:tc>
        <w:tc>
          <w:tcPr>
            <w:tcW w:w="1097" w:type="dxa"/>
          </w:tcPr>
          <w:p w14:paraId="3B9BBF65">
            <w:pPr>
              <w:widowControl w:val="0"/>
              <w:suppressAutoHyphens w:val="0"/>
              <w:spacing w:before="0" w:after="0"/>
              <w:jc w:val="center"/>
              <w:rPr>
                <w:rFonts w:ascii="Arial" w:hAnsi="Arial" w:cs="Arial"/>
                <w:b/>
                <w:sz w:val="24"/>
                <w:szCs w:val="24"/>
              </w:rPr>
            </w:pPr>
          </w:p>
        </w:tc>
      </w:tr>
      <w:tr w14:paraId="078F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0151F109">
            <w:pPr>
              <w:widowControl w:val="0"/>
              <w:suppressAutoHyphens w:val="0"/>
              <w:spacing w:before="0" w:after="0"/>
              <w:jc w:val="center"/>
              <w:rPr>
                <w:rFonts w:ascii="Arial" w:hAnsi="Arial" w:cs="Arial"/>
                <w:b/>
                <w:sz w:val="24"/>
                <w:szCs w:val="24"/>
              </w:rPr>
            </w:pPr>
          </w:p>
        </w:tc>
        <w:tc>
          <w:tcPr>
            <w:tcW w:w="1739" w:type="dxa"/>
          </w:tcPr>
          <w:p w14:paraId="4E6316BC">
            <w:pPr>
              <w:widowControl w:val="0"/>
              <w:suppressAutoHyphens w:val="0"/>
              <w:spacing w:before="0" w:after="0"/>
              <w:jc w:val="center"/>
              <w:rPr>
                <w:rFonts w:ascii="Arial" w:hAnsi="Arial" w:cs="Arial"/>
                <w:b/>
                <w:sz w:val="24"/>
                <w:szCs w:val="24"/>
              </w:rPr>
            </w:pPr>
          </w:p>
        </w:tc>
        <w:tc>
          <w:tcPr>
            <w:tcW w:w="1053" w:type="dxa"/>
          </w:tcPr>
          <w:p w14:paraId="5E1E16F9">
            <w:pPr>
              <w:widowControl w:val="0"/>
              <w:suppressAutoHyphens w:val="0"/>
              <w:spacing w:before="0" w:after="0"/>
              <w:jc w:val="center"/>
              <w:rPr>
                <w:rFonts w:ascii="Arial" w:hAnsi="Arial" w:cs="Arial"/>
                <w:b/>
                <w:sz w:val="24"/>
                <w:szCs w:val="24"/>
              </w:rPr>
            </w:pPr>
          </w:p>
        </w:tc>
        <w:tc>
          <w:tcPr>
            <w:tcW w:w="715" w:type="dxa"/>
          </w:tcPr>
          <w:p w14:paraId="16A0F4E3">
            <w:pPr>
              <w:widowControl w:val="0"/>
              <w:suppressAutoHyphens w:val="0"/>
              <w:spacing w:before="0" w:after="0"/>
              <w:jc w:val="center"/>
              <w:rPr>
                <w:rFonts w:ascii="Arial" w:hAnsi="Arial" w:cs="Arial"/>
                <w:b/>
                <w:sz w:val="24"/>
                <w:szCs w:val="24"/>
              </w:rPr>
            </w:pPr>
          </w:p>
        </w:tc>
        <w:tc>
          <w:tcPr>
            <w:tcW w:w="989" w:type="dxa"/>
          </w:tcPr>
          <w:p w14:paraId="0D06592C">
            <w:pPr>
              <w:widowControl w:val="0"/>
              <w:suppressAutoHyphens w:val="0"/>
              <w:spacing w:before="0" w:after="0"/>
              <w:jc w:val="center"/>
              <w:rPr>
                <w:rFonts w:ascii="Arial" w:hAnsi="Arial" w:cs="Arial"/>
                <w:b/>
                <w:sz w:val="24"/>
                <w:szCs w:val="24"/>
              </w:rPr>
            </w:pPr>
          </w:p>
        </w:tc>
        <w:tc>
          <w:tcPr>
            <w:tcW w:w="1130" w:type="dxa"/>
          </w:tcPr>
          <w:p w14:paraId="4A69598B">
            <w:pPr>
              <w:widowControl w:val="0"/>
              <w:suppressAutoHyphens w:val="0"/>
              <w:spacing w:before="0" w:after="0"/>
              <w:jc w:val="center"/>
              <w:rPr>
                <w:rFonts w:ascii="Arial" w:hAnsi="Arial" w:cs="Arial"/>
                <w:b/>
                <w:sz w:val="24"/>
                <w:szCs w:val="24"/>
              </w:rPr>
            </w:pPr>
          </w:p>
        </w:tc>
        <w:tc>
          <w:tcPr>
            <w:tcW w:w="1098" w:type="dxa"/>
          </w:tcPr>
          <w:p w14:paraId="6027DECE">
            <w:pPr>
              <w:widowControl w:val="0"/>
              <w:suppressAutoHyphens w:val="0"/>
              <w:spacing w:before="0" w:after="0"/>
              <w:jc w:val="center"/>
              <w:rPr>
                <w:rFonts w:ascii="Arial" w:hAnsi="Arial" w:cs="Arial"/>
                <w:b/>
                <w:sz w:val="24"/>
                <w:szCs w:val="24"/>
              </w:rPr>
            </w:pPr>
          </w:p>
        </w:tc>
        <w:tc>
          <w:tcPr>
            <w:tcW w:w="767" w:type="dxa"/>
          </w:tcPr>
          <w:p w14:paraId="4EAAB3C7">
            <w:pPr>
              <w:widowControl w:val="0"/>
              <w:suppressAutoHyphens w:val="0"/>
              <w:spacing w:before="0" w:after="0"/>
              <w:jc w:val="center"/>
              <w:rPr>
                <w:rFonts w:ascii="Arial" w:hAnsi="Arial" w:cs="Arial"/>
                <w:b/>
                <w:sz w:val="24"/>
                <w:szCs w:val="24"/>
              </w:rPr>
            </w:pPr>
          </w:p>
        </w:tc>
        <w:tc>
          <w:tcPr>
            <w:tcW w:w="1097" w:type="dxa"/>
          </w:tcPr>
          <w:p w14:paraId="511E8701">
            <w:pPr>
              <w:widowControl w:val="0"/>
              <w:suppressAutoHyphens w:val="0"/>
              <w:spacing w:before="0" w:after="0"/>
              <w:jc w:val="center"/>
              <w:rPr>
                <w:rFonts w:ascii="Arial" w:hAnsi="Arial" w:cs="Arial"/>
                <w:b/>
                <w:sz w:val="24"/>
                <w:szCs w:val="24"/>
              </w:rPr>
            </w:pPr>
          </w:p>
        </w:tc>
      </w:tr>
      <w:tr w14:paraId="141F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34AB7E3E">
            <w:pPr>
              <w:widowControl w:val="0"/>
              <w:suppressAutoHyphens w:val="0"/>
              <w:spacing w:before="0" w:after="0"/>
              <w:jc w:val="center"/>
              <w:rPr>
                <w:rFonts w:ascii="Arial" w:hAnsi="Arial" w:cs="Arial"/>
                <w:b/>
                <w:sz w:val="24"/>
                <w:szCs w:val="24"/>
              </w:rPr>
            </w:pPr>
          </w:p>
        </w:tc>
        <w:tc>
          <w:tcPr>
            <w:tcW w:w="1739" w:type="dxa"/>
          </w:tcPr>
          <w:p w14:paraId="01C7A9E7">
            <w:pPr>
              <w:widowControl w:val="0"/>
              <w:suppressAutoHyphens w:val="0"/>
              <w:spacing w:before="0" w:after="0"/>
              <w:jc w:val="center"/>
              <w:rPr>
                <w:rFonts w:ascii="Arial" w:hAnsi="Arial" w:cs="Arial"/>
                <w:b/>
                <w:sz w:val="24"/>
                <w:szCs w:val="24"/>
              </w:rPr>
            </w:pPr>
          </w:p>
        </w:tc>
        <w:tc>
          <w:tcPr>
            <w:tcW w:w="1053" w:type="dxa"/>
          </w:tcPr>
          <w:p w14:paraId="13EACA67">
            <w:pPr>
              <w:widowControl w:val="0"/>
              <w:suppressAutoHyphens w:val="0"/>
              <w:spacing w:before="0" w:after="0"/>
              <w:jc w:val="center"/>
              <w:rPr>
                <w:rFonts w:ascii="Arial" w:hAnsi="Arial" w:cs="Arial"/>
                <w:b/>
                <w:sz w:val="24"/>
                <w:szCs w:val="24"/>
              </w:rPr>
            </w:pPr>
          </w:p>
        </w:tc>
        <w:tc>
          <w:tcPr>
            <w:tcW w:w="715" w:type="dxa"/>
          </w:tcPr>
          <w:p w14:paraId="57C0A197">
            <w:pPr>
              <w:widowControl w:val="0"/>
              <w:suppressAutoHyphens w:val="0"/>
              <w:spacing w:before="0" w:after="0"/>
              <w:jc w:val="center"/>
              <w:rPr>
                <w:rFonts w:ascii="Arial" w:hAnsi="Arial" w:cs="Arial"/>
                <w:b/>
                <w:sz w:val="24"/>
                <w:szCs w:val="24"/>
              </w:rPr>
            </w:pPr>
          </w:p>
        </w:tc>
        <w:tc>
          <w:tcPr>
            <w:tcW w:w="989" w:type="dxa"/>
          </w:tcPr>
          <w:p w14:paraId="109C3790">
            <w:pPr>
              <w:widowControl w:val="0"/>
              <w:suppressAutoHyphens w:val="0"/>
              <w:spacing w:before="0" w:after="0"/>
              <w:jc w:val="center"/>
              <w:rPr>
                <w:rFonts w:ascii="Arial" w:hAnsi="Arial" w:cs="Arial"/>
                <w:b/>
                <w:sz w:val="24"/>
                <w:szCs w:val="24"/>
              </w:rPr>
            </w:pPr>
          </w:p>
        </w:tc>
        <w:tc>
          <w:tcPr>
            <w:tcW w:w="1130" w:type="dxa"/>
          </w:tcPr>
          <w:p w14:paraId="6F92BC15">
            <w:pPr>
              <w:widowControl w:val="0"/>
              <w:suppressAutoHyphens w:val="0"/>
              <w:spacing w:before="0" w:after="0"/>
              <w:jc w:val="center"/>
              <w:rPr>
                <w:rFonts w:ascii="Arial" w:hAnsi="Arial" w:cs="Arial"/>
                <w:b/>
                <w:sz w:val="24"/>
                <w:szCs w:val="24"/>
              </w:rPr>
            </w:pPr>
          </w:p>
        </w:tc>
        <w:tc>
          <w:tcPr>
            <w:tcW w:w="1098" w:type="dxa"/>
          </w:tcPr>
          <w:p w14:paraId="42C685A8">
            <w:pPr>
              <w:widowControl w:val="0"/>
              <w:suppressAutoHyphens w:val="0"/>
              <w:spacing w:before="0" w:after="0"/>
              <w:jc w:val="center"/>
              <w:rPr>
                <w:rFonts w:ascii="Arial" w:hAnsi="Arial" w:cs="Arial"/>
                <w:b/>
                <w:sz w:val="24"/>
                <w:szCs w:val="24"/>
              </w:rPr>
            </w:pPr>
          </w:p>
        </w:tc>
        <w:tc>
          <w:tcPr>
            <w:tcW w:w="767" w:type="dxa"/>
          </w:tcPr>
          <w:p w14:paraId="785BF32B">
            <w:pPr>
              <w:widowControl w:val="0"/>
              <w:suppressAutoHyphens w:val="0"/>
              <w:spacing w:before="0" w:after="0"/>
              <w:jc w:val="center"/>
              <w:rPr>
                <w:rFonts w:ascii="Arial" w:hAnsi="Arial" w:cs="Arial"/>
                <w:b/>
                <w:sz w:val="24"/>
                <w:szCs w:val="24"/>
              </w:rPr>
            </w:pPr>
          </w:p>
        </w:tc>
        <w:tc>
          <w:tcPr>
            <w:tcW w:w="1097" w:type="dxa"/>
          </w:tcPr>
          <w:p w14:paraId="73D94BE4">
            <w:pPr>
              <w:widowControl w:val="0"/>
              <w:suppressAutoHyphens w:val="0"/>
              <w:spacing w:before="0" w:after="0"/>
              <w:jc w:val="center"/>
              <w:rPr>
                <w:rFonts w:ascii="Arial" w:hAnsi="Arial" w:cs="Arial"/>
                <w:b/>
                <w:sz w:val="24"/>
                <w:szCs w:val="24"/>
              </w:rPr>
            </w:pPr>
          </w:p>
        </w:tc>
      </w:tr>
      <w:tr w14:paraId="63B0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242857B3">
            <w:pPr>
              <w:widowControl w:val="0"/>
              <w:suppressAutoHyphens w:val="0"/>
              <w:spacing w:before="0" w:after="0"/>
              <w:jc w:val="center"/>
              <w:rPr>
                <w:rFonts w:ascii="Arial" w:hAnsi="Arial" w:cs="Arial"/>
                <w:b/>
                <w:sz w:val="24"/>
                <w:szCs w:val="24"/>
              </w:rPr>
            </w:pPr>
          </w:p>
        </w:tc>
        <w:tc>
          <w:tcPr>
            <w:tcW w:w="1739" w:type="dxa"/>
          </w:tcPr>
          <w:p w14:paraId="481B6A08">
            <w:pPr>
              <w:widowControl w:val="0"/>
              <w:suppressAutoHyphens w:val="0"/>
              <w:spacing w:before="0" w:after="0"/>
              <w:jc w:val="center"/>
              <w:rPr>
                <w:rFonts w:ascii="Arial" w:hAnsi="Arial" w:cs="Arial"/>
                <w:b/>
                <w:sz w:val="24"/>
                <w:szCs w:val="24"/>
              </w:rPr>
            </w:pPr>
          </w:p>
        </w:tc>
        <w:tc>
          <w:tcPr>
            <w:tcW w:w="1053" w:type="dxa"/>
          </w:tcPr>
          <w:p w14:paraId="36BF74B0">
            <w:pPr>
              <w:widowControl w:val="0"/>
              <w:suppressAutoHyphens w:val="0"/>
              <w:spacing w:before="0" w:after="0"/>
              <w:jc w:val="center"/>
              <w:rPr>
                <w:rFonts w:ascii="Arial" w:hAnsi="Arial" w:cs="Arial"/>
                <w:b/>
                <w:sz w:val="24"/>
                <w:szCs w:val="24"/>
              </w:rPr>
            </w:pPr>
          </w:p>
        </w:tc>
        <w:tc>
          <w:tcPr>
            <w:tcW w:w="715" w:type="dxa"/>
          </w:tcPr>
          <w:p w14:paraId="7A583ABF">
            <w:pPr>
              <w:widowControl w:val="0"/>
              <w:suppressAutoHyphens w:val="0"/>
              <w:spacing w:before="0" w:after="0"/>
              <w:jc w:val="center"/>
              <w:rPr>
                <w:rFonts w:ascii="Arial" w:hAnsi="Arial" w:cs="Arial"/>
                <w:b/>
                <w:sz w:val="24"/>
                <w:szCs w:val="24"/>
              </w:rPr>
            </w:pPr>
          </w:p>
        </w:tc>
        <w:tc>
          <w:tcPr>
            <w:tcW w:w="989" w:type="dxa"/>
          </w:tcPr>
          <w:p w14:paraId="72C73B06">
            <w:pPr>
              <w:widowControl w:val="0"/>
              <w:suppressAutoHyphens w:val="0"/>
              <w:spacing w:before="0" w:after="0"/>
              <w:jc w:val="center"/>
              <w:rPr>
                <w:rFonts w:ascii="Arial" w:hAnsi="Arial" w:cs="Arial"/>
                <w:b/>
                <w:sz w:val="24"/>
                <w:szCs w:val="24"/>
              </w:rPr>
            </w:pPr>
          </w:p>
        </w:tc>
        <w:tc>
          <w:tcPr>
            <w:tcW w:w="1130" w:type="dxa"/>
          </w:tcPr>
          <w:p w14:paraId="1D086A05">
            <w:pPr>
              <w:widowControl w:val="0"/>
              <w:suppressAutoHyphens w:val="0"/>
              <w:spacing w:before="0" w:after="0"/>
              <w:jc w:val="center"/>
              <w:rPr>
                <w:rFonts w:ascii="Arial" w:hAnsi="Arial" w:cs="Arial"/>
                <w:b/>
                <w:sz w:val="24"/>
                <w:szCs w:val="24"/>
              </w:rPr>
            </w:pPr>
          </w:p>
        </w:tc>
        <w:tc>
          <w:tcPr>
            <w:tcW w:w="1098" w:type="dxa"/>
          </w:tcPr>
          <w:p w14:paraId="07B66816">
            <w:pPr>
              <w:widowControl w:val="0"/>
              <w:suppressAutoHyphens w:val="0"/>
              <w:spacing w:before="0" w:after="0"/>
              <w:jc w:val="center"/>
              <w:rPr>
                <w:rFonts w:ascii="Arial" w:hAnsi="Arial" w:cs="Arial"/>
                <w:b/>
                <w:sz w:val="24"/>
                <w:szCs w:val="24"/>
              </w:rPr>
            </w:pPr>
          </w:p>
        </w:tc>
        <w:tc>
          <w:tcPr>
            <w:tcW w:w="767" w:type="dxa"/>
          </w:tcPr>
          <w:p w14:paraId="366BB082">
            <w:pPr>
              <w:widowControl w:val="0"/>
              <w:suppressAutoHyphens w:val="0"/>
              <w:spacing w:before="0" w:after="0"/>
              <w:jc w:val="center"/>
              <w:rPr>
                <w:rFonts w:ascii="Arial" w:hAnsi="Arial" w:cs="Arial"/>
                <w:b/>
                <w:sz w:val="24"/>
                <w:szCs w:val="24"/>
              </w:rPr>
            </w:pPr>
          </w:p>
        </w:tc>
        <w:tc>
          <w:tcPr>
            <w:tcW w:w="1097" w:type="dxa"/>
          </w:tcPr>
          <w:p w14:paraId="76E41594">
            <w:pPr>
              <w:widowControl w:val="0"/>
              <w:suppressAutoHyphens w:val="0"/>
              <w:spacing w:before="0" w:after="0"/>
              <w:jc w:val="center"/>
              <w:rPr>
                <w:rFonts w:ascii="Arial" w:hAnsi="Arial" w:cs="Arial"/>
                <w:b/>
                <w:sz w:val="24"/>
                <w:szCs w:val="24"/>
              </w:rPr>
            </w:pPr>
          </w:p>
        </w:tc>
      </w:tr>
      <w:tr w14:paraId="45F9F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2B3F3630">
            <w:pPr>
              <w:widowControl w:val="0"/>
              <w:suppressAutoHyphens w:val="0"/>
              <w:spacing w:before="0" w:after="0"/>
              <w:jc w:val="center"/>
              <w:rPr>
                <w:rFonts w:ascii="Arial" w:hAnsi="Arial" w:cs="Arial"/>
                <w:b/>
                <w:sz w:val="24"/>
                <w:szCs w:val="24"/>
              </w:rPr>
            </w:pPr>
          </w:p>
        </w:tc>
        <w:tc>
          <w:tcPr>
            <w:tcW w:w="1739" w:type="dxa"/>
          </w:tcPr>
          <w:p w14:paraId="08BAEFE8">
            <w:pPr>
              <w:widowControl w:val="0"/>
              <w:suppressAutoHyphens w:val="0"/>
              <w:spacing w:before="0" w:after="0"/>
              <w:jc w:val="center"/>
              <w:rPr>
                <w:rFonts w:ascii="Arial" w:hAnsi="Arial" w:cs="Arial"/>
                <w:b/>
                <w:sz w:val="24"/>
                <w:szCs w:val="24"/>
              </w:rPr>
            </w:pPr>
          </w:p>
        </w:tc>
        <w:tc>
          <w:tcPr>
            <w:tcW w:w="1053" w:type="dxa"/>
          </w:tcPr>
          <w:p w14:paraId="580311D7">
            <w:pPr>
              <w:widowControl w:val="0"/>
              <w:suppressAutoHyphens w:val="0"/>
              <w:spacing w:before="0" w:after="0"/>
              <w:jc w:val="center"/>
              <w:rPr>
                <w:rFonts w:ascii="Arial" w:hAnsi="Arial" w:cs="Arial"/>
                <w:b/>
                <w:sz w:val="24"/>
                <w:szCs w:val="24"/>
              </w:rPr>
            </w:pPr>
          </w:p>
        </w:tc>
        <w:tc>
          <w:tcPr>
            <w:tcW w:w="715" w:type="dxa"/>
          </w:tcPr>
          <w:p w14:paraId="4CC05996">
            <w:pPr>
              <w:widowControl w:val="0"/>
              <w:suppressAutoHyphens w:val="0"/>
              <w:spacing w:before="0" w:after="0"/>
              <w:jc w:val="center"/>
              <w:rPr>
                <w:rFonts w:ascii="Arial" w:hAnsi="Arial" w:cs="Arial"/>
                <w:b/>
                <w:sz w:val="24"/>
                <w:szCs w:val="24"/>
              </w:rPr>
            </w:pPr>
          </w:p>
        </w:tc>
        <w:tc>
          <w:tcPr>
            <w:tcW w:w="989" w:type="dxa"/>
          </w:tcPr>
          <w:p w14:paraId="5D7D6C47">
            <w:pPr>
              <w:widowControl w:val="0"/>
              <w:suppressAutoHyphens w:val="0"/>
              <w:spacing w:before="0" w:after="0"/>
              <w:jc w:val="center"/>
              <w:rPr>
                <w:rFonts w:ascii="Arial" w:hAnsi="Arial" w:cs="Arial"/>
                <w:b/>
                <w:sz w:val="24"/>
                <w:szCs w:val="24"/>
              </w:rPr>
            </w:pPr>
          </w:p>
        </w:tc>
        <w:tc>
          <w:tcPr>
            <w:tcW w:w="1130" w:type="dxa"/>
          </w:tcPr>
          <w:p w14:paraId="04709DAA">
            <w:pPr>
              <w:widowControl w:val="0"/>
              <w:suppressAutoHyphens w:val="0"/>
              <w:spacing w:before="0" w:after="0"/>
              <w:jc w:val="center"/>
              <w:rPr>
                <w:rFonts w:ascii="Arial" w:hAnsi="Arial" w:cs="Arial"/>
                <w:b/>
                <w:sz w:val="24"/>
                <w:szCs w:val="24"/>
              </w:rPr>
            </w:pPr>
          </w:p>
        </w:tc>
        <w:tc>
          <w:tcPr>
            <w:tcW w:w="1098" w:type="dxa"/>
          </w:tcPr>
          <w:p w14:paraId="3A153168">
            <w:pPr>
              <w:widowControl w:val="0"/>
              <w:suppressAutoHyphens w:val="0"/>
              <w:spacing w:before="0" w:after="0"/>
              <w:jc w:val="center"/>
              <w:rPr>
                <w:rFonts w:ascii="Arial" w:hAnsi="Arial" w:cs="Arial"/>
                <w:b/>
                <w:sz w:val="24"/>
                <w:szCs w:val="24"/>
              </w:rPr>
            </w:pPr>
          </w:p>
        </w:tc>
        <w:tc>
          <w:tcPr>
            <w:tcW w:w="767" w:type="dxa"/>
          </w:tcPr>
          <w:p w14:paraId="1810FB43">
            <w:pPr>
              <w:widowControl w:val="0"/>
              <w:suppressAutoHyphens w:val="0"/>
              <w:spacing w:before="0" w:after="0"/>
              <w:jc w:val="center"/>
              <w:rPr>
                <w:rFonts w:ascii="Arial" w:hAnsi="Arial" w:cs="Arial"/>
                <w:b/>
                <w:sz w:val="24"/>
                <w:szCs w:val="24"/>
              </w:rPr>
            </w:pPr>
          </w:p>
        </w:tc>
        <w:tc>
          <w:tcPr>
            <w:tcW w:w="1097" w:type="dxa"/>
          </w:tcPr>
          <w:p w14:paraId="5B9C2873">
            <w:pPr>
              <w:widowControl w:val="0"/>
              <w:suppressAutoHyphens w:val="0"/>
              <w:spacing w:before="0" w:after="0"/>
              <w:jc w:val="center"/>
              <w:rPr>
                <w:rFonts w:ascii="Arial" w:hAnsi="Arial" w:cs="Arial"/>
                <w:b/>
                <w:sz w:val="24"/>
                <w:szCs w:val="24"/>
              </w:rPr>
            </w:pPr>
          </w:p>
        </w:tc>
      </w:tr>
      <w:tr w14:paraId="23F78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3B299473">
            <w:pPr>
              <w:widowControl w:val="0"/>
              <w:suppressAutoHyphens w:val="0"/>
              <w:spacing w:before="0" w:after="0"/>
              <w:jc w:val="center"/>
              <w:rPr>
                <w:rFonts w:ascii="Arial" w:hAnsi="Arial" w:cs="Arial"/>
                <w:b/>
                <w:sz w:val="24"/>
                <w:szCs w:val="24"/>
              </w:rPr>
            </w:pPr>
          </w:p>
        </w:tc>
        <w:tc>
          <w:tcPr>
            <w:tcW w:w="1739" w:type="dxa"/>
          </w:tcPr>
          <w:p w14:paraId="2EAE6796">
            <w:pPr>
              <w:widowControl w:val="0"/>
              <w:suppressAutoHyphens w:val="0"/>
              <w:spacing w:before="0" w:after="0"/>
              <w:jc w:val="center"/>
              <w:rPr>
                <w:rFonts w:ascii="Arial" w:hAnsi="Arial" w:cs="Arial"/>
                <w:b/>
                <w:sz w:val="24"/>
                <w:szCs w:val="24"/>
              </w:rPr>
            </w:pPr>
          </w:p>
        </w:tc>
        <w:tc>
          <w:tcPr>
            <w:tcW w:w="1053" w:type="dxa"/>
          </w:tcPr>
          <w:p w14:paraId="089BC446">
            <w:pPr>
              <w:widowControl w:val="0"/>
              <w:suppressAutoHyphens w:val="0"/>
              <w:spacing w:before="0" w:after="0"/>
              <w:jc w:val="center"/>
              <w:rPr>
                <w:rFonts w:ascii="Arial" w:hAnsi="Arial" w:cs="Arial"/>
                <w:b/>
                <w:sz w:val="24"/>
                <w:szCs w:val="24"/>
              </w:rPr>
            </w:pPr>
          </w:p>
        </w:tc>
        <w:tc>
          <w:tcPr>
            <w:tcW w:w="715" w:type="dxa"/>
          </w:tcPr>
          <w:p w14:paraId="0508E2A0">
            <w:pPr>
              <w:widowControl w:val="0"/>
              <w:suppressAutoHyphens w:val="0"/>
              <w:spacing w:before="0" w:after="0"/>
              <w:jc w:val="center"/>
              <w:rPr>
                <w:rFonts w:ascii="Arial" w:hAnsi="Arial" w:cs="Arial"/>
                <w:b/>
                <w:sz w:val="24"/>
                <w:szCs w:val="24"/>
              </w:rPr>
            </w:pPr>
          </w:p>
        </w:tc>
        <w:tc>
          <w:tcPr>
            <w:tcW w:w="989" w:type="dxa"/>
          </w:tcPr>
          <w:p w14:paraId="32948694">
            <w:pPr>
              <w:widowControl w:val="0"/>
              <w:suppressAutoHyphens w:val="0"/>
              <w:spacing w:before="0" w:after="0"/>
              <w:jc w:val="center"/>
              <w:rPr>
                <w:rFonts w:ascii="Arial" w:hAnsi="Arial" w:cs="Arial"/>
                <w:b/>
                <w:sz w:val="24"/>
                <w:szCs w:val="24"/>
              </w:rPr>
            </w:pPr>
          </w:p>
        </w:tc>
        <w:tc>
          <w:tcPr>
            <w:tcW w:w="1130" w:type="dxa"/>
          </w:tcPr>
          <w:p w14:paraId="48206D0A">
            <w:pPr>
              <w:widowControl w:val="0"/>
              <w:suppressAutoHyphens w:val="0"/>
              <w:spacing w:before="0" w:after="0"/>
              <w:jc w:val="center"/>
              <w:rPr>
                <w:rFonts w:ascii="Arial" w:hAnsi="Arial" w:cs="Arial"/>
                <w:b/>
                <w:sz w:val="24"/>
                <w:szCs w:val="24"/>
              </w:rPr>
            </w:pPr>
          </w:p>
        </w:tc>
        <w:tc>
          <w:tcPr>
            <w:tcW w:w="1098" w:type="dxa"/>
          </w:tcPr>
          <w:p w14:paraId="62C9A40C">
            <w:pPr>
              <w:widowControl w:val="0"/>
              <w:suppressAutoHyphens w:val="0"/>
              <w:spacing w:before="0" w:after="0"/>
              <w:jc w:val="center"/>
              <w:rPr>
                <w:rFonts w:ascii="Arial" w:hAnsi="Arial" w:cs="Arial"/>
                <w:b/>
                <w:sz w:val="24"/>
                <w:szCs w:val="24"/>
              </w:rPr>
            </w:pPr>
          </w:p>
        </w:tc>
        <w:tc>
          <w:tcPr>
            <w:tcW w:w="767" w:type="dxa"/>
          </w:tcPr>
          <w:p w14:paraId="01183775">
            <w:pPr>
              <w:widowControl w:val="0"/>
              <w:suppressAutoHyphens w:val="0"/>
              <w:spacing w:before="0" w:after="0"/>
              <w:jc w:val="center"/>
              <w:rPr>
                <w:rFonts w:ascii="Arial" w:hAnsi="Arial" w:cs="Arial"/>
                <w:b/>
                <w:sz w:val="24"/>
                <w:szCs w:val="24"/>
              </w:rPr>
            </w:pPr>
          </w:p>
        </w:tc>
        <w:tc>
          <w:tcPr>
            <w:tcW w:w="1097" w:type="dxa"/>
          </w:tcPr>
          <w:p w14:paraId="158C21BB">
            <w:pPr>
              <w:widowControl w:val="0"/>
              <w:suppressAutoHyphens w:val="0"/>
              <w:spacing w:before="0" w:after="0"/>
              <w:jc w:val="center"/>
              <w:rPr>
                <w:rFonts w:ascii="Arial" w:hAnsi="Arial" w:cs="Arial"/>
                <w:b/>
                <w:sz w:val="24"/>
                <w:szCs w:val="24"/>
              </w:rPr>
            </w:pPr>
          </w:p>
        </w:tc>
      </w:tr>
      <w:tr w14:paraId="505D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6D3D7556">
            <w:pPr>
              <w:widowControl w:val="0"/>
              <w:suppressAutoHyphens w:val="0"/>
              <w:spacing w:before="0" w:after="0"/>
              <w:jc w:val="center"/>
              <w:rPr>
                <w:rFonts w:ascii="Arial" w:hAnsi="Arial" w:cs="Arial"/>
                <w:b/>
                <w:sz w:val="24"/>
                <w:szCs w:val="24"/>
              </w:rPr>
            </w:pPr>
          </w:p>
        </w:tc>
        <w:tc>
          <w:tcPr>
            <w:tcW w:w="1739" w:type="dxa"/>
          </w:tcPr>
          <w:p w14:paraId="100401F9">
            <w:pPr>
              <w:widowControl w:val="0"/>
              <w:suppressAutoHyphens w:val="0"/>
              <w:spacing w:before="0" w:after="0"/>
              <w:jc w:val="center"/>
              <w:rPr>
                <w:rFonts w:ascii="Arial" w:hAnsi="Arial" w:cs="Arial"/>
                <w:b/>
                <w:sz w:val="24"/>
                <w:szCs w:val="24"/>
              </w:rPr>
            </w:pPr>
          </w:p>
        </w:tc>
        <w:tc>
          <w:tcPr>
            <w:tcW w:w="1053" w:type="dxa"/>
          </w:tcPr>
          <w:p w14:paraId="3983137F">
            <w:pPr>
              <w:widowControl w:val="0"/>
              <w:suppressAutoHyphens w:val="0"/>
              <w:spacing w:before="0" w:after="0"/>
              <w:jc w:val="center"/>
              <w:rPr>
                <w:rFonts w:ascii="Arial" w:hAnsi="Arial" w:cs="Arial"/>
                <w:b/>
                <w:sz w:val="24"/>
                <w:szCs w:val="24"/>
              </w:rPr>
            </w:pPr>
          </w:p>
        </w:tc>
        <w:tc>
          <w:tcPr>
            <w:tcW w:w="715" w:type="dxa"/>
          </w:tcPr>
          <w:p w14:paraId="1D57786C">
            <w:pPr>
              <w:widowControl w:val="0"/>
              <w:suppressAutoHyphens w:val="0"/>
              <w:spacing w:before="0" w:after="0"/>
              <w:jc w:val="center"/>
              <w:rPr>
                <w:rFonts w:ascii="Arial" w:hAnsi="Arial" w:cs="Arial"/>
                <w:b/>
                <w:sz w:val="24"/>
                <w:szCs w:val="24"/>
              </w:rPr>
            </w:pPr>
          </w:p>
        </w:tc>
        <w:tc>
          <w:tcPr>
            <w:tcW w:w="989" w:type="dxa"/>
          </w:tcPr>
          <w:p w14:paraId="4043BC23">
            <w:pPr>
              <w:widowControl w:val="0"/>
              <w:suppressAutoHyphens w:val="0"/>
              <w:spacing w:before="0" w:after="0"/>
              <w:jc w:val="center"/>
              <w:rPr>
                <w:rFonts w:ascii="Arial" w:hAnsi="Arial" w:cs="Arial"/>
                <w:b/>
                <w:sz w:val="24"/>
                <w:szCs w:val="24"/>
              </w:rPr>
            </w:pPr>
          </w:p>
        </w:tc>
        <w:tc>
          <w:tcPr>
            <w:tcW w:w="1130" w:type="dxa"/>
          </w:tcPr>
          <w:p w14:paraId="4FDAF509">
            <w:pPr>
              <w:widowControl w:val="0"/>
              <w:suppressAutoHyphens w:val="0"/>
              <w:spacing w:before="0" w:after="0"/>
              <w:jc w:val="center"/>
              <w:rPr>
                <w:rFonts w:ascii="Arial" w:hAnsi="Arial" w:cs="Arial"/>
                <w:b/>
                <w:sz w:val="24"/>
                <w:szCs w:val="24"/>
              </w:rPr>
            </w:pPr>
          </w:p>
        </w:tc>
        <w:tc>
          <w:tcPr>
            <w:tcW w:w="1098" w:type="dxa"/>
          </w:tcPr>
          <w:p w14:paraId="2201508E">
            <w:pPr>
              <w:widowControl w:val="0"/>
              <w:suppressAutoHyphens w:val="0"/>
              <w:spacing w:before="0" w:after="0"/>
              <w:jc w:val="center"/>
              <w:rPr>
                <w:rFonts w:ascii="Arial" w:hAnsi="Arial" w:cs="Arial"/>
                <w:b/>
                <w:sz w:val="24"/>
                <w:szCs w:val="24"/>
              </w:rPr>
            </w:pPr>
          </w:p>
        </w:tc>
        <w:tc>
          <w:tcPr>
            <w:tcW w:w="767" w:type="dxa"/>
          </w:tcPr>
          <w:p w14:paraId="2D30EB2A">
            <w:pPr>
              <w:widowControl w:val="0"/>
              <w:suppressAutoHyphens w:val="0"/>
              <w:spacing w:before="0" w:after="0"/>
              <w:jc w:val="center"/>
              <w:rPr>
                <w:rFonts w:ascii="Arial" w:hAnsi="Arial" w:cs="Arial"/>
                <w:b/>
                <w:sz w:val="24"/>
                <w:szCs w:val="24"/>
              </w:rPr>
            </w:pPr>
          </w:p>
        </w:tc>
        <w:tc>
          <w:tcPr>
            <w:tcW w:w="1097" w:type="dxa"/>
          </w:tcPr>
          <w:p w14:paraId="27EB9106">
            <w:pPr>
              <w:widowControl w:val="0"/>
              <w:suppressAutoHyphens w:val="0"/>
              <w:spacing w:before="0" w:after="0"/>
              <w:jc w:val="center"/>
              <w:rPr>
                <w:rFonts w:ascii="Arial" w:hAnsi="Arial" w:cs="Arial"/>
                <w:b/>
                <w:sz w:val="24"/>
                <w:szCs w:val="24"/>
              </w:rPr>
            </w:pPr>
          </w:p>
        </w:tc>
      </w:tr>
      <w:tr w14:paraId="46347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6B34195A">
            <w:pPr>
              <w:widowControl w:val="0"/>
              <w:suppressAutoHyphens w:val="0"/>
              <w:spacing w:before="0" w:after="0"/>
              <w:jc w:val="center"/>
              <w:rPr>
                <w:rFonts w:ascii="Arial" w:hAnsi="Arial" w:cs="Arial"/>
                <w:b/>
                <w:sz w:val="24"/>
                <w:szCs w:val="24"/>
              </w:rPr>
            </w:pPr>
          </w:p>
        </w:tc>
        <w:tc>
          <w:tcPr>
            <w:tcW w:w="1739" w:type="dxa"/>
          </w:tcPr>
          <w:p w14:paraId="226B187B">
            <w:pPr>
              <w:widowControl w:val="0"/>
              <w:suppressAutoHyphens w:val="0"/>
              <w:spacing w:before="0" w:after="0"/>
              <w:jc w:val="center"/>
              <w:rPr>
                <w:rFonts w:ascii="Arial" w:hAnsi="Arial" w:cs="Arial"/>
                <w:b/>
                <w:sz w:val="24"/>
                <w:szCs w:val="24"/>
              </w:rPr>
            </w:pPr>
          </w:p>
        </w:tc>
        <w:tc>
          <w:tcPr>
            <w:tcW w:w="1053" w:type="dxa"/>
          </w:tcPr>
          <w:p w14:paraId="04087C8B">
            <w:pPr>
              <w:widowControl w:val="0"/>
              <w:suppressAutoHyphens w:val="0"/>
              <w:spacing w:before="0" w:after="0"/>
              <w:jc w:val="center"/>
              <w:rPr>
                <w:rFonts w:ascii="Arial" w:hAnsi="Arial" w:cs="Arial"/>
                <w:b/>
                <w:sz w:val="24"/>
                <w:szCs w:val="24"/>
              </w:rPr>
            </w:pPr>
          </w:p>
        </w:tc>
        <w:tc>
          <w:tcPr>
            <w:tcW w:w="715" w:type="dxa"/>
          </w:tcPr>
          <w:p w14:paraId="0F399C2D">
            <w:pPr>
              <w:widowControl w:val="0"/>
              <w:suppressAutoHyphens w:val="0"/>
              <w:spacing w:before="0" w:after="0"/>
              <w:jc w:val="center"/>
              <w:rPr>
                <w:rFonts w:ascii="Arial" w:hAnsi="Arial" w:cs="Arial"/>
                <w:b/>
                <w:sz w:val="24"/>
                <w:szCs w:val="24"/>
              </w:rPr>
            </w:pPr>
          </w:p>
        </w:tc>
        <w:tc>
          <w:tcPr>
            <w:tcW w:w="989" w:type="dxa"/>
          </w:tcPr>
          <w:p w14:paraId="23DDC3B5">
            <w:pPr>
              <w:widowControl w:val="0"/>
              <w:suppressAutoHyphens w:val="0"/>
              <w:spacing w:before="0" w:after="0"/>
              <w:jc w:val="center"/>
              <w:rPr>
                <w:rFonts w:ascii="Arial" w:hAnsi="Arial" w:cs="Arial"/>
                <w:b/>
                <w:sz w:val="24"/>
                <w:szCs w:val="24"/>
              </w:rPr>
            </w:pPr>
          </w:p>
        </w:tc>
        <w:tc>
          <w:tcPr>
            <w:tcW w:w="1130" w:type="dxa"/>
          </w:tcPr>
          <w:p w14:paraId="7C2F10C6">
            <w:pPr>
              <w:widowControl w:val="0"/>
              <w:suppressAutoHyphens w:val="0"/>
              <w:spacing w:before="0" w:after="0"/>
              <w:jc w:val="center"/>
              <w:rPr>
                <w:rFonts w:ascii="Arial" w:hAnsi="Arial" w:cs="Arial"/>
                <w:b/>
                <w:sz w:val="24"/>
                <w:szCs w:val="24"/>
              </w:rPr>
            </w:pPr>
          </w:p>
        </w:tc>
        <w:tc>
          <w:tcPr>
            <w:tcW w:w="1098" w:type="dxa"/>
          </w:tcPr>
          <w:p w14:paraId="1A709903">
            <w:pPr>
              <w:widowControl w:val="0"/>
              <w:suppressAutoHyphens w:val="0"/>
              <w:spacing w:before="0" w:after="0"/>
              <w:jc w:val="center"/>
              <w:rPr>
                <w:rFonts w:ascii="Arial" w:hAnsi="Arial" w:cs="Arial"/>
                <w:b/>
                <w:sz w:val="24"/>
                <w:szCs w:val="24"/>
              </w:rPr>
            </w:pPr>
          </w:p>
        </w:tc>
        <w:tc>
          <w:tcPr>
            <w:tcW w:w="767" w:type="dxa"/>
          </w:tcPr>
          <w:p w14:paraId="2160AFE1">
            <w:pPr>
              <w:widowControl w:val="0"/>
              <w:suppressAutoHyphens w:val="0"/>
              <w:spacing w:before="0" w:after="0"/>
              <w:jc w:val="center"/>
              <w:rPr>
                <w:rFonts w:ascii="Arial" w:hAnsi="Arial" w:cs="Arial"/>
                <w:b/>
                <w:sz w:val="24"/>
                <w:szCs w:val="24"/>
              </w:rPr>
            </w:pPr>
          </w:p>
        </w:tc>
        <w:tc>
          <w:tcPr>
            <w:tcW w:w="1097" w:type="dxa"/>
          </w:tcPr>
          <w:p w14:paraId="4350B487">
            <w:pPr>
              <w:widowControl w:val="0"/>
              <w:suppressAutoHyphens w:val="0"/>
              <w:spacing w:before="0" w:after="0"/>
              <w:jc w:val="center"/>
              <w:rPr>
                <w:rFonts w:ascii="Arial" w:hAnsi="Arial" w:cs="Arial"/>
                <w:b/>
                <w:sz w:val="24"/>
                <w:szCs w:val="24"/>
              </w:rPr>
            </w:pPr>
          </w:p>
        </w:tc>
      </w:tr>
      <w:tr w14:paraId="69787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575F5EA1">
            <w:pPr>
              <w:widowControl w:val="0"/>
              <w:suppressAutoHyphens w:val="0"/>
              <w:spacing w:before="0" w:after="0"/>
              <w:jc w:val="center"/>
              <w:rPr>
                <w:rFonts w:ascii="Arial" w:hAnsi="Arial" w:cs="Arial"/>
                <w:b/>
                <w:sz w:val="24"/>
                <w:szCs w:val="24"/>
              </w:rPr>
            </w:pPr>
          </w:p>
        </w:tc>
        <w:tc>
          <w:tcPr>
            <w:tcW w:w="1739" w:type="dxa"/>
          </w:tcPr>
          <w:p w14:paraId="19BD4463">
            <w:pPr>
              <w:widowControl w:val="0"/>
              <w:suppressAutoHyphens w:val="0"/>
              <w:spacing w:before="0" w:after="0"/>
              <w:jc w:val="center"/>
              <w:rPr>
                <w:rFonts w:ascii="Arial" w:hAnsi="Arial" w:cs="Arial"/>
                <w:b/>
                <w:sz w:val="24"/>
                <w:szCs w:val="24"/>
              </w:rPr>
            </w:pPr>
          </w:p>
        </w:tc>
        <w:tc>
          <w:tcPr>
            <w:tcW w:w="1053" w:type="dxa"/>
          </w:tcPr>
          <w:p w14:paraId="3CFF80B4">
            <w:pPr>
              <w:widowControl w:val="0"/>
              <w:suppressAutoHyphens w:val="0"/>
              <w:spacing w:before="0" w:after="0"/>
              <w:jc w:val="center"/>
              <w:rPr>
                <w:rFonts w:ascii="Arial" w:hAnsi="Arial" w:cs="Arial"/>
                <w:b/>
                <w:sz w:val="24"/>
                <w:szCs w:val="24"/>
              </w:rPr>
            </w:pPr>
          </w:p>
        </w:tc>
        <w:tc>
          <w:tcPr>
            <w:tcW w:w="715" w:type="dxa"/>
          </w:tcPr>
          <w:p w14:paraId="666161E0">
            <w:pPr>
              <w:widowControl w:val="0"/>
              <w:suppressAutoHyphens w:val="0"/>
              <w:spacing w:before="0" w:after="0"/>
              <w:jc w:val="center"/>
              <w:rPr>
                <w:rFonts w:ascii="Arial" w:hAnsi="Arial" w:cs="Arial"/>
                <w:b/>
                <w:sz w:val="24"/>
                <w:szCs w:val="24"/>
              </w:rPr>
            </w:pPr>
          </w:p>
        </w:tc>
        <w:tc>
          <w:tcPr>
            <w:tcW w:w="989" w:type="dxa"/>
          </w:tcPr>
          <w:p w14:paraId="4E85D328">
            <w:pPr>
              <w:widowControl w:val="0"/>
              <w:suppressAutoHyphens w:val="0"/>
              <w:spacing w:before="0" w:after="0"/>
              <w:jc w:val="center"/>
              <w:rPr>
                <w:rFonts w:ascii="Arial" w:hAnsi="Arial" w:cs="Arial"/>
                <w:b/>
                <w:sz w:val="24"/>
                <w:szCs w:val="24"/>
              </w:rPr>
            </w:pPr>
          </w:p>
        </w:tc>
        <w:tc>
          <w:tcPr>
            <w:tcW w:w="1130" w:type="dxa"/>
          </w:tcPr>
          <w:p w14:paraId="1B0E8111">
            <w:pPr>
              <w:widowControl w:val="0"/>
              <w:suppressAutoHyphens w:val="0"/>
              <w:spacing w:before="0" w:after="0"/>
              <w:jc w:val="center"/>
              <w:rPr>
                <w:rFonts w:ascii="Arial" w:hAnsi="Arial" w:cs="Arial"/>
                <w:b/>
                <w:sz w:val="24"/>
                <w:szCs w:val="24"/>
              </w:rPr>
            </w:pPr>
          </w:p>
        </w:tc>
        <w:tc>
          <w:tcPr>
            <w:tcW w:w="1098" w:type="dxa"/>
          </w:tcPr>
          <w:p w14:paraId="2A26BD3C">
            <w:pPr>
              <w:widowControl w:val="0"/>
              <w:suppressAutoHyphens w:val="0"/>
              <w:spacing w:before="0" w:after="0"/>
              <w:jc w:val="center"/>
              <w:rPr>
                <w:rFonts w:ascii="Arial" w:hAnsi="Arial" w:cs="Arial"/>
                <w:b/>
                <w:sz w:val="24"/>
                <w:szCs w:val="24"/>
              </w:rPr>
            </w:pPr>
          </w:p>
        </w:tc>
        <w:tc>
          <w:tcPr>
            <w:tcW w:w="767" w:type="dxa"/>
          </w:tcPr>
          <w:p w14:paraId="1FFDC54C">
            <w:pPr>
              <w:widowControl w:val="0"/>
              <w:suppressAutoHyphens w:val="0"/>
              <w:spacing w:before="0" w:after="0"/>
              <w:jc w:val="center"/>
              <w:rPr>
                <w:rFonts w:ascii="Arial" w:hAnsi="Arial" w:cs="Arial"/>
                <w:b/>
                <w:sz w:val="24"/>
                <w:szCs w:val="24"/>
              </w:rPr>
            </w:pPr>
          </w:p>
        </w:tc>
        <w:tc>
          <w:tcPr>
            <w:tcW w:w="1097" w:type="dxa"/>
          </w:tcPr>
          <w:p w14:paraId="485C79A4">
            <w:pPr>
              <w:widowControl w:val="0"/>
              <w:suppressAutoHyphens w:val="0"/>
              <w:spacing w:before="0" w:after="0"/>
              <w:jc w:val="center"/>
              <w:rPr>
                <w:rFonts w:ascii="Arial" w:hAnsi="Arial" w:cs="Arial"/>
                <w:b/>
                <w:sz w:val="24"/>
                <w:szCs w:val="24"/>
              </w:rPr>
            </w:pPr>
          </w:p>
        </w:tc>
      </w:tr>
      <w:tr w14:paraId="229C2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20C6FF6B">
            <w:pPr>
              <w:widowControl w:val="0"/>
              <w:suppressAutoHyphens w:val="0"/>
              <w:spacing w:before="0" w:after="0"/>
              <w:jc w:val="center"/>
              <w:rPr>
                <w:rFonts w:ascii="Arial" w:hAnsi="Arial" w:cs="Arial"/>
                <w:b/>
                <w:sz w:val="24"/>
                <w:szCs w:val="24"/>
              </w:rPr>
            </w:pPr>
          </w:p>
        </w:tc>
        <w:tc>
          <w:tcPr>
            <w:tcW w:w="1739" w:type="dxa"/>
          </w:tcPr>
          <w:p w14:paraId="6A513FFE">
            <w:pPr>
              <w:widowControl w:val="0"/>
              <w:suppressAutoHyphens w:val="0"/>
              <w:spacing w:before="0" w:after="0"/>
              <w:jc w:val="center"/>
              <w:rPr>
                <w:rFonts w:ascii="Arial" w:hAnsi="Arial" w:cs="Arial"/>
                <w:b/>
                <w:sz w:val="24"/>
                <w:szCs w:val="24"/>
              </w:rPr>
            </w:pPr>
          </w:p>
        </w:tc>
        <w:tc>
          <w:tcPr>
            <w:tcW w:w="1053" w:type="dxa"/>
          </w:tcPr>
          <w:p w14:paraId="25B60F4C">
            <w:pPr>
              <w:widowControl w:val="0"/>
              <w:suppressAutoHyphens w:val="0"/>
              <w:spacing w:before="0" w:after="0"/>
              <w:jc w:val="center"/>
              <w:rPr>
                <w:rFonts w:ascii="Arial" w:hAnsi="Arial" w:cs="Arial"/>
                <w:b/>
                <w:sz w:val="24"/>
                <w:szCs w:val="24"/>
              </w:rPr>
            </w:pPr>
          </w:p>
        </w:tc>
        <w:tc>
          <w:tcPr>
            <w:tcW w:w="715" w:type="dxa"/>
          </w:tcPr>
          <w:p w14:paraId="1830F6FE">
            <w:pPr>
              <w:widowControl w:val="0"/>
              <w:suppressAutoHyphens w:val="0"/>
              <w:spacing w:before="0" w:after="0"/>
              <w:jc w:val="center"/>
              <w:rPr>
                <w:rFonts w:ascii="Arial" w:hAnsi="Arial" w:cs="Arial"/>
                <w:b/>
                <w:sz w:val="24"/>
                <w:szCs w:val="24"/>
              </w:rPr>
            </w:pPr>
          </w:p>
        </w:tc>
        <w:tc>
          <w:tcPr>
            <w:tcW w:w="989" w:type="dxa"/>
          </w:tcPr>
          <w:p w14:paraId="3A327EA5">
            <w:pPr>
              <w:widowControl w:val="0"/>
              <w:suppressAutoHyphens w:val="0"/>
              <w:spacing w:before="0" w:after="0"/>
              <w:jc w:val="center"/>
              <w:rPr>
                <w:rFonts w:ascii="Arial" w:hAnsi="Arial" w:cs="Arial"/>
                <w:b/>
                <w:sz w:val="24"/>
                <w:szCs w:val="24"/>
              </w:rPr>
            </w:pPr>
          </w:p>
        </w:tc>
        <w:tc>
          <w:tcPr>
            <w:tcW w:w="1130" w:type="dxa"/>
          </w:tcPr>
          <w:p w14:paraId="0A86E7A7">
            <w:pPr>
              <w:widowControl w:val="0"/>
              <w:suppressAutoHyphens w:val="0"/>
              <w:spacing w:before="0" w:after="0"/>
              <w:jc w:val="center"/>
              <w:rPr>
                <w:rFonts w:ascii="Arial" w:hAnsi="Arial" w:cs="Arial"/>
                <w:b/>
                <w:sz w:val="24"/>
                <w:szCs w:val="24"/>
              </w:rPr>
            </w:pPr>
          </w:p>
        </w:tc>
        <w:tc>
          <w:tcPr>
            <w:tcW w:w="1098" w:type="dxa"/>
          </w:tcPr>
          <w:p w14:paraId="2588C0F8">
            <w:pPr>
              <w:widowControl w:val="0"/>
              <w:suppressAutoHyphens w:val="0"/>
              <w:spacing w:before="0" w:after="0"/>
              <w:jc w:val="center"/>
              <w:rPr>
                <w:rFonts w:ascii="Arial" w:hAnsi="Arial" w:cs="Arial"/>
                <w:b/>
                <w:sz w:val="24"/>
                <w:szCs w:val="24"/>
              </w:rPr>
            </w:pPr>
          </w:p>
        </w:tc>
        <w:tc>
          <w:tcPr>
            <w:tcW w:w="767" w:type="dxa"/>
          </w:tcPr>
          <w:p w14:paraId="07130780">
            <w:pPr>
              <w:widowControl w:val="0"/>
              <w:suppressAutoHyphens w:val="0"/>
              <w:spacing w:before="0" w:after="0"/>
              <w:jc w:val="center"/>
              <w:rPr>
                <w:rFonts w:ascii="Arial" w:hAnsi="Arial" w:cs="Arial"/>
                <w:b/>
                <w:sz w:val="24"/>
                <w:szCs w:val="24"/>
              </w:rPr>
            </w:pPr>
          </w:p>
        </w:tc>
        <w:tc>
          <w:tcPr>
            <w:tcW w:w="1097" w:type="dxa"/>
          </w:tcPr>
          <w:p w14:paraId="667DB2F4">
            <w:pPr>
              <w:widowControl w:val="0"/>
              <w:suppressAutoHyphens w:val="0"/>
              <w:spacing w:before="0" w:after="0"/>
              <w:jc w:val="center"/>
              <w:rPr>
                <w:rFonts w:ascii="Arial" w:hAnsi="Arial" w:cs="Arial"/>
                <w:b/>
                <w:sz w:val="24"/>
                <w:szCs w:val="24"/>
              </w:rPr>
            </w:pPr>
          </w:p>
        </w:tc>
      </w:tr>
      <w:tr w14:paraId="571FE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572C9FFB">
            <w:pPr>
              <w:widowControl w:val="0"/>
              <w:suppressAutoHyphens w:val="0"/>
              <w:spacing w:before="0" w:after="0"/>
              <w:jc w:val="center"/>
              <w:rPr>
                <w:rFonts w:ascii="Arial" w:hAnsi="Arial" w:cs="Arial"/>
                <w:b/>
                <w:sz w:val="24"/>
                <w:szCs w:val="24"/>
              </w:rPr>
            </w:pPr>
          </w:p>
        </w:tc>
        <w:tc>
          <w:tcPr>
            <w:tcW w:w="1739" w:type="dxa"/>
          </w:tcPr>
          <w:p w14:paraId="4F032A4B">
            <w:pPr>
              <w:widowControl w:val="0"/>
              <w:suppressAutoHyphens w:val="0"/>
              <w:spacing w:before="0" w:after="0"/>
              <w:jc w:val="center"/>
              <w:rPr>
                <w:rFonts w:ascii="Arial" w:hAnsi="Arial" w:cs="Arial"/>
                <w:b/>
                <w:sz w:val="24"/>
                <w:szCs w:val="24"/>
              </w:rPr>
            </w:pPr>
          </w:p>
        </w:tc>
        <w:tc>
          <w:tcPr>
            <w:tcW w:w="1053" w:type="dxa"/>
          </w:tcPr>
          <w:p w14:paraId="1F8FAC26">
            <w:pPr>
              <w:widowControl w:val="0"/>
              <w:suppressAutoHyphens w:val="0"/>
              <w:spacing w:before="0" w:after="0"/>
              <w:jc w:val="center"/>
              <w:rPr>
                <w:rFonts w:ascii="Arial" w:hAnsi="Arial" w:cs="Arial"/>
                <w:b/>
                <w:sz w:val="24"/>
                <w:szCs w:val="24"/>
              </w:rPr>
            </w:pPr>
          </w:p>
        </w:tc>
        <w:tc>
          <w:tcPr>
            <w:tcW w:w="715" w:type="dxa"/>
          </w:tcPr>
          <w:p w14:paraId="2E9B2FB8">
            <w:pPr>
              <w:widowControl w:val="0"/>
              <w:suppressAutoHyphens w:val="0"/>
              <w:spacing w:before="0" w:after="0"/>
              <w:jc w:val="center"/>
              <w:rPr>
                <w:rFonts w:ascii="Arial" w:hAnsi="Arial" w:cs="Arial"/>
                <w:b/>
                <w:sz w:val="24"/>
                <w:szCs w:val="24"/>
              </w:rPr>
            </w:pPr>
          </w:p>
        </w:tc>
        <w:tc>
          <w:tcPr>
            <w:tcW w:w="989" w:type="dxa"/>
          </w:tcPr>
          <w:p w14:paraId="74711023">
            <w:pPr>
              <w:widowControl w:val="0"/>
              <w:suppressAutoHyphens w:val="0"/>
              <w:spacing w:before="0" w:after="0"/>
              <w:jc w:val="center"/>
              <w:rPr>
                <w:rFonts w:ascii="Arial" w:hAnsi="Arial" w:cs="Arial"/>
                <w:b/>
                <w:sz w:val="24"/>
                <w:szCs w:val="24"/>
              </w:rPr>
            </w:pPr>
          </w:p>
        </w:tc>
        <w:tc>
          <w:tcPr>
            <w:tcW w:w="1130" w:type="dxa"/>
          </w:tcPr>
          <w:p w14:paraId="634FC578">
            <w:pPr>
              <w:widowControl w:val="0"/>
              <w:suppressAutoHyphens w:val="0"/>
              <w:spacing w:before="0" w:after="0"/>
              <w:jc w:val="center"/>
              <w:rPr>
                <w:rFonts w:ascii="Arial" w:hAnsi="Arial" w:cs="Arial"/>
                <w:b/>
                <w:sz w:val="24"/>
                <w:szCs w:val="24"/>
              </w:rPr>
            </w:pPr>
          </w:p>
        </w:tc>
        <w:tc>
          <w:tcPr>
            <w:tcW w:w="1098" w:type="dxa"/>
          </w:tcPr>
          <w:p w14:paraId="6B95EE7A">
            <w:pPr>
              <w:widowControl w:val="0"/>
              <w:suppressAutoHyphens w:val="0"/>
              <w:spacing w:before="0" w:after="0"/>
              <w:jc w:val="center"/>
              <w:rPr>
                <w:rFonts w:ascii="Arial" w:hAnsi="Arial" w:cs="Arial"/>
                <w:b/>
                <w:sz w:val="24"/>
                <w:szCs w:val="24"/>
              </w:rPr>
            </w:pPr>
          </w:p>
        </w:tc>
        <w:tc>
          <w:tcPr>
            <w:tcW w:w="767" w:type="dxa"/>
          </w:tcPr>
          <w:p w14:paraId="1CE53BB5">
            <w:pPr>
              <w:widowControl w:val="0"/>
              <w:suppressAutoHyphens w:val="0"/>
              <w:spacing w:before="0" w:after="0"/>
              <w:jc w:val="center"/>
              <w:rPr>
                <w:rFonts w:ascii="Arial" w:hAnsi="Arial" w:cs="Arial"/>
                <w:b/>
                <w:sz w:val="24"/>
                <w:szCs w:val="24"/>
              </w:rPr>
            </w:pPr>
          </w:p>
        </w:tc>
        <w:tc>
          <w:tcPr>
            <w:tcW w:w="1097" w:type="dxa"/>
          </w:tcPr>
          <w:p w14:paraId="47521166">
            <w:pPr>
              <w:widowControl w:val="0"/>
              <w:suppressAutoHyphens w:val="0"/>
              <w:spacing w:before="0" w:after="0"/>
              <w:jc w:val="center"/>
              <w:rPr>
                <w:rFonts w:ascii="Arial" w:hAnsi="Arial" w:cs="Arial"/>
                <w:b/>
                <w:sz w:val="24"/>
                <w:szCs w:val="24"/>
              </w:rPr>
            </w:pPr>
          </w:p>
        </w:tc>
      </w:tr>
      <w:tr w14:paraId="43543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6A0EA472">
            <w:pPr>
              <w:widowControl w:val="0"/>
              <w:suppressAutoHyphens w:val="0"/>
              <w:spacing w:before="0" w:after="0"/>
              <w:jc w:val="center"/>
              <w:rPr>
                <w:rFonts w:ascii="Arial" w:hAnsi="Arial" w:cs="Arial"/>
                <w:b/>
                <w:sz w:val="24"/>
                <w:szCs w:val="24"/>
              </w:rPr>
            </w:pPr>
          </w:p>
        </w:tc>
        <w:tc>
          <w:tcPr>
            <w:tcW w:w="1739" w:type="dxa"/>
          </w:tcPr>
          <w:p w14:paraId="054AFEDD">
            <w:pPr>
              <w:widowControl w:val="0"/>
              <w:suppressAutoHyphens w:val="0"/>
              <w:spacing w:before="0" w:after="0"/>
              <w:jc w:val="center"/>
              <w:rPr>
                <w:rFonts w:ascii="Arial" w:hAnsi="Arial" w:cs="Arial"/>
                <w:b/>
                <w:sz w:val="24"/>
                <w:szCs w:val="24"/>
              </w:rPr>
            </w:pPr>
          </w:p>
        </w:tc>
        <w:tc>
          <w:tcPr>
            <w:tcW w:w="1053" w:type="dxa"/>
          </w:tcPr>
          <w:p w14:paraId="6BB17C97">
            <w:pPr>
              <w:widowControl w:val="0"/>
              <w:suppressAutoHyphens w:val="0"/>
              <w:spacing w:before="0" w:after="0"/>
              <w:jc w:val="center"/>
              <w:rPr>
                <w:rFonts w:ascii="Arial" w:hAnsi="Arial" w:cs="Arial"/>
                <w:b/>
                <w:sz w:val="24"/>
                <w:szCs w:val="24"/>
              </w:rPr>
            </w:pPr>
          </w:p>
        </w:tc>
        <w:tc>
          <w:tcPr>
            <w:tcW w:w="715" w:type="dxa"/>
          </w:tcPr>
          <w:p w14:paraId="7ECAC92B">
            <w:pPr>
              <w:widowControl w:val="0"/>
              <w:suppressAutoHyphens w:val="0"/>
              <w:spacing w:before="0" w:after="0"/>
              <w:jc w:val="center"/>
              <w:rPr>
                <w:rFonts w:ascii="Arial" w:hAnsi="Arial" w:cs="Arial"/>
                <w:b/>
                <w:sz w:val="24"/>
                <w:szCs w:val="24"/>
              </w:rPr>
            </w:pPr>
          </w:p>
        </w:tc>
        <w:tc>
          <w:tcPr>
            <w:tcW w:w="989" w:type="dxa"/>
          </w:tcPr>
          <w:p w14:paraId="5E9F35E6">
            <w:pPr>
              <w:widowControl w:val="0"/>
              <w:suppressAutoHyphens w:val="0"/>
              <w:spacing w:before="0" w:after="0"/>
              <w:jc w:val="center"/>
              <w:rPr>
                <w:rFonts w:ascii="Arial" w:hAnsi="Arial" w:cs="Arial"/>
                <w:b/>
                <w:sz w:val="24"/>
                <w:szCs w:val="24"/>
              </w:rPr>
            </w:pPr>
          </w:p>
        </w:tc>
        <w:tc>
          <w:tcPr>
            <w:tcW w:w="1130" w:type="dxa"/>
          </w:tcPr>
          <w:p w14:paraId="65B84D1E">
            <w:pPr>
              <w:widowControl w:val="0"/>
              <w:suppressAutoHyphens w:val="0"/>
              <w:spacing w:before="0" w:after="0"/>
              <w:jc w:val="center"/>
              <w:rPr>
                <w:rFonts w:ascii="Arial" w:hAnsi="Arial" w:cs="Arial"/>
                <w:b/>
                <w:sz w:val="24"/>
                <w:szCs w:val="24"/>
              </w:rPr>
            </w:pPr>
          </w:p>
        </w:tc>
        <w:tc>
          <w:tcPr>
            <w:tcW w:w="1098" w:type="dxa"/>
          </w:tcPr>
          <w:p w14:paraId="36AE4909">
            <w:pPr>
              <w:widowControl w:val="0"/>
              <w:suppressAutoHyphens w:val="0"/>
              <w:spacing w:before="0" w:after="0"/>
              <w:jc w:val="center"/>
              <w:rPr>
                <w:rFonts w:ascii="Arial" w:hAnsi="Arial" w:cs="Arial"/>
                <w:b/>
                <w:sz w:val="24"/>
                <w:szCs w:val="24"/>
              </w:rPr>
            </w:pPr>
          </w:p>
        </w:tc>
        <w:tc>
          <w:tcPr>
            <w:tcW w:w="767" w:type="dxa"/>
          </w:tcPr>
          <w:p w14:paraId="02C21A1C">
            <w:pPr>
              <w:widowControl w:val="0"/>
              <w:suppressAutoHyphens w:val="0"/>
              <w:spacing w:before="0" w:after="0"/>
              <w:jc w:val="center"/>
              <w:rPr>
                <w:rFonts w:ascii="Arial" w:hAnsi="Arial" w:cs="Arial"/>
                <w:b/>
                <w:sz w:val="24"/>
                <w:szCs w:val="24"/>
              </w:rPr>
            </w:pPr>
          </w:p>
        </w:tc>
        <w:tc>
          <w:tcPr>
            <w:tcW w:w="1097" w:type="dxa"/>
          </w:tcPr>
          <w:p w14:paraId="0EDEDBB7">
            <w:pPr>
              <w:widowControl w:val="0"/>
              <w:suppressAutoHyphens w:val="0"/>
              <w:spacing w:before="0" w:after="0"/>
              <w:jc w:val="center"/>
              <w:rPr>
                <w:rFonts w:ascii="Arial" w:hAnsi="Arial" w:cs="Arial"/>
                <w:b/>
                <w:sz w:val="24"/>
                <w:szCs w:val="24"/>
              </w:rPr>
            </w:pPr>
          </w:p>
        </w:tc>
      </w:tr>
      <w:tr w14:paraId="7D9F7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1CC93114">
            <w:pPr>
              <w:widowControl w:val="0"/>
              <w:suppressAutoHyphens w:val="0"/>
              <w:spacing w:before="0" w:after="0"/>
              <w:jc w:val="center"/>
              <w:rPr>
                <w:rFonts w:ascii="Arial" w:hAnsi="Arial" w:cs="Arial"/>
                <w:b/>
                <w:sz w:val="24"/>
                <w:szCs w:val="24"/>
              </w:rPr>
            </w:pPr>
          </w:p>
        </w:tc>
        <w:tc>
          <w:tcPr>
            <w:tcW w:w="1739" w:type="dxa"/>
          </w:tcPr>
          <w:p w14:paraId="068149A3">
            <w:pPr>
              <w:widowControl w:val="0"/>
              <w:suppressAutoHyphens w:val="0"/>
              <w:spacing w:before="0" w:after="0"/>
              <w:jc w:val="center"/>
              <w:rPr>
                <w:rFonts w:ascii="Arial" w:hAnsi="Arial" w:cs="Arial"/>
                <w:b/>
                <w:sz w:val="24"/>
                <w:szCs w:val="24"/>
              </w:rPr>
            </w:pPr>
          </w:p>
        </w:tc>
        <w:tc>
          <w:tcPr>
            <w:tcW w:w="1053" w:type="dxa"/>
          </w:tcPr>
          <w:p w14:paraId="51A1D79F">
            <w:pPr>
              <w:widowControl w:val="0"/>
              <w:suppressAutoHyphens w:val="0"/>
              <w:spacing w:before="0" w:after="0"/>
              <w:jc w:val="center"/>
              <w:rPr>
                <w:rFonts w:ascii="Arial" w:hAnsi="Arial" w:cs="Arial"/>
                <w:b/>
                <w:sz w:val="24"/>
                <w:szCs w:val="24"/>
              </w:rPr>
            </w:pPr>
          </w:p>
        </w:tc>
        <w:tc>
          <w:tcPr>
            <w:tcW w:w="715" w:type="dxa"/>
          </w:tcPr>
          <w:p w14:paraId="798A37B9">
            <w:pPr>
              <w:widowControl w:val="0"/>
              <w:suppressAutoHyphens w:val="0"/>
              <w:spacing w:before="0" w:after="0"/>
              <w:jc w:val="center"/>
              <w:rPr>
                <w:rFonts w:ascii="Arial" w:hAnsi="Arial" w:cs="Arial"/>
                <w:b/>
                <w:sz w:val="24"/>
                <w:szCs w:val="24"/>
              </w:rPr>
            </w:pPr>
          </w:p>
        </w:tc>
        <w:tc>
          <w:tcPr>
            <w:tcW w:w="989" w:type="dxa"/>
          </w:tcPr>
          <w:p w14:paraId="10689F05">
            <w:pPr>
              <w:widowControl w:val="0"/>
              <w:suppressAutoHyphens w:val="0"/>
              <w:spacing w:before="0" w:after="0"/>
              <w:jc w:val="center"/>
              <w:rPr>
                <w:rFonts w:ascii="Arial" w:hAnsi="Arial" w:cs="Arial"/>
                <w:b/>
                <w:sz w:val="24"/>
                <w:szCs w:val="24"/>
              </w:rPr>
            </w:pPr>
          </w:p>
        </w:tc>
        <w:tc>
          <w:tcPr>
            <w:tcW w:w="1130" w:type="dxa"/>
          </w:tcPr>
          <w:p w14:paraId="5B689228">
            <w:pPr>
              <w:widowControl w:val="0"/>
              <w:suppressAutoHyphens w:val="0"/>
              <w:spacing w:before="0" w:after="0"/>
              <w:jc w:val="center"/>
              <w:rPr>
                <w:rFonts w:ascii="Arial" w:hAnsi="Arial" w:cs="Arial"/>
                <w:b/>
                <w:sz w:val="24"/>
                <w:szCs w:val="24"/>
              </w:rPr>
            </w:pPr>
          </w:p>
        </w:tc>
        <w:tc>
          <w:tcPr>
            <w:tcW w:w="1098" w:type="dxa"/>
          </w:tcPr>
          <w:p w14:paraId="7309F1A0">
            <w:pPr>
              <w:widowControl w:val="0"/>
              <w:suppressAutoHyphens w:val="0"/>
              <w:spacing w:before="0" w:after="0"/>
              <w:jc w:val="center"/>
              <w:rPr>
                <w:rFonts w:ascii="Arial" w:hAnsi="Arial" w:cs="Arial"/>
                <w:b/>
                <w:sz w:val="24"/>
                <w:szCs w:val="24"/>
              </w:rPr>
            </w:pPr>
          </w:p>
        </w:tc>
        <w:tc>
          <w:tcPr>
            <w:tcW w:w="767" w:type="dxa"/>
          </w:tcPr>
          <w:p w14:paraId="2CA26503">
            <w:pPr>
              <w:widowControl w:val="0"/>
              <w:suppressAutoHyphens w:val="0"/>
              <w:spacing w:before="0" w:after="0"/>
              <w:jc w:val="center"/>
              <w:rPr>
                <w:rFonts w:ascii="Arial" w:hAnsi="Arial" w:cs="Arial"/>
                <w:b/>
                <w:sz w:val="24"/>
                <w:szCs w:val="24"/>
              </w:rPr>
            </w:pPr>
          </w:p>
        </w:tc>
        <w:tc>
          <w:tcPr>
            <w:tcW w:w="1097" w:type="dxa"/>
          </w:tcPr>
          <w:p w14:paraId="59EBBB19">
            <w:pPr>
              <w:widowControl w:val="0"/>
              <w:suppressAutoHyphens w:val="0"/>
              <w:spacing w:before="0" w:after="0"/>
              <w:jc w:val="center"/>
              <w:rPr>
                <w:rFonts w:ascii="Arial" w:hAnsi="Arial" w:cs="Arial"/>
                <w:b/>
                <w:sz w:val="24"/>
                <w:szCs w:val="24"/>
              </w:rPr>
            </w:pPr>
          </w:p>
        </w:tc>
      </w:tr>
      <w:tr w14:paraId="176D1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269C0E0A">
            <w:pPr>
              <w:widowControl w:val="0"/>
              <w:suppressAutoHyphens w:val="0"/>
              <w:spacing w:before="0" w:after="0"/>
              <w:jc w:val="center"/>
              <w:rPr>
                <w:rFonts w:ascii="Arial" w:hAnsi="Arial" w:cs="Arial"/>
                <w:b/>
                <w:sz w:val="24"/>
                <w:szCs w:val="24"/>
              </w:rPr>
            </w:pPr>
          </w:p>
        </w:tc>
        <w:tc>
          <w:tcPr>
            <w:tcW w:w="1739" w:type="dxa"/>
          </w:tcPr>
          <w:p w14:paraId="08D43B31">
            <w:pPr>
              <w:widowControl w:val="0"/>
              <w:suppressAutoHyphens w:val="0"/>
              <w:spacing w:before="0" w:after="0"/>
              <w:jc w:val="center"/>
              <w:rPr>
                <w:rFonts w:ascii="Arial" w:hAnsi="Arial" w:cs="Arial"/>
                <w:b/>
                <w:sz w:val="24"/>
                <w:szCs w:val="24"/>
              </w:rPr>
            </w:pPr>
          </w:p>
        </w:tc>
        <w:tc>
          <w:tcPr>
            <w:tcW w:w="1053" w:type="dxa"/>
          </w:tcPr>
          <w:p w14:paraId="62BED01D">
            <w:pPr>
              <w:widowControl w:val="0"/>
              <w:suppressAutoHyphens w:val="0"/>
              <w:spacing w:before="0" w:after="0"/>
              <w:jc w:val="center"/>
              <w:rPr>
                <w:rFonts w:ascii="Arial" w:hAnsi="Arial" w:cs="Arial"/>
                <w:b/>
                <w:sz w:val="24"/>
                <w:szCs w:val="24"/>
              </w:rPr>
            </w:pPr>
          </w:p>
        </w:tc>
        <w:tc>
          <w:tcPr>
            <w:tcW w:w="715" w:type="dxa"/>
          </w:tcPr>
          <w:p w14:paraId="1A92BFE2">
            <w:pPr>
              <w:widowControl w:val="0"/>
              <w:suppressAutoHyphens w:val="0"/>
              <w:spacing w:before="0" w:after="0"/>
              <w:jc w:val="center"/>
              <w:rPr>
                <w:rFonts w:ascii="Arial" w:hAnsi="Arial" w:cs="Arial"/>
                <w:b/>
                <w:sz w:val="24"/>
                <w:szCs w:val="24"/>
              </w:rPr>
            </w:pPr>
          </w:p>
        </w:tc>
        <w:tc>
          <w:tcPr>
            <w:tcW w:w="989" w:type="dxa"/>
          </w:tcPr>
          <w:p w14:paraId="42EC565F">
            <w:pPr>
              <w:widowControl w:val="0"/>
              <w:suppressAutoHyphens w:val="0"/>
              <w:spacing w:before="0" w:after="0"/>
              <w:jc w:val="center"/>
              <w:rPr>
                <w:rFonts w:ascii="Arial" w:hAnsi="Arial" w:cs="Arial"/>
                <w:b/>
                <w:sz w:val="24"/>
                <w:szCs w:val="24"/>
              </w:rPr>
            </w:pPr>
          </w:p>
        </w:tc>
        <w:tc>
          <w:tcPr>
            <w:tcW w:w="1130" w:type="dxa"/>
          </w:tcPr>
          <w:p w14:paraId="76DFBA3B">
            <w:pPr>
              <w:widowControl w:val="0"/>
              <w:suppressAutoHyphens w:val="0"/>
              <w:spacing w:before="0" w:after="0"/>
              <w:jc w:val="center"/>
              <w:rPr>
                <w:rFonts w:ascii="Arial" w:hAnsi="Arial" w:cs="Arial"/>
                <w:b/>
                <w:sz w:val="24"/>
                <w:szCs w:val="24"/>
              </w:rPr>
            </w:pPr>
          </w:p>
        </w:tc>
        <w:tc>
          <w:tcPr>
            <w:tcW w:w="1098" w:type="dxa"/>
          </w:tcPr>
          <w:p w14:paraId="4CCF3B2F">
            <w:pPr>
              <w:widowControl w:val="0"/>
              <w:suppressAutoHyphens w:val="0"/>
              <w:spacing w:before="0" w:after="0"/>
              <w:jc w:val="center"/>
              <w:rPr>
                <w:rFonts w:ascii="Arial" w:hAnsi="Arial" w:cs="Arial"/>
                <w:b/>
                <w:sz w:val="24"/>
                <w:szCs w:val="24"/>
              </w:rPr>
            </w:pPr>
          </w:p>
        </w:tc>
        <w:tc>
          <w:tcPr>
            <w:tcW w:w="767" w:type="dxa"/>
          </w:tcPr>
          <w:p w14:paraId="65DFCCB0">
            <w:pPr>
              <w:widowControl w:val="0"/>
              <w:suppressAutoHyphens w:val="0"/>
              <w:spacing w:before="0" w:after="0"/>
              <w:jc w:val="center"/>
              <w:rPr>
                <w:rFonts w:ascii="Arial" w:hAnsi="Arial" w:cs="Arial"/>
                <w:b/>
                <w:sz w:val="24"/>
                <w:szCs w:val="24"/>
              </w:rPr>
            </w:pPr>
          </w:p>
        </w:tc>
        <w:tc>
          <w:tcPr>
            <w:tcW w:w="1097" w:type="dxa"/>
          </w:tcPr>
          <w:p w14:paraId="5B762BA2">
            <w:pPr>
              <w:widowControl w:val="0"/>
              <w:suppressAutoHyphens w:val="0"/>
              <w:spacing w:before="0" w:after="0"/>
              <w:jc w:val="center"/>
              <w:rPr>
                <w:rFonts w:ascii="Arial" w:hAnsi="Arial" w:cs="Arial"/>
                <w:b/>
                <w:sz w:val="24"/>
                <w:szCs w:val="24"/>
              </w:rPr>
            </w:pPr>
          </w:p>
        </w:tc>
      </w:tr>
      <w:tr w14:paraId="0F351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288951C0">
            <w:pPr>
              <w:widowControl w:val="0"/>
              <w:suppressAutoHyphens w:val="0"/>
              <w:spacing w:before="0" w:after="0"/>
              <w:jc w:val="center"/>
              <w:rPr>
                <w:rFonts w:ascii="Arial" w:hAnsi="Arial" w:cs="Arial"/>
                <w:b/>
                <w:sz w:val="24"/>
                <w:szCs w:val="24"/>
              </w:rPr>
            </w:pPr>
          </w:p>
        </w:tc>
        <w:tc>
          <w:tcPr>
            <w:tcW w:w="1739" w:type="dxa"/>
          </w:tcPr>
          <w:p w14:paraId="27386F4E">
            <w:pPr>
              <w:widowControl w:val="0"/>
              <w:suppressAutoHyphens w:val="0"/>
              <w:spacing w:before="0" w:after="0"/>
              <w:jc w:val="center"/>
              <w:rPr>
                <w:rFonts w:ascii="Arial" w:hAnsi="Arial" w:cs="Arial"/>
                <w:b/>
                <w:sz w:val="24"/>
                <w:szCs w:val="24"/>
              </w:rPr>
            </w:pPr>
          </w:p>
        </w:tc>
        <w:tc>
          <w:tcPr>
            <w:tcW w:w="1053" w:type="dxa"/>
          </w:tcPr>
          <w:p w14:paraId="49387877">
            <w:pPr>
              <w:widowControl w:val="0"/>
              <w:suppressAutoHyphens w:val="0"/>
              <w:spacing w:before="0" w:after="0"/>
              <w:jc w:val="center"/>
              <w:rPr>
                <w:rFonts w:ascii="Arial" w:hAnsi="Arial" w:cs="Arial"/>
                <w:b/>
                <w:sz w:val="24"/>
                <w:szCs w:val="24"/>
              </w:rPr>
            </w:pPr>
          </w:p>
        </w:tc>
        <w:tc>
          <w:tcPr>
            <w:tcW w:w="715" w:type="dxa"/>
          </w:tcPr>
          <w:p w14:paraId="48FF6F2B">
            <w:pPr>
              <w:widowControl w:val="0"/>
              <w:suppressAutoHyphens w:val="0"/>
              <w:spacing w:before="0" w:after="0"/>
              <w:jc w:val="center"/>
              <w:rPr>
                <w:rFonts w:ascii="Arial" w:hAnsi="Arial" w:cs="Arial"/>
                <w:b/>
                <w:sz w:val="24"/>
                <w:szCs w:val="24"/>
              </w:rPr>
            </w:pPr>
          </w:p>
        </w:tc>
        <w:tc>
          <w:tcPr>
            <w:tcW w:w="989" w:type="dxa"/>
          </w:tcPr>
          <w:p w14:paraId="536FF5D9">
            <w:pPr>
              <w:widowControl w:val="0"/>
              <w:suppressAutoHyphens w:val="0"/>
              <w:spacing w:before="0" w:after="0"/>
              <w:jc w:val="center"/>
              <w:rPr>
                <w:rFonts w:ascii="Arial" w:hAnsi="Arial" w:cs="Arial"/>
                <w:b/>
                <w:sz w:val="24"/>
                <w:szCs w:val="24"/>
              </w:rPr>
            </w:pPr>
          </w:p>
        </w:tc>
        <w:tc>
          <w:tcPr>
            <w:tcW w:w="1130" w:type="dxa"/>
          </w:tcPr>
          <w:p w14:paraId="1B861933">
            <w:pPr>
              <w:widowControl w:val="0"/>
              <w:suppressAutoHyphens w:val="0"/>
              <w:spacing w:before="0" w:after="0"/>
              <w:jc w:val="center"/>
              <w:rPr>
                <w:rFonts w:ascii="Arial" w:hAnsi="Arial" w:cs="Arial"/>
                <w:b/>
                <w:sz w:val="24"/>
                <w:szCs w:val="24"/>
              </w:rPr>
            </w:pPr>
          </w:p>
        </w:tc>
        <w:tc>
          <w:tcPr>
            <w:tcW w:w="1098" w:type="dxa"/>
          </w:tcPr>
          <w:p w14:paraId="0BD21074">
            <w:pPr>
              <w:widowControl w:val="0"/>
              <w:suppressAutoHyphens w:val="0"/>
              <w:spacing w:before="0" w:after="0"/>
              <w:jc w:val="center"/>
              <w:rPr>
                <w:rFonts w:ascii="Arial" w:hAnsi="Arial" w:cs="Arial"/>
                <w:b/>
                <w:sz w:val="24"/>
                <w:szCs w:val="24"/>
              </w:rPr>
            </w:pPr>
          </w:p>
        </w:tc>
        <w:tc>
          <w:tcPr>
            <w:tcW w:w="767" w:type="dxa"/>
          </w:tcPr>
          <w:p w14:paraId="423F3A86">
            <w:pPr>
              <w:widowControl w:val="0"/>
              <w:suppressAutoHyphens w:val="0"/>
              <w:spacing w:before="0" w:after="0"/>
              <w:jc w:val="center"/>
              <w:rPr>
                <w:rFonts w:ascii="Arial" w:hAnsi="Arial" w:cs="Arial"/>
                <w:b/>
                <w:sz w:val="24"/>
                <w:szCs w:val="24"/>
              </w:rPr>
            </w:pPr>
          </w:p>
        </w:tc>
        <w:tc>
          <w:tcPr>
            <w:tcW w:w="1097" w:type="dxa"/>
          </w:tcPr>
          <w:p w14:paraId="6C2B1AFB">
            <w:pPr>
              <w:widowControl w:val="0"/>
              <w:suppressAutoHyphens w:val="0"/>
              <w:spacing w:before="0" w:after="0"/>
              <w:jc w:val="center"/>
              <w:rPr>
                <w:rFonts w:ascii="Arial" w:hAnsi="Arial" w:cs="Arial"/>
                <w:b/>
                <w:sz w:val="24"/>
                <w:szCs w:val="24"/>
              </w:rPr>
            </w:pPr>
          </w:p>
        </w:tc>
      </w:tr>
      <w:tr w14:paraId="20A82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4ADB5A1E">
            <w:pPr>
              <w:widowControl w:val="0"/>
              <w:suppressAutoHyphens w:val="0"/>
              <w:spacing w:before="0" w:after="0"/>
              <w:jc w:val="center"/>
              <w:rPr>
                <w:rFonts w:ascii="Arial" w:hAnsi="Arial" w:cs="Arial"/>
                <w:b/>
                <w:sz w:val="24"/>
                <w:szCs w:val="24"/>
              </w:rPr>
            </w:pPr>
          </w:p>
        </w:tc>
        <w:tc>
          <w:tcPr>
            <w:tcW w:w="1739" w:type="dxa"/>
          </w:tcPr>
          <w:p w14:paraId="7D68A189">
            <w:pPr>
              <w:widowControl w:val="0"/>
              <w:suppressAutoHyphens w:val="0"/>
              <w:spacing w:before="0" w:after="0"/>
              <w:jc w:val="center"/>
              <w:rPr>
                <w:rFonts w:ascii="Arial" w:hAnsi="Arial" w:cs="Arial"/>
                <w:b/>
                <w:sz w:val="24"/>
                <w:szCs w:val="24"/>
              </w:rPr>
            </w:pPr>
          </w:p>
        </w:tc>
        <w:tc>
          <w:tcPr>
            <w:tcW w:w="1053" w:type="dxa"/>
          </w:tcPr>
          <w:p w14:paraId="79FAA9D3">
            <w:pPr>
              <w:widowControl w:val="0"/>
              <w:suppressAutoHyphens w:val="0"/>
              <w:spacing w:before="0" w:after="0"/>
              <w:jc w:val="center"/>
              <w:rPr>
                <w:rFonts w:ascii="Arial" w:hAnsi="Arial" w:cs="Arial"/>
                <w:b/>
                <w:sz w:val="24"/>
                <w:szCs w:val="24"/>
              </w:rPr>
            </w:pPr>
          </w:p>
        </w:tc>
        <w:tc>
          <w:tcPr>
            <w:tcW w:w="715" w:type="dxa"/>
          </w:tcPr>
          <w:p w14:paraId="2181EC53">
            <w:pPr>
              <w:widowControl w:val="0"/>
              <w:suppressAutoHyphens w:val="0"/>
              <w:spacing w:before="0" w:after="0"/>
              <w:jc w:val="center"/>
              <w:rPr>
                <w:rFonts w:ascii="Arial" w:hAnsi="Arial" w:cs="Arial"/>
                <w:b/>
                <w:sz w:val="24"/>
                <w:szCs w:val="24"/>
              </w:rPr>
            </w:pPr>
          </w:p>
        </w:tc>
        <w:tc>
          <w:tcPr>
            <w:tcW w:w="989" w:type="dxa"/>
          </w:tcPr>
          <w:p w14:paraId="64568253">
            <w:pPr>
              <w:widowControl w:val="0"/>
              <w:suppressAutoHyphens w:val="0"/>
              <w:spacing w:before="0" w:after="0"/>
              <w:jc w:val="center"/>
              <w:rPr>
                <w:rFonts w:ascii="Arial" w:hAnsi="Arial" w:cs="Arial"/>
                <w:b/>
                <w:sz w:val="24"/>
                <w:szCs w:val="24"/>
              </w:rPr>
            </w:pPr>
          </w:p>
        </w:tc>
        <w:tc>
          <w:tcPr>
            <w:tcW w:w="1130" w:type="dxa"/>
          </w:tcPr>
          <w:p w14:paraId="70DA98E1">
            <w:pPr>
              <w:widowControl w:val="0"/>
              <w:suppressAutoHyphens w:val="0"/>
              <w:spacing w:before="0" w:after="0"/>
              <w:jc w:val="center"/>
              <w:rPr>
                <w:rFonts w:ascii="Arial" w:hAnsi="Arial" w:cs="Arial"/>
                <w:b/>
                <w:sz w:val="24"/>
                <w:szCs w:val="24"/>
              </w:rPr>
            </w:pPr>
          </w:p>
        </w:tc>
        <w:tc>
          <w:tcPr>
            <w:tcW w:w="1098" w:type="dxa"/>
          </w:tcPr>
          <w:p w14:paraId="69A2E0E8">
            <w:pPr>
              <w:widowControl w:val="0"/>
              <w:suppressAutoHyphens w:val="0"/>
              <w:spacing w:before="0" w:after="0"/>
              <w:jc w:val="center"/>
              <w:rPr>
                <w:rFonts w:ascii="Arial" w:hAnsi="Arial" w:cs="Arial"/>
                <w:b/>
                <w:sz w:val="24"/>
                <w:szCs w:val="24"/>
              </w:rPr>
            </w:pPr>
          </w:p>
        </w:tc>
        <w:tc>
          <w:tcPr>
            <w:tcW w:w="767" w:type="dxa"/>
          </w:tcPr>
          <w:p w14:paraId="54821304">
            <w:pPr>
              <w:widowControl w:val="0"/>
              <w:suppressAutoHyphens w:val="0"/>
              <w:spacing w:before="0" w:after="0"/>
              <w:jc w:val="center"/>
              <w:rPr>
                <w:rFonts w:ascii="Arial" w:hAnsi="Arial" w:cs="Arial"/>
                <w:b/>
                <w:sz w:val="24"/>
                <w:szCs w:val="24"/>
              </w:rPr>
            </w:pPr>
          </w:p>
        </w:tc>
        <w:tc>
          <w:tcPr>
            <w:tcW w:w="1097" w:type="dxa"/>
          </w:tcPr>
          <w:p w14:paraId="7CA57A2B">
            <w:pPr>
              <w:widowControl w:val="0"/>
              <w:suppressAutoHyphens w:val="0"/>
              <w:spacing w:before="0" w:after="0"/>
              <w:jc w:val="center"/>
              <w:rPr>
                <w:rFonts w:ascii="Arial" w:hAnsi="Arial" w:cs="Arial"/>
                <w:b/>
                <w:sz w:val="24"/>
                <w:szCs w:val="24"/>
              </w:rPr>
            </w:pPr>
          </w:p>
        </w:tc>
      </w:tr>
      <w:tr w14:paraId="65B17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4CF3728B">
            <w:pPr>
              <w:widowControl w:val="0"/>
              <w:suppressAutoHyphens w:val="0"/>
              <w:spacing w:before="0" w:after="0"/>
              <w:jc w:val="center"/>
              <w:rPr>
                <w:rFonts w:ascii="Arial" w:hAnsi="Arial" w:cs="Arial"/>
                <w:b/>
                <w:sz w:val="24"/>
                <w:szCs w:val="24"/>
              </w:rPr>
            </w:pPr>
          </w:p>
        </w:tc>
        <w:tc>
          <w:tcPr>
            <w:tcW w:w="1739" w:type="dxa"/>
          </w:tcPr>
          <w:p w14:paraId="1D08FFFF">
            <w:pPr>
              <w:widowControl w:val="0"/>
              <w:suppressAutoHyphens w:val="0"/>
              <w:spacing w:before="0" w:after="0"/>
              <w:jc w:val="center"/>
              <w:rPr>
                <w:rFonts w:ascii="Arial" w:hAnsi="Arial" w:cs="Arial"/>
                <w:b/>
                <w:sz w:val="24"/>
                <w:szCs w:val="24"/>
              </w:rPr>
            </w:pPr>
          </w:p>
        </w:tc>
        <w:tc>
          <w:tcPr>
            <w:tcW w:w="1053" w:type="dxa"/>
          </w:tcPr>
          <w:p w14:paraId="562D7487">
            <w:pPr>
              <w:widowControl w:val="0"/>
              <w:suppressAutoHyphens w:val="0"/>
              <w:spacing w:before="0" w:after="0"/>
              <w:jc w:val="center"/>
              <w:rPr>
                <w:rFonts w:ascii="Arial" w:hAnsi="Arial" w:cs="Arial"/>
                <w:b/>
                <w:sz w:val="24"/>
                <w:szCs w:val="24"/>
              </w:rPr>
            </w:pPr>
          </w:p>
        </w:tc>
        <w:tc>
          <w:tcPr>
            <w:tcW w:w="715" w:type="dxa"/>
          </w:tcPr>
          <w:p w14:paraId="1298BE27">
            <w:pPr>
              <w:widowControl w:val="0"/>
              <w:suppressAutoHyphens w:val="0"/>
              <w:spacing w:before="0" w:after="0"/>
              <w:jc w:val="center"/>
              <w:rPr>
                <w:rFonts w:ascii="Arial" w:hAnsi="Arial" w:cs="Arial"/>
                <w:b/>
                <w:sz w:val="24"/>
                <w:szCs w:val="24"/>
              </w:rPr>
            </w:pPr>
          </w:p>
        </w:tc>
        <w:tc>
          <w:tcPr>
            <w:tcW w:w="989" w:type="dxa"/>
          </w:tcPr>
          <w:p w14:paraId="5C33EB6C">
            <w:pPr>
              <w:widowControl w:val="0"/>
              <w:suppressAutoHyphens w:val="0"/>
              <w:spacing w:before="0" w:after="0"/>
              <w:jc w:val="center"/>
              <w:rPr>
                <w:rFonts w:ascii="Arial" w:hAnsi="Arial" w:cs="Arial"/>
                <w:b/>
                <w:sz w:val="24"/>
                <w:szCs w:val="24"/>
              </w:rPr>
            </w:pPr>
          </w:p>
        </w:tc>
        <w:tc>
          <w:tcPr>
            <w:tcW w:w="1130" w:type="dxa"/>
          </w:tcPr>
          <w:p w14:paraId="64585C95">
            <w:pPr>
              <w:widowControl w:val="0"/>
              <w:suppressAutoHyphens w:val="0"/>
              <w:spacing w:before="0" w:after="0"/>
              <w:jc w:val="center"/>
              <w:rPr>
                <w:rFonts w:ascii="Arial" w:hAnsi="Arial" w:cs="Arial"/>
                <w:b/>
                <w:sz w:val="24"/>
                <w:szCs w:val="24"/>
              </w:rPr>
            </w:pPr>
          </w:p>
        </w:tc>
        <w:tc>
          <w:tcPr>
            <w:tcW w:w="1098" w:type="dxa"/>
          </w:tcPr>
          <w:p w14:paraId="29D12D72">
            <w:pPr>
              <w:widowControl w:val="0"/>
              <w:suppressAutoHyphens w:val="0"/>
              <w:spacing w:before="0" w:after="0"/>
              <w:jc w:val="center"/>
              <w:rPr>
                <w:rFonts w:ascii="Arial" w:hAnsi="Arial" w:cs="Arial"/>
                <w:b/>
                <w:sz w:val="24"/>
                <w:szCs w:val="24"/>
              </w:rPr>
            </w:pPr>
          </w:p>
        </w:tc>
        <w:tc>
          <w:tcPr>
            <w:tcW w:w="767" w:type="dxa"/>
          </w:tcPr>
          <w:p w14:paraId="3D68D23B">
            <w:pPr>
              <w:widowControl w:val="0"/>
              <w:suppressAutoHyphens w:val="0"/>
              <w:spacing w:before="0" w:after="0"/>
              <w:jc w:val="center"/>
              <w:rPr>
                <w:rFonts w:ascii="Arial" w:hAnsi="Arial" w:cs="Arial"/>
                <w:b/>
                <w:sz w:val="24"/>
                <w:szCs w:val="24"/>
              </w:rPr>
            </w:pPr>
          </w:p>
        </w:tc>
        <w:tc>
          <w:tcPr>
            <w:tcW w:w="1097" w:type="dxa"/>
          </w:tcPr>
          <w:p w14:paraId="6AC50E6A">
            <w:pPr>
              <w:widowControl w:val="0"/>
              <w:suppressAutoHyphens w:val="0"/>
              <w:spacing w:before="0" w:after="0"/>
              <w:jc w:val="center"/>
              <w:rPr>
                <w:rFonts w:ascii="Arial" w:hAnsi="Arial" w:cs="Arial"/>
                <w:b/>
                <w:sz w:val="24"/>
                <w:szCs w:val="24"/>
              </w:rPr>
            </w:pPr>
          </w:p>
        </w:tc>
      </w:tr>
      <w:tr w14:paraId="64CB1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6E446840">
            <w:pPr>
              <w:widowControl w:val="0"/>
              <w:suppressAutoHyphens w:val="0"/>
              <w:spacing w:before="0" w:after="0"/>
              <w:jc w:val="center"/>
              <w:rPr>
                <w:rFonts w:ascii="Arial" w:hAnsi="Arial" w:cs="Arial"/>
                <w:b/>
                <w:sz w:val="24"/>
                <w:szCs w:val="24"/>
              </w:rPr>
            </w:pPr>
          </w:p>
        </w:tc>
        <w:tc>
          <w:tcPr>
            <w:tcW w:w="1739" w:type="dxa"/>
          </w:tcPr>
          <w:p w14:paraId="458707DB">
            <w:pPr>
              <w:widowControl w:val="0"/>
              <w:suppressAutoHyphens w:val="0"/>
              <w:spacing w:before="0" w:after="0"/>
              <w:jc w:val="center"/>
              <w:rPr>
                <w:rFonts w:ascii="Arial" w:hAnsi="Arial" w:cs="Arial"/>
                <w:b/>
                <w:sz w:val="24"/>
                <w:szCs w:val="24"/>
              </w:rPr>
            </w:pPr>
          </w:p>
        </w:tc>
        <w:tc>
          <w:tcPr>
            <w:tcW w:w="1053" w:type="dxa"/>
          </w:tcPr>
          <w:p w14:paraId="2CE3D785">
            <w:pPr>
              <w:widowControl w:val="0"/>
              <w:suppressAutoHyphens w:val="0"/>
              <w:spacing w:before="0" w:after="0"/>
              <w:jc w:val="center"/>
              <w:rPr>
                <w:rFonts w:ascii="Arial" w:hAnsi="Arial" w:cs="Arial"/>
                <w:b/>
                <w:sz w:val="24"/>
                <w:szCs w:val="24"/>
              </w:rPr>
            </w:pPr>
          </w:p>
        </w:tc>
        <w:tc>
          <w:tcPr>
            <w:tcW w:w="715" w:type="dxa"/>
          </w:tcPr>
          <w:p w14:paraId="225C7AD5">
            <w:pPr>
              <w:widowControl w:val="0"/>
              <w:suppressAutoHyphens w:val="0"/>
              <w:spacing w:before="0" w:after="0"/>
              <w:jc w:val="center"/>
              <w:rPr>
                <w:rFonts w:ascii="Arial" w:hAnsi="Arial" w:cs="Arial"/>
                <w:b/>
                <w:sz w:val="24"/>
                <w:szCs w:val="24"/>
              </w:rPr>
            </w:pPr>
          </w:p>
        </w:tc>
        <w:tc>
          <w:tcPr>
            <w:tcW w:w="989" w:type="dxa"/>
          </w:tcPr>
          <w:p w14:paraId="1D106C7D">
            <w:pPr>
              <w:widowControl w:val="0"/>
              <w:suppressAutoHyphens w:val="0"/>
              <w:spacing w:before="0" w:after="0"/>
              <w:jc w:val="center"/>
              <w:rPr>
                <w:rFonts w:ascii="Arial" w:hAnsi="Arial" w:cs="Arial"/>
                <w:b/>
                <w:sz w:val="24"/>
                <w:szCs w:val="24"/>
              </w:rPr>
            </w:pPr>
          </w:p>
        </w:tc>
        <w:tc>
          <w:tcPr>
            <w:tcW w:w="1130" w:type="dxa"/>
          </w:tcPr>
          <w:p w14:paraId="173EC8F9">
            <w:pPr>
              <w:widowControl w:val="0"/>
              <w:suppressAutoHyphens w:val="0"/>
              <w:spacing w:before="0" w:after="0"/>
              <w:jc w:val="center"/>
              <w:rPr>
                <w:rFonts w:ascii="Arial" w:hAnsi="Arial" w:cs="Arial"/>
                <w:b/>
                <w:sz w:val="24"/>
                <w:szCs w:val="24"/>
              </w:rPr>
            </w:pPr>
          </w:p>
        </w:tc>
        <w:tc>
          <w:tcPr>
            <w:tcW w:w="1098" w:type="dxa"/>
          </w:tcPr>
          <w:p w14:paraId="1C9100A0">
            <w:pPr>
              <w:widowControl w:val="0"/>
              <w:suppressAutoHyphens w:val="0"/>
              <w:spacing w:before="0" w:after="0"/>
              <w:jc w:val="center"/>
              <w:rPr>
                <w:rFonts w:ascii="Arial" w:hAnsi="Arial" w:cs="Arial"/>
                <w:b/>
                <w:sz w:val="24"/>
                <w:szCs w:val="24"/>
              </w:rPr>
            </w:pPr>
          </w:p>
        </w:tc>
        <w:tc>
          <w:tcPr>
            <w:tcW w:w="767" w:type="dxa"/>
          </w:tcPr>
          <w:p w14:paraId="715212D2">
            <w:pPr>
              <w:widowControl w:val="0"/>
              <w:suppressAutoHyphens w:val="0"/>
              <w:spacing w:before="0" w:after="0"/>
              <w:jc w:val="center"/>
              <w:rPr>
                <w:rFonts w:ascii="Arial" w:hAnsi="Arial" w:cs="Arial"/>
                <w:b/>
                <w:sz w:val="24"/>
                <w:szCs w:val="24"/>
              </w:rPr>
            </w:pPr>
          </w:p>
        </w:tc>
        <w:tc>
          <w:tcPr>
            <w:tcW w:w="1097" w:type="dxa"/>
          </w:tcPr>
          <w:p w14:paraId="738EC327">
            <w:pPr>
              <w:widowControl w:val="0"/>
              <w:suppressAutoHyphens w:val="0"/>
              <w:spacing w:before="0" w:after="0"/>
              <w:jc w:val="center"/>
              <w:rPr>
                <w:rFonts w:ascii="Arial" w:hAnsi="Arial" w:cs="Arial"/>
                <w:b/>
                <w:sz w:val="24"/>
                <w:szCs w:val="24"/>
              </w:rPr>
            </w:pPr>
          </w:p>
        </w:tc>
      </w:tr>
      <w:tr w14:paraId="056B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tcPr>
          <w:p w14:paraId="63CC5F8E">
            <w:pPr>
              <w:widowControl w:val="0"/>
              <w:suppressAutoHyphens w:val="0"/>
              <w:spacing w:before="0" w:after="0"/>
              <w:jc w:val="center"/>
              <w:rPr>
                <w:rFonts w:ascii="Arial" w:hAnsi="Arial" w:cs="Arial"/>
                <w:b/>
                <w:sz w:val="24"/>
                <w:szCs w:val="24"/>
              </w:rPr>
            </w:pPr>
          </w:p>
        </w:tc>
        <w:tc>
          <w:tcPr>
            <w:tcW w:w="1739" w:type="dxa"/>
          </w:tcPr>
          <w:p w14:paraId="37DFC092">
            <w:pPr>
              <w:widowControl w:val="0"/>
              <w:suppressAutoHyphens w:val="0"/>
              <w:spacing w:before="0" w:after="0"/>
              <w:jc w:val="center"/>
              <w:rPr>
                <w:rFonts w:ascii="Arial" w:hAnsi="Arial" w:cs="Arial"/>
                <w:b/>
                <w:sz w:val="24"/>
                <w:szCs w:val="24"/>
              </w:rPr>
            </w:pPr>
          </w:p>
        </w:tc>
        <w:tc>
          <w:tcPr>
            <w:tcW w:w="1053" w:type="dxa"/>
          </w:tcPr>
          <w:p w14:paraId="5501D62E">
            <w:pPr>
              <w:widowControl w:val="0"/>
              <w:suppressAutoHyphens w:val="0"/>
              <w:spacing w:before="0" w:after="0"/>
              <w:jc w:val="center"/>
              <w:rPr>
                <w:rFonts w:ascii="Arial" w:hAnsi="Arial" w:cs="Arial"/>
                <w:b/>
                <w:sz w:val="24"/>
                <w:szCs w:val="24"/>
              </w:rPr>
            </w:pPr>
          </w:p>
        </w:tc>
        <w:tc>
          <w:tcPr>
            <w:tcW w:w="715" w:type="dxa"/>
          </w:tcPr>
          <w:p w14:paraId="6C190290">
            <w:pPr>
              <w:widowControl w:val="0"/>
              <w:suppressAutoHyphens w:val="0"/>
              <w:spacing w:before="0" w:after="0"/>
              <w:jc w:val="center"/>
              <w:rPr>
                <w:rFonts w:ascii="Arial" w:hAnsi="Arial" w:cs="Arial"/>
                <w:b/>
                <w:sz w:val="24"/>
                <w:szCs w:val="24"/>
              </w:rPr>
            </w:pPr>
          </w:p>
        </w:tc>
        <w:tc>
          <w:tcPr>
            <w:tcW w:w="989" w:type="dxa"/>
          </w:tcPr>
          <w:p w14:paraId="2F44129B">
            <w:pPr>
              <w:widowControl w:val="0"/>
              <w:suppressAutoHyphens w:val="0"/>
              <w:spacing w:before="0" w:after="0"/>
              <w:jc w:val="center"/>
              <w:rPr>
                <w:rFonts w:ascii="Arial" w:hAnsi="Arial" w:cs="Arial"/>
                <w:b/>
                <w:sz w:val="24"/>
                <w:szCs w:val="24"/>
              </w:rPr>
            </w:pPr>
          </w:p>
        </w:tc>
        <w:tc>
          <w:tcPr>
            <w:tcW w:w="1130" w:type="dxa"/>
          </w:tcPr>
          <w:p w14:paraId="5CD6B613">
            <w:pPr>
              <w:widowControl w:val="0"/>
              <w:suppressAutoHyphens w:val="0"/>
              <w:spacing w:before="0" w:after="0"/>
              <w:jc w:val="center"/>
              <w:rPr>
                <w:rFonts w:ascii="Arial" w:hAnsi="Arial" w:cs="Arial"/>
                <w:b/>
                <w:sz w:val="24"/>
                <w:szCs w:val="24"/>
              </w:rPr>
            </w:pPr>
          </w:p>
        </w:tc>
        <w:tc>
          <w:tcPr>
            <w:tcW w:w="1098" w:type="dxa"/>
          </w:tcPr>
          <w:p w14:paraId="34C142B4">
            <w:pPr>
              <w:widowControl w:val="0"/>
              <w:suppressAutoHyphens w:val="0"/>
              <w:spacing w:before="0" w:after="0"/>
              <w:jc w:val="center"/>
              <w:rPr>
                <w:rFonts w:ascii="Arial" w:hAnsi="Arial" w:cs="Arial"/>
                <w:b/>
                <w:sz w:val="24"/>
                <w:szCs w:val="24"/>
              </w:rPr>
            </w:pPr>
          </w:p>
        </w:tc>
        <w:tc>
          <w:tcPr>
            <w:tcW w:w="767" w:type="dxa"/>
          </w:tcPr>
          <w:p w14:paraId="21650A9B">
            <w:pPr>
              <w:widowControl w:val="0"/>
              <w:suppressAutoHyphens w:val="0"/>
              <w:spacing w:before="0" w:after="0"/>
              <w:jc w:val="center"/>
              <w:rPr>
                <w:rFonts w:ascii="Arial" w:hAnsi="Arial" w:cs="Arial"/>
                <w:b/>
                <w:sz w:val="24"/>
                <w:szCs w:val="24"/>
              </w:rPr>
            </w:pPr>
          </w:p>
        </w:tc>
        <w:tc>
          <w:tcPr>
            <w:tcW w:w="1097" w:type="dxa"/>
          </w:tcPr>
          <w:p w14:paraId="114B223F">
            <w:pPr>
              <w:widowControl w:val="0"/>
              <w:suppressAutoHyphens w:val="0"/>
              <w:spacing w:before="0" w:after="0"/>
              <w:jc w:val="center"/>
              <w:rPr>
                <w:rFonts w:ascii="Arial" w:hAnsi="Arial" w:cs="Arial"/>
                <w:b/>
                <w:sz w:val="24"/>
                <w:szCs w:val="24"/>
              </w:rPr>
            </w:pPr>
          </w:p>
        </w:tc>
      </w:tr>
    </w:tbl>
    <w:p w14:paraId="5846063D">
      <w:pPr>
        <w:spacing w:line="360" w:lineRule="auto"/>
        <w:ind w:left="4111" w:right="4" w:hanging="56"/>
        <w:jc w:val="center"/>
        <w:rPr>
          <w:sz w:val="18"/>
        </w:rPr>
      </w:pPr>
      <w:r>
        <w:rPr>
          <w:sz w:val="18"/>
        </w:rPr>
        <w:t xml:space="preserve"> </w:t>
      </w:r>
    </w:p>
    <w:p w14:paraId="53CC93FB">
      <w:pPr>
        <w:spacing w:line="360" w:lineRule="auto"/>
        <w:ind w:left="4111" w:right="4" w:hanging="56"/>
        <w:rPr>
          <w:sz w:val="18"/>
        </w:rPr>
      </w:pPr>
      <w:r>
        <w:rPr>
          <w:sz w:val="18"/>
        </w:rPr>
        <w:t xml:space="preserve"> ……………………………………………………………………………………………………</w:t>
      </w:r>
    </w:p>
    <w:p w14:paraId="392662E7">
      <w:pPr>
        <w:spacing w:line="360" w:lineRule="auto"/>
        <w:ind w:left="4111" w:right="4" w:hanging="56"/>
        <w:jc w:val="center"/>
        <w:rPr>
          <w:sz w:val="18"/>
        </w:rPr>
        <w:sectPr>
          <w:headerReference r:id="rId18" w:type="default"/>
          <w:footerReference r:id="rId19" w:type="default"/>
          <w:footnotePr>
            <w:numFmt w:val="decimal"/>
          </w:footnotePr>
          <w:pgSz w:w="11906" w:h="16838"/>
          <w:pgMar w:top="1417" w:right="1417" w:bottom="1417" w:left="1417" w:header="708" w:footer="708" w:gutter="0"/>
          <w:pgNumType w:fmt="decimal"/>
          <w:cols w:space="720" w:num="1"/>
          <w:formProt w:val="0"/>
          <w:docGrid w:linePitch="299" w:charSpace="28672"/>
        </w:sectPr>
      </w:pPr>
      <w:r>
        <w:rPr>
          <w:sz w:val="18"/>
        </w:rPr>
        <w:t>( data i  podpis Wykonawcy</w:t>
      </w:r>
      <w:r>
        <w:rPr>
          <w:spacing w:val="1"/>
          <w:sz w:val="18"/>
        </w:rPr>
        <w:t xml:space="preserve"> </w:t>
      </w:r>
      <w:r>
        <w:rPr>
          <w:sz w:val="18"/>
        </w:rPr>
        <w:t>lub podpis osoby uprawnionej</w:t>
      </w:r>
      <w:r>
        <w:rPr>
          <w:spacing w:val="1"/>
          <w:sz w:val="18"/>
        </w:rPr>
        <w:t xml:space="preserve"> </w:t>
      </w:r>
      <w:r>
        <w:rPr>
          <w:sz w:val="18"/>
        </w:rPr>
        <w:t>do</w:t>
      </w:r>
      <w:r>
        <w:rPr>
          <w:spacing w:val="1"/>
          <w:sz w:val="18"/>
        </w:rPr>
        <w:t xml:space="preserve"> </w:t>
      </w:r>
      <w:r>
        <w:rPr>
          <w:sz w:val="18"/>
        </w:rPr>
        <w:t>reprezentowania</w:t>
      </w:r>
      <w:r>
        <w:rPr>
          <w:spacing w:val="-38"/>
          <w:sz w:val="18"/>
        </w:rPr>
        <w:t xml:space="preserve"> </w:t>
      </w:r>
      <w:r>
        <w:rPr>
          <w:sz w:val="18"/>
        </w:rPr>
        <w:t>Wykonawcy)</w:t>
      </w:r>
    </w:p>
    <w:p w14:paraId="68083066">
      <w:pPr>
        <w:spacing w:before="38" w:after="0"/>
        <w:ind w:left="5954" w:firstLine="0"/>
        <w:jc w:val="right"/>
        <w:rPr>
          <w:b/>
          <w:sz w:val="16"/>
          <w:szCs w:val="16"/>
        </w:rPr>
      </w:pPr>
      <w:r>
        <w:rPr>
          <w:b/>
          <w:sz w:val="16"/>
          <w:szCs w:val="16"/>
        </w:rPr>
        <w:t>Załącznik</w:t>
      </w:r>
      <w:r>
        <w:rPr>
          <w:b/>
          <w:spacing w:val="-1"/>
          <w:sz w:val="16"/>
          <w:szCs w:val="16"/>
        </w:rPr>
        <w:t xml:space="preserve"> </w:t>
      </w:r>
      <w:r>
        <w:rPr>
          <w:b/>
          <w:sz w:val="16"/>
          <w:szCs w:val="16"/>
        </w:rPr>
        <w:t>nr</w:t>
      </w:r>
      <w:r>
        <w:rPr>
          <w:b/>
          <w:spacing w:val="-1"/>
          <w:sz w:val="16"/>
          <w:szCs w:val="16"/>
        </w:rPr>
        <w:t xml:space="preserve"> </w:t>
      </w:r>
      <w:r>
        <w:rPr>
          <w:b/>
          <w:sz w:val="16"/>
          <w:szCs w:val="16"/>
        </w:rPr>
        <w:t xml:space="preserve"> 9 do</w:t>
      </w:r>
      <w:r>
        <w:rPr>
          <w:b/>
          <w:spacing w:val="-2"/>
          <w:sz w:val="16"/>
          <w:szCs w:val="16"/>
        </w:rPr>
        <w:t xml:space="preserve"> </w:t>
      </w:r>
      <w:r>
        <w:rPr>
          <w:b/>
          <w:sz w:val="16"/>
          <w:szCs w:val="16"/>
        </w:rPr>
        <w:t>umowy</w:t>
      </w:r>
      <w:r>
        <w:rPr>
          <w:b/>
          <w:spacing w:val="-3"/>
          <w:sz w:val="16"/>
          <w:szCs w:val="16"/>
        </w:rPr>
        <w:t xml:space="preserve"> </w:t>
      </w:r>
      <w:r>
        <w:rPr>
          <w:b/>
          <w:spacing w:val="-3"/>
          <w:sz w:val="16"/>
          <w:szCs w:val="16"/>
        </w:rPr>
        <w:br w:type="textWrapping"/>
      </w:r>
    </w:p>
    <w:p w14:paraId="242D50F5">
      <w:pPr>
        <w:pStyle w:val="5"/>
        <w:spacing w:before="11" w:after="0"/>
        <w:rPr>
          <w:b/>
          <w:sz w:val="14"/>
        </w:rPr>
      </w:pPr>
    </w:p>
    <w:p w14:paraId="0574C892">
      <w:pPr>
        <w:spacing w:before="57" w:after="0"/>
        <w:ind w:left="418" w:firstLine="0"/>
        <w:rPr>
          <w:sz w:val="18"/>
        </w:rPr>
      </w:pPr>
      <w:r>
        <w:t>.........................................................................</w:t>
      </w:r>
    </w:p>
    <w:p w14:paraId="7940893C">
      <w:pPr>
        <w:pStyle w:val="5"/>
        <w:spacing w:before="41" w:after="0"/>
        <w:ind w:left="418" w:firstLine="0"/>
        <w:rPr>
          <w:sz w:val="18"/>
        </w:rPr>
      </w:pPr>
      <w:r>
        <w:t>Nazwa</w:t>
      </w:r>
      <w:r>
        <w:rPr>
          <w:spacing w:val="-1"/>
        </w:rPr>
        <w:t xml:space="preserve"> </w:t>
      </w:r>
      <w:r>
        <w:t>i adres</w:t>
      </w:r>
      <w:r>
        <w:rPr>
          <w:spacing w:val="-3"/>
        </w:rPr>
        <w:t xml:space="preserve"> </w:t>
      </w:r>
      <w:r>
        <w:t>Wykonawcy</w:t>
      </w:r>
    </w:p>
    <w:p w14:paraId="5D816FFC">
      <w:pPr>
        <w:pStyle w:val="5"/>
        <w:spacing w:before="8" w:after="0"/>
        <w:rPr>
          <w:sz w:val="19"/>
        </w:rPr>
      </w:pPr>
    </w:p>
    <w:p w14:paraId="7C50D370">
      <w:pPr>
        <w:pStyle w:val="5"/>
        <w:spacing w:before="8" w:after="0"/>
        <w:rPr>
          <w:sz w:val="19"/>
        </w:rPr>
      </w:pPr>
    </w:p>
    <w:p w14:paraId="5804931E">
      <w:pPr>
        <w:pStyle w:val="2"/>
        <w:ind w:left="0" w:right="418" w:firstLine="0"/>
        <w:rPr>
          <w:sz w:val="18"/>
        </w:rPr>
      </w:pPr>
      <w:bookmarkStart w:id="9" w:name="_Hlk119957207"/>
      <w:r>
        <w:t>SPRAWOZDANIE</w:t>
      </w:r>
      <w:r>
        <w:rPr>
          <w:spacing w:val="-4"/>
        </w:rPr>
        <w:t xml:space="preserve"> </w:t>
      </w:r>
      <w:r>
        <w:t>Z</w:t>
      </w:r>
      <w:r>
        <w:rPr>
          <w:spacing w:val="-3"/>
        </w:rPr>
        <w:t xml:space="preserve"> </w:t>
      </w:r>
      <w:r>
        <w:t>REALIZACJI</w:t>
      </w:r>
      <w:r>
        <w:rPr>
          <w:spacing w:val="-2"/>
        </w:rPr>
        <w:t xml:space="preserve"> </w:t>
      </w:r>
      <w:r>
        <w:t>SPECJALISTYCZNYCH</w:t>
      </w:r>
      <w:r>
        <w:rPr>
          <w:spacing w:val="-2"/>
        </w:rPr>
        <w:t xml:space="preserve"> </w:t>
      </w:r>
      <w:r>
        <w:t>USŁUG</w:t>
      </w:r>
      <w:r>
        <w:rPr>
          <w:spacing w:val="-2"/>
        </w:rPr>
        <w:t xml:space="preserve"> </w:t>
      </w:r>
      <w:r>
        <w:t>OPIEKUŃCZYCH</w:t>
      </w:r>
      <w:bookmarkEnd w:id="9"/>
    </w:p>
    <w:p w14:paraId="79646D4D">
      <w:pPr>
        <w:pStyle w:val="2"/>
        <w:ind w:left="0" w:right="418" w:firstLine="0"/>
        <w:rPr>
          <w:sz w:val="18"/>
        </w:rPr>
      </w:pPr>
    </w:p>
    <w:p w14:paraId="2BEF2B95">
      <w:pPr>
        <w:tabs>
          <w:tab w:val="left" w:leader="dot" w:pos="3115"/>
        </w:tabs>
        <w:spacing w:before="52" w:after="0"/>
        <w:ind w:right="419" w:firstLine="0"/>
        <w:jc w:val="center"/>
        <w:rPr>
          <w:b/>
        </w:rPr>
      </w:pPr>
      <w:r>
        <w:rPr>
          <w:b/>
        </w:rPr>
        <w:t>w miesiącu</w:t>
      </w:r>
      <w:r>
        <w:rPr>
          <w:rFonts w:ascii="Times New Roman" w:hAnsi="Times New Roman"/>
          <w:b/>
        </w:rPr>
        <w:tab/>
      </w:r>
      <w:r>
        <w:rPr>
          <w:b/>
        </w:rPr>
        <w:t>2026</w:t>
      </w:r>
      <w:r>
        <w:rPr>
          <w:b/>
          <w:spacing w:val="-2"/>
        </w:rPr>
        <w:t xml:space="preserve"> </w:t>
      </w:r>
      <w:r>
        <w:rPr>
          <w:b/>
        </w:rPr>
        <w:t>r. dla</w:t>
      </w:r>
      <w:r>
        <w:rPr>
          <w:b/>
          <w:spacing w:val="-3"/>
        </w:rPr>
        <w:t xml:space="preserve"> </w:t>
      </w:r>
      <w:r>
        <w:rPr>
          <w:b/>
        </w:rPr>
        <w:t>OPS</w:t>
      </w:r>
      <w:r>
        <w:rPr>
          <w:b/>
          <w:spacing w:val="-2"/>
        </w:rPr>
        <w:t xml:space="preserve">  Głuchołazy</w:t>
      </w:r>
    </w:p>
    <w:p w14:paraId="5831450A">
      <w:pPr>
        <w:pStyle w:val="5"/>
        <w:spacing w:before="9" w:after="0"/>
        <w:rPr>
          <w:b/>
          <w:sz w:val="19"/>
        </w:rPr>
      </w:pPr>
    </w:p>
    <w:tbl>
      <w:tblPr>
        <w:tblStyle w:val="41"/>
        <w:tblW w:w="9776" w:type="dxa"/>
        <w:tblInd w:w="-137" w:type="dxa"/>
        <w:tblLayout w:type="fixed"/>
        <w:tblCellMar>
          <w:top w:w="0" w:type="dxa"/>
          <w:left w:w="5" w:type="dxa"/>
          <w:bottom w:w="0" w:type="dxa"/>
          <w:right w:w="5" w:type="dxa"/>
        </w:tblCellMar>
      </w:tblPr>
      <w:tblGrid>
        <w:gridCol w:w="2531"/>
        <w:gridCol w:w="2531"/>
        <w:gridCol w:w="4714"/>
      </w:tblGrid>
      <w:tr w14:paraId="25541293">
        <w:tblPrEx>
          <w:tblCellMar>
            <w:top w:w="0" w:type="dxa"/>
            <w:left w:w="5" w:type="dxa"/>
            <w:bottom w:w="0" w:type="dxa"/>
            <w:right w:w="5" w:type="dxa"/>
          </w:tblCellMar>
        </w:tblPrEx>
        <w:trPr>
          <w:trHeight w:val="1127" w:hRule="atLeast"/>
        </w:trPr>
        <w:tc>
          <w:tcPr>
            <w:tcW w:w="5062" w:type="dxa"/>
            <w:gridSpan w:val="2"/>
            <w:tcBorders>
              <w:top w:val="single" w:color="000009" w:sz="4" w:space="0"/>
              <w:left w:val="single" w:color="000009" w:sz="4" w:space="0"/>
              <w:bottom w:val="single" w:color="000009" w:sz="4" w:space="0"/>
              <w:right w:val="single" w:color="000009" w:sz="4" w:space="0"/>
            </w:tcBorders>
          </w:tcPr>
          <w:p w14:paraId="4749FD8B">
            <w:pPr>
              <w:pStyle w:val="36"/>
              <w:widowControl w:val="0"/>
              <w:suppressAutoHyphens/>
              <w:spacing w:before="0" w:after="0" w:line="276" w:lineRule="auto"/>
              <w:ind w:left="107" w:right="802" w:firstLine="0"/>
              <w:jc w:val="left"/>
              <w:rPr>
                <w:sz w:val="20"/>
                <w:szCs w:val="20"/>
              </w:rPr>
            </w:pPr>
            <w:r>
              <w:rPr>
                <w:rFonts w:eastAsia="Calibri"/>
                <w:kern w:val="0"/>
                <w:sz w:val="20"/>
                <w:szCs w:val="20"/>
                <w:lang w:eastAsia="en-US" w:bidi="ar-SA"/>
              </w:rPr>
              <w:t>Imię i nazwisko, adres osoby objętej</w:t>
            </w:r>
            <w:r>
              <w:rPr>
                <w:rFonts w:eastAsia="Calibri"/>
                <w:spacing w:val="1"/>
                <w:kern w:val="0"/>
                <w:sz w:val="20"/>
                <w:szCs w:val="20"/>
                <w:lang w:eastAsia="en-US" w:bidi="ar-SA"/>
              </w:rPr>
              <w:t xml:space="preserve"> </w:t>
            </w:r>
            <w:r>
              <w:rPr>
                <w:rFonts w:eastAsia="Calibri"/>
                <w:kern w:val="0"/>
                <w:sz w:val="20"/>
                <w:szCs w:val="20"/>
                <w:lang w:eastAsia="en-US" w:bidi="ar-SA"/>
              </w:rPr>
              <w:t>specjalistycznymi usługami opiekuńczymi</w:t>
            </w:r>
            <w:r>
              <w:rPr>
                <w:rFonts w:eastAsia="Calibri"/>
                <w:spacing w:val="-47"/>
                <w:kern w:val="0"/>
                <w:sz w:val="20"/>
                <w:szCs w:val="20"/>
                <w:lang w:eastAsia="en-US" w:bidi="ar-SA"/>
              </w:rPr>
              <w:t xml:space="preserve"> </w:t>
            </w:r>
            <w:r>
              <w:rPr>
                <w:rFonts w:eastAsia="Calibri"/>
                <w:kern w:val="0"/>
                <w:sz w:val="20"/>
                <w:szCs w:val="20"/>
                <w:lang w:eastAsia="en-US" w:bidi="ar-SA"/>
              </w:rPr>
              <w:t>(usługobiorcy)</w:t>
            </w:r>
          </w:p>
        </w:tc>
        <w:tc>
          <w:tcPr>
            <w:tcW w:w="4714" w:type="dxa"/>
            <w:tcBorders>
              <w:top w:val="single" w:color="000009" w:sz="4" w:space="0"/>
              <w:left w:val="single" w:color="000009" w:sz="4" w:space="0"/>
              <w:bottom w:val="single" w:color="000009" w:sz="4" w:space="0"/>
              <w:right w:val="single" w:color="000009" w:sz="4" w:space="0"/>
            </w:tcBorders>
          </w:tcPr>
          <w:p w14:paraId="206F279B">
            <w:pPr>
              <w:pStyle w:val="36"/>
              <w:widowControl w:val="0"/>
              <w:suppressAutoHyphens/>
              <w:spacing w:before="0" w:after="0"/>
              <w:jc w:val="left"/>
              <w:rPr>
                <w:rFonts w:ascii="Times New Roman" w:hAnsi="Times New Roman"/>
              </w:rPr>
            </w:pPr>
          </w:p>
        </w:tc>
      </w:tr>
      <w:tr w14:paraId="40070791">
        <w:tblPrEx>
          <w:tblCellMar>
            <w:top w:w="0" w:type="dxa"/>
            <w:left w:w="5" w:type="dxa"/>
            <w:bottom w:w="0" w:type="dxa"/>
            <w:right w:w="5" w:type="dxa"/>
          </w:tblCellMar>
        </w:tblPrEx>
        <w:trPr>
          <w:trHeight w:val="508" w:hRule="atLeast"/>
        </w:trPr>
        <w:tc>
          <w:tcPr>
            <w:tcW w:w="5062" w:type="dxa"/>
            <w:gridSpan w:val="2"/>
            <w:tcBorders>
              <w:top w:val="single" w:color="000009" w:sz="4" w:space="0"/>
              <w:left w:val="single" w:color="000009" w:sz="4" w:space="0"/>
              <w:bottom w:val="single" w:color="000009" w:sz="4" w:space="0"/>
              <w:right w:val="single" w:color="000009" w:sz="4" w:space="0"/>
            </w:tcBorders>
          </w:tcPr>
          <w:p w14:paraId="465ACEEA">
            <w:pPr>
              <w:pStyle w:val="36"/>
              <w:widowControl w:val="0"/>
              <w:suppressAutoHyphens/>
              <w:spacing w:before="0" w:after="0" w:line="268" w:lineRule="exact"/>
              <w:ind w:left="107" w:firstLine="0"/>
              <w:jc w:val="left"/>
              <w:rPr>
                <w:sz w:val="20"/>
                <w:szCs w:val="20"/>
              </w:rPr>
            </w:pPr>
            <w:r>
              <w:rPr>
                <w:rFonts w:eastAsia="Calibri"/>
                <w:kern w:val="0"/>
                <w:sz w:val="20"/>
                <w:szCs w:val="20"/>
                <w:lang w:eastAsia="en-US" w:bidi="ar-SA"/>
              </w:rPr>
              <w:t>Imię</w:t>
            </w:r>
            <w:r>
              <w:rPr>
                <w:rFonts w:eastAsia="Calibri"/>
                <w:spacing w:val="-2"/>
                <w:kern w:val="0"/>
                <w:sz w:val="20"/>
                <w:szCs w:val="20"/>
                <w:lang w:eastAsia="en-US" w:bidi="ar-SA"/>
              </w:rPr>
              <w:t xml:space="preserve"> </w:t>
            </w:r>
            <w:r>
              <w:rPr>
                <w:rFonts w:eastAsia="Calibri"/>
                <w:kern w:val="0"/>
                <w:sz w:val="20"/>
                <w:szCs w:val="20"/>
                <w:lang w:eastAsia="en-US" w:bidi="ar-SA"/>
              </w:rPr>
              <w:t>i</w:t>
            </w:r>
            <w:r>
              <w:rPr>
                <w:rFonts w:eastAsia="Calibri"/>
                <w:spacing w:val="-3"/>
                <w:kern w:val="0"/>
                <w:sz w:val="20"/>
                <w:szCs w:val="20"/>
                <w:lang w:eastAsia="en-US" w:bidi="ar-SA"/>
              </w:rPr>
              <w:t xml:space="preserve"> </w:t>
            </w:r>
            <w:r>
              <w:rPr>
                <w:rFonts w:eastAsia="Calibri"/>
                <w:kern w:val="0"/>
                <w:sz w:val="20"/>
                <w:szCs w:val="20"/>
                <w:lang w:eastAsia="en-US" w:bidi="ar-SA"/>
              </w:rPr>
              <w:t>nazwisko</w:t>
            </w:r>
            <w:r>
              <w:rPr>
                <w:rFonts w:eastAsia="Calibri"/>
                <w:spacing w:val="-2"/>
                <w:kern w:val="0"/>
                <w:sz w:val="20"/>
                <w:szCs w:val="20"/>
                <w:lang w:eastAsia="en-US" w:bidi="ar-SA"/>
              </w:rPr>
              <w:t xml:space="preserve"> </w:t>
            </w:r>
            <w:r>
              <w:rPr>
                <w:rFonts w:eastAsia="Calibri"/>
                <w:kern w:val="0"/>
                <w:sz w:val="20"/>
                <w:szCs w:val="20"/>
                <w:lang w:eastAsia="en-US" w:bidi="ar-SA"/>
              </w:rPr>
              <w:t>osoby</w:t>
            </w:r>
            <w:r>
              <w:rPr>
                <w:rFonts w:eastAsia="Calibri"/>
                <w:spacing w:val="-2"/>
                <w:kern w:val="0"/>
                <w:sz w:val="20"/>
                <w:szCs w:val="20"/>
                <w:lang w:eastAsia="en-US" w:bidi="ar-SA"/>
              </w:rPr>
              <w:t xml:space="preserve"> </w:t>
            </w:r>
            <w:r>
              <w:rPr>
                <w:rFonts w:eastAsia="Calibri"/>
                <w:kern w:val="0"/>
                <w:sz w:val="20"/>
                <w:szCs w:val="20"/>
                <w:lang w:eastAsia="en-US" w:bidi="ar-SA"/>
              </w:rPr>
              <w:t>świadczącej</w:t>
            </w:r>
            <w:r>
              <w:rPr>
                <w:rFonts w:eastAsia="Calibri"/>
                <w:spacing w:val="-1"/>
                <w:kern w:val="0"/>
                <w:sz w:val="20"/>
                <w:szCs w:val="20"/>
                <w:lang w:eastAsia="en-US" w:bidi="ar-SA"/>
              </w:rPr>
              <w:t xml:space="preserve"> </w:t>
            </w:r>
            <w:r>
              <w:rPr>
                <w:rFonts w:eastAsia="Calibri"/>
                <w:kern w:val="0"/>
                <w:sz w:val="20"/>
                <w:szCs w:val="20"/>
                <w:lang w:eastAsia="en-US" w:bidi="ar-SA"/>
              </w:rPr>
              <w:t>usługi</w:t>
            </w:r>
          </w:p>
        </w:tc>
        <w:tc>
          <w:tcPr>
            <w:tcW w:w="4714" w:type="dxa"/>
            <w:tcBorders>
              <w:top w:val="single" w:color="000009" w:sz="4" w:space="0"/>
              <w:left w:val="single" w:color="000009" w:sz="4" w:space="0"/>
              <w:bottom w:val="single" w:color="000009" w:sz="4" w:space="0"/>
              <w:right w:val="single" w:color="000009" w:sz="4" w:space="0"/>
            </w:tcBorders>
          </w:tcPr>
          <w:p w14:paraId="43822F00">
            <w:pPr>
              <w:pStyle w:val="36"/>
              <w:widowControl w:val="0"/>
              <w:suppressAutoHyphens/>
              <w:spacing w:before="0" w:after="0"/>
              <w:jc w:val="left"/>
              <w:rPr>
                <w:rFonts w:ascii="Times New Roman" w:hAnsi="Times New Roman"/>
              </w:rPr>
            </w:pPr>
          </w:p>
        </w:tc>
      </w:tr>
      <w:tr w14:paraId="11D07053">
        <w:tblPrEx>
          <w:tblCellMar>
            <w:top w:w="0" w:type="dxa"/>
            <w:left w:w="5" w:type="dxa"/>
            <w:bottom w:w="0" w:type="dxa"/>
            <w:right w:w="5" w:type="dxa"/>
          </w:tblCellMar>
        </w:tblPrEx>
        <w:trPr>
          <w:trHeight w:val="616" w:hRule="atLeast"/>
        </w:trPr>
        <w:tc>
          <w:tcPr>
            <w:tcW w:w="5062" w:type="dxa"/>
            <w:gridSpan w:val="2"/>
            <w:tcBorders>
              <w:top w:val="single" w:color="000009" w:sz="4" w:space="0"/>
              <w:left w:val="single" w:color="000009" w:sz="4" w:space="0"/>
              <w:bottom w:val="single" w:color="000009" w:sz="4" w:space="0"/>
              <w:right w:val="single" w:color="000009" w:sz="4" w:space="0"/>
            </w:tcBorders>
          </w:tcPr>
          <w:p w14:paraId="3CE34355">
            <w:pPr>
              <w:pStyle w:val="36"/>
              <w:widowControl w:val="0"/>
              <w:suppressAutoHyphens/>
              <w:spacing w:before="0" w:after="0" w:line="265" w:lineRule="exact"/>
              <w:ind w:left="107" w:firstLine="0"/>
              <w:jc w:val="left"/>
              <w:rPr>
                <w:sz w:val="20"/>
                <w:szCs w:val="20"/>
              </w:rPr>
            </w:pPr>
            <w:r>
              <w:rPr>
                <w:rFonts w:eastAsia="Calibri"/>
                <w:kern w:val="0"/>
                <w:sz w:val="20"/>
                <w:szCs w:val="20"/>
                <w:lang w:eastAsia="en-US" w:bidi="ar-SA"/>
              </w:rPr>
              <w:t>Liczba</w:t>
            </w:r>
            <w:r>
              <w:rPr>
                <w:rFonts w:eastAsia="Calibri"/>
                <w:spacing w:val="-1"/>
                <w:kern w:val="0"/>
                <w:sz w:val="20"/>
                <w:szCs w:val="20"/>
                <w:lang w:eastAsia="en-US" w:bidi="ar-SA"/>
              </w:rPr>
              <w:t xml:space="preserve"> </w:t>
            </w:r>
            <w:r>
              <w:rPr>
                <w:rFonts w:eastAsia="Calibri"/>
                <w:kern w:val="0"/>
                <w:sz w:val="20"/>
                <w:szCs w:val="20"/>
                <w:lang w:eastAsia="en-US" w:bidi="ar-SA"/>
              </w:rPr>
              <w:t>godzin</w:t>
            </w:r>
            <w:r>
              <w:rPr>
                <w:rFonts w:eastAsia="Calibri"/>
                <w:spacing w:val="-2"/>
                <w:kern w:val="0"/>
                <w:sz w:val="20"/>
                <w:szCs w:val="20"/>
                <w:lang w:eastAsia="en-US" w:bidi="ar-SA"/>
              </w:rPr>
              <w:t xml:space="preserve"> </w:t>
            </w:r>
            <w:r>
              <w:rPr>
                <w:rFonts w:eastAsia="Calibri"/>
                <w:kern w:val="0"/>
                <w:sz w:val="20"/>
                <w:szCs w:val="20"/>
                <w:lang w:eastAsia="en-US" w:bidi="ar-SA"/>
              </w:rPr>
              <w:t>usług</w:t>
            </w:r>
            <w:r>
              <w:rPr>
                <w:rFonts w:eastAsia="Calibri"/>
                <w:spacing w:val="-3"/>
                <w:kern w:val="0"/>
                <w:sz w:val="20"/>
                <w:szCs w:val="20"/>
                <w:lang w:eastAsia="en-US" w:bidi="ar-SA"/>
              </w:rPr>
              <w:t xml:space="preserve"> </w:t>
            </w:r>
            <w:r>
              <w:rPr>
                <w:rFonts w:eastAsia="Calibri"/>
                <w:kern w:val="0"/>
                <w:sz w:val="20"/>
                <w:szCs w:val="20"/>
                <w:lang w:eastAsia="en-US" w:bidi="ar-SA"/>
              </w:rPr>
              <w:t>zrealizowanych</w:t>
            </w:r>
          </w:p>
          <w:p w14:paraId="1C7104BB">
            <w:pPr>
              <w:pStyle w:val="36"/>
              <w:widowControl w:val="0"/>
              <w:suppressAutoHyphens/>
              <w:spacing w:before="41" w:after="0"/>
              <w:ind w:left="107" w:firstLine="0"/>
              <w:jc w:val="left"/>
              <w:rPr>
                <w:sz w:val="20"/>
                <w:szCs w:val="20"/>
              </w:rPr>
            </w:pPr>
            <w:r>
              <w:rPr>
                <w:rFonts w:eastAsia="Calibri"/>
                <w:kern w:val="0"/>
                <w:sz w:val="20"/>
                <w:szCs w:val="20"/>
                <w:lang w:eastAsia="en-US" w:bidi="ar-SA"/>
              </w:rPr>
              <w:t>(</w:t>
            </w:r>
            <w:r>
              <w:rPr>
                <w:rFonts w:eastAsia="Calibri"/>
                <w:spacing w:val="-1"/>
                <w:kern w:val="0"/>
                <w:sz w:val="20"/>
                <w:szCs w:val="20"/>
                <w:lang w:eastAsia="en-US" w:bidi="ar-SA"/>
              </w:rPr>
              <w:t xml:space="preserve"> </w:t>
            </w:r>
            <w:r>
              <w:rPr>
                <w:rFonts w:eastAsia="Calibri"/>
                <w:kern w:val="0"/>
                <w:sz w:val="20"/>
                <w:szCs w:val="20"/>
                <w:lang w:eastAsia="en-US" w:bidi="ar-SA"/>
              </w:rPr>
              <w:t>w</w:t>
            </w:r>
            <w:r>
              <w:rPr>
                <w:rFonts w:eastAsia="Calibri"/>
                <w:spacing w:val="-3"/>
                <w:kern w:val="0"/>
                <w:sz w:val="20"/>
                <w:szCs w:val="20"/>
                <w:lang w:eastAsia="en-US" w:bidi="ar-SA"/>
              </w:rPr>
              <w:t xml:space="preserve"> </w:t>
            </w:r>
            <w:r>
              <w:rPr>
                <w:rFonts w:eastAsia="Calibri"/>
                <w:kern w:val="0"/>
                <w:sz w:val="20"/>
                <w:szCs w:val="20"/>
                <w:lang w:eastAsia="en-US" w:bidi="ar-SA"/>
              </w:rPr>
              <w:t>tym częstotliwość</w:t>
            </w:r>
            <w:r>
              <w:rPr>
                <w:rFonts w:eastAsia="Calibri"/>
                <w:spacing w:val="-4"/>
                <w:kern w:val="0"/>
                <w:sz w:val="20"/>
                <w:szCs w:val="20"/>
                <w:lang w:eastAsia="en-US" w:bidi="ar-SA"/>
              </w:rPr>
              <w:t xml:space="preserve"> </w:t>
            </w:r>
            <w:r>
              <w:rPr>
                <w:rFonts w:eastAsia="Calibri"/>
                <w:kern w:val="0"/>
                <w:sz w:val="20"/>
                <w:szCs w:val="20"/>
                <w:lang w:eastAsia="en-US" w:bidi="ar-SA"/>
              </w:rPr>
              <w:t>wizyt</w:t>
            </w:r>
            <w:r>
              <w:rPr>
                <w:rFonts w:eastAsia="Calibri"/>
                <w:spacing w:val="-3"/>
                <w:kern w:val="0"/>
                <w:sz w:val="20"/>
                <w:szCs w:val="20"/>
                <w:lang w:eastAsia="en-US" w:bidi="ar-SA"/>
              </w:rPr>
              <w:t xml:space="preserve"> </w:t>
            </w:r>
            <w:r>
              <w:rPr>
                <w:rFonts w:eastAsia="Calibri"/>
                <w:kern w:val="0"/>
                <w:sz w:val="20"/>
                <w:szCs w:val="20"/>
                <w:lang w:eastAsia="en-US" w:bidi="ar-SA"/>
              </w:rPr>
              <w:t>w</w:t>
            </w:r>
            <w:r>
              <w:rPr>
                <w:rFonts w:eastAsia="Calibri"/>
                <w:spacing w:val="2"/>
                <w:kern w:val="0"/>
                <w:sz w:val="20"/>
                <w:szCs w:val="20"/>
                <w:lang w:eastAsia="en-US" w:bidi="ar-SA"/>
              </w:rPr>
              <w:t xml:space="preserve"> </w:t>
            </w:r>
            <w:r>
              <w:rPr>
                <w:rFonts w:eastAsia="Calibri"/>
                <w:kern w:val="0"/>
                <w:sz w:val="20"/>
                <w:szCs w:val="20"/>
                <w:lang w:eastAsia="en-US" w:bidi="ar-SA"/>
              </w:rPr>
              <w:t>tygodniu)</w:t>
            </w:r>
          </w:p>
        </w:tc>
        <w:tc>
          <w:tcPr>
            <w:tcW w:w="4714" w:type="dxa"/>
            <w:tcBorders>
              <w:top w:val="single" w:color="000009" w:sz="4" w:space="0"/>
              <w:left w:val="single" w:color="000009" w:sz="4" w:space="0"/>
              <w:bottom w:val="single" w:color="000009" w:sz="4" w:space="0"/>
              <w:right w:val="single" w:color="000009" w:sz="4" w:space="0"/>
            </w:tcBorders>
          </w:tcPr>
          <w:p w14:paraId="28756330">
            <w:pPr>
              <w:pStyle w:val="36"/>
              <w:widowControl w:val="0"/>
              <w:suppressAutoHyphens/>
              <w:spacing w:before="0" w:after="0"/>
              <w:jc w:val="left"/>
              <w:rPr>
                <w:rFonts w:ascii="Times New Roman" w:hAnsi="Times New Roman"/>
              </w:rPr>
            </w:pPr>
          </w:p>
        </w:tc>
      </w:tr>
      <w:tr w14:paraId="334BABDB">
        <w:tblPrEx>
          <w:tblCellMar>
            <w:top w:w="0" w:type="dxa"/>
            <w:left w:w="5" w:type="dxa"/>
            <w:bottom w:w="0" w:type="dxa"/>
            <w:right w:w="5" w:type="dxa"/>
          </w:tblCellMar>
        </w:tblPrEx>
        <w:trPr>
          <w:trHeight w:val="561" w:hRule="atLeast"/>
        </w:trPr>
        <w:tc>
          <w:tcPr>
            <w:tcW w:w="2531" w:type="dxa"/>
            <w:vMerge w:val="restart"/>
            <w:tcBorders>
              <w:top w:val="single" w:color="000009" w:sz="4" w:space="0"/>
              <w:left w:val="single" w:color="000009" w:sz="4" w:space="0"/>
              <w:bottom w:val="single" w:color="000009" w:sz="4" w:space="0"/>
              <w:right w:val="single" w:color="000009" w:sz="4" w:space="0"/>
            </w:tcBorders>
          </w:tcPr>
          <w:p w14:paraId="1AAFA1F8">
            <w:pPr>
              <w:pStyle w:val="36"/>
              <w:widowControl w:val="0"/>
              <w:suppressAutoHyphens/>
              <w:spacing w:before="0" w:after="0"/>
              <w:ind w:left="107" w:right="1061" w:firstLine="0"/>
              <w:jc w:val="left"/>
              <w:rPr>
                <w:sz w:val="20"/>
                <w:szCs w:val="20"/>
              </w:rPr>
            </w:pPr>
            <w:r>
              <w:rPr>
                <w:rFonts w:eastAsia="Calibri"/>
                <w:kern w:val="0"/>
                <w:sz w:val="20"/>
                <w:szCs w:val="20"/>
                <w:lang w:eastAsia="en-US" w:bidi="ar-SA"/>
              </w:rPr>
              <w:t>Ocena stanu</w:t>
            </w:r>
            <w:r>
              <w:rPr>
                <w:rFonts w:eastAsia="Calibri"/>
                <w:spacing w:val="1"/>
                <w:kern w:val="0"/>
                <w:sz w:val="20"/>
                <w:szCs w:val="20"/>
                <w:lang w:eastAsia="en-US" w:bidi="ar-SA"/>
              </w:rPr>
              <w:t xml:space="preserve"> </w:t>
            </w:r>
            <w:r>
              <w:rPr>
                <w:rFonts w:eastAsia="Calibri"/>
                <w:kern w:val="0"/>
                <w:sz w:val="20"/>
                <w:szCs w:val="20"/>
                <w:lang w:eastAsia="en-US" w:bidi="ar-SA"/>
              </w:rPr>
              <w:t>psychicznego</w:t>
            </w:r>
          </w:p>
          <w:p w14:paraId="2C95C39F">
            <w:pPr>
              <w:pStyle w:val="36"/>
              <w:widowControl w:val="0"/>
              <w:suppressAutoHyphens/>
              <w:spacing w:before="0" w:after="0"/>
              <w:ind w:left="107" w:right="196" w:firstLine="0"/>
              <w:jc w:val="left"/>
              <w:rPr>
                <w:sz w:val="20"/>
                <w:szCs w:val="20"/>
              </w:rPr>
            </w:pPr>
            <w:r>
              <w:rPr>
                <w:rFonts w:eastAsia="Calibri"/>
                <w:kern w:val="0"/>
                <w:sz w:val="20"/>
                <w:szCs w:val="20"/>
                <w:lang w:eastAsia="en-US" w:bidi="ar-SA"/>
              </w:rPr>
              <w:t>usługobiorcy, stosunek</w:t>
            </w:r>
            <w:r>
              <w:rPr>
                <w:rFonts w:eastAsia="Calibri"/>
                <w:spacing w:val="-47"/>
                <w:kern w:val="0"/>
                <w:sz w:val="20"/>
                <w:szCs w:val="20"/>
                <w:lang w:eastAsia="en-US" w:bidi="ar-SA"/>
              </w:rPr>
              <w:t xml:space="preserve"> </w:t>
            </w:r>
            <w:r>
              <w:rPr>
                <w:rFonts w:eastAsia="Calibri"/>
                <w:kern w:val="0"/>
                <w:sz w:val="20"/>
                <w:szCs w:val="20"/>
                <w:lang w:eastAsia="en-US" w:bidi="ar-SA"/>
              </w:rPr>
              <w:t>do</w:t>
            </w:r>
          </w:p>
          <w:p w14:paraId="5FFC3C5E">
            <w:pPr>
              <w:pStyle w:val="36"/>
              <w:widowControl w:val="0"/>
              <w:suppressAutoHyphens/>
              <w:spacing w:before="0" w:after="0"/>
              <w:ind w:left="107" w:right="659" w:firstLine="0"/>
              <w:jc w:val="left"/>
              <w:rPr>
                <w:sz w:val="20"/>
                <w:szCs w:val="20"/>
              </w:rPr>
            </w:pPr>
            <w:r>
              <w:rPr>
                <w:rFonts w:eastAsia="Calibri"/>
                <w:kern w:val="0"/>
                <w:sz w:val="20"/>
                <w:szCs w:val="20"/>
                <w:lang w:eastAsia="en-US" w:bidi="ar-SA"/>
              </w:rPr>
              <w:t>leczenia w trakcie</w:t>
            </w:r>
            <w:r>
              <w:rPr>
                <w:rFonts w:eastAsia="Calibri"/>
                <w:spacing w:val="-47"/>
                <w:kern w:val="0"/>
                <w:sz w:val="20"/>
                <w:szCs w:val="20"/>
                <w:lang w:eastAsia="en-US" w:bidi="ar-SA"/>
              </w:rPr>
              <w:t xml:space="preserve"> </w:t>
            </w:r>
            <w:r>
              <w:rPr>
                <w:rFonts w:eastAsia="Calibri"/>
                <w:kern w:val="0"/>
                <w:sz w:val="20"/>
                <w:szCs w:val="20"/>
                <w:lang w:eastAsia="en-US" w:bidi="ar-SA"/>
              </w:rPr>
              <w:t>realizacji</w:t>
            </w:r>
          </w:p>
          <w:p w14:paraId="7F33E873">
            <w:pPr>
              <w:pStyle w:val="36"/>
              <w:widowControl w:val="0"/>
              <w:suppressAutoHyphens/>
              <w:spacing w:before="0" w:after="0"/>
              <w:ind w:left="107" w:firstLine="0"/>
              <w:jc w:val="left"/>
              <w:rPr>
                <w:sz w:val="20"/>
                <w:szCs w:val="20"/>
              </w:rPr>
            </w:pPr>
            <w:r>
              <w:rPr>
                <w:rFonts w:eastAsia="Calibri"/>
                <w:kern w:val="0"/>
                <w:sz w:val="20"/>
                <w:szCs w:val="20"/>
                <w:lang w:eastAsia="en-US" w:bidi="ar-SA"/>
              </w:rPr>
              <w:t>usług</w:t>
            </w:r>
          </w:p>
        </w:tc>
        <w:tc>
          <w:tcPr>
            <w:tcW w:w="2531" w:type="dxa"/>
            <w:tcBorders>
              <w:top w:val="single" w:color="000009" w:sz="4" w:space="0"/>
              <w:left w:val="single" w:color="000009" w:sz="4" w:space="0"/>
              <w:bottom w:val="single" w:color="000009" w:sz="4" w:space="0"/>
              <w:right w:val="single" w:color="000009" w:sz="4" w:space="0"/>
            </w:tcBorders>
          </w:tcPr>
          <w:p w14:paraId="2BBB2B03">
            <w:pPr>
              <w:pStyle w:val="36"/>
              <w:widowControl w:val="0"/>
              <w:suppressAutoHyphens/>
              <w:spacing w:before="0" w:after="0" w:line="271" w:lineRule="auto"/>
              <w:ind w:left="107" w:right="243" w:firstLine="0"/>
              <w:jc w:val="left"/>
              <w:rPr>
                <w:sz w:val="20"/>
                <w:szCs w:val="20"/>
              </w:rPr>
            </w:pPr>
            <w:r>
              <w:rPr>
                <w:rFonts w:eastAsia="Calibri"/>
                <w:kern w:val="0"/>
                <w:sz w:val="20"/>
                <w:szCs w:val="20"/>
                <w:lang w:eastAsia="en-US" w:bidi="ar-SA"/>
              </w:rPr>
              <w:t>Nastrój, napęd,</w:t>
            </w:r>
            <w:r>
              <w:rPr>
                <w:rFonts w:eastAsia="Calibri"/>
                <w:spacing w:val="1"/>
                <w:kern w:val="0"/>
                <w:sz w:val="20"/>
                <w:szCs w:val="20"/>
                <w:lang w:eastAsia="en-US" w:bidi="ar-SA"/>
              </w:rPr>
              <w:t xml:space="preserve"> </w:t>
            </w:r>
            <w:r>
              <w:rPr>
                <w:rFonts w:eastAsia="Calibri"/>
                <w:kern w:val="0"/>
                <w:sz w:val="20"/>
                <w:szCs w:val="20"/>
                <w:lang w:eastAsia="en-US" w:bidi="ar-SA"/>
              </w:rPr>
              <w:t>zaburzenia</w:t>
            </w:r>
            <w:r>
              <w:rPr>
                <w:rFonts w:eastAsia="Calibri"/>
                <w:spacing w:val="-11"/>
                <w:kern w:val="0"/>
                <w:sz w:val="20"/>
                <w:szCs w:val="20"/>
                <w:lang w:eastAsia="en-US" w:bidi="ar-SA"/>
              </w:rPr>
              <w:t xml:space="preserve"> </w:t>
            </w:r>
            <w:r>
              <w:rPr>
                <w:rFonts w:eastAsia="Calibri"/>
                <w:kern w:val="0"/>
                <w:sz w:val="20"/>
                <w:szCs w:val="20"/>
                <w:lang w:eastAsia="en-US" w:bidi="ar-SA"/>
              </w:rPr>
              <w:t>myślenia, itp.</w:t>
            </w:r>
          </w:p>
        </w:tc>
        <w:tc>
          <w:tcPr>
            <w:tcW w:w="4714" w:type="dxa"/>
            <w:tcBorders>
              <w:top w:val="single" w:color="000009" w:sz="4" w:space="0"/>
              <w:left w:val="single" w:color="000009" w:sz="4" w:space="0"/>
              <w:bottom w:val="single" w:color="000009" w:sz="4" w:space="0"/>
              <w:right w:val="single" w:color="000009" w:sz="4" w:space="0"/>
            </w:tcBorders>
          </w:tcPr>
          <w:p w14:paraId="375DCEFC">
            <w:pPr>
              <w:pStyle w:val="36"/>
              <w:widowControl w:val="0"/>
              <w:suppressAutoHyphens/>
              <w:spacing w:before="0" w:after="0"/>
              <w:jc w:val="left"/>
              <w:rPr>
                <w:rFonts w:ascii="Times New Roman" w:hAnsi="Times New Roman"/>
              </w:rPr>
            </w:pPr>
          </w:p>
        </w:tc>
      </w:tr>
      <w:tr w14:paraId="09F154EF">
        <w:tblPrEx>
          <w:tblCellMar>
            <w:top w:w="0" w:type="dxa"/>
            <w:left w:w="5" w:type="dxa"/>
            <w:bottom w:w="0" w:type="dxa"/>
            <w:right w:w="5" w:type="dxa"/>
          </w:tblCellMar>
        </w:tblPrEx>
        <w:trPr>
          <w:trHeight w:val="616" w:hRule="atLeast"/>
        </w:trPr>
        <w:tc>
          <w:tcPr>
            <w:tcW w:w="2531" w:type="dxa"/>
            <w:vMerge w:val="continue"/>
            <w:tcBorders>
              <w:left w:val="single" w:color="000009" w:sz="4" w:space="0"/>
              <w:bottom w:val="single" w:color="000009" w:sz="4" w:space="0"/>
              <w:right w:val="single" w:color="000009" w:sz="4" w:space="0"/>
            </w:tcBorders>
          </w:tcPr>
          <w:p w14:paraId="7A4F3C13">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7D39DCC6">
            <w:pPr>
              <w:pStyle w:val="36"/>
              <w:widowControl w:val="0"/>
              <w:suppressAutoHyphens/>
              <w:spacing w:before="0" w:after="0" w:line="265" w:lineRule="exact"/>
              <w:ind w:left="107" w:firstLine="0"/>
              <w:jc w:val="left"/>
              <w:rPr>
                <w:sz w:val="20"/>
                <w:szCs w:val="20"/>
              </w:rPr>
            </w:pPr>
            <w:r>
              <w:rPr>
                <w:rFonts w:eastAsia="Calibri"/>
                <w:kern w:val="0"/>
                <w:sz w:val="20"/>
                <w:szCs w:val="20"/>
                <w:lang w:eastAsia="en-US" w:bidi="ar-SA"/>
              </w:rPr>
              <w:t>Przyjmowanie</w:t>
            </w:r>
            <w:r>
              <w:rPr>
                <w:rFonts w:eastAsia="Calibri"/>
                <w:spacing w:val="-2"/>
                <w:kern w:val="0"/>
                <w:sz w:val="20"/>
                <w:szCs w:val="20"/>
                <w:lang w:eastAsia="en-US" w:bidi="ar-SA"/>
              </w:rPr>
              <w:t xml:space="preserve"> </w:t>
            </w:r>
            <w:r>
              <w:rPr>
                <w:rFonts w:eastAsia="Calibri"/>
                <w:kern w:val="0"/>
                <w:sz w:val="20"/>
                <w:szCs w:val="20"/>
                <w:lang w:eastAsia="en-US" w:bidi="ar-SA"/>
              </w:rPr>
              <w:t>leków,</w:t>
            </w:r>
          </w:p>
          <w:p w14:paraId="1C3A5FA9">
            <w:pPr>
              <w:pStyle w:val="36"/>
              <w:widowControl w:val="0"/>
              <w:suppressAutoHyphens/>
              <w:spacing w:before="41" w:after="0"/>
              <w:ind w:left="107" w:firstLine="0"/>
              <w:jc w:val="left"/>
              <w:rPr>
                <w:sz w:val="20"/>
                <w:szCs w:val="20"/>
              </w:rPr>
            </w:pPr>
            <w:r>
              <w:rPr>
                <w:rFonts w:eastAsia="Calibri"/>
                <w:kern w:val="0"/>
                <w:sz w:val="20"/>
                <w:szCs w:val="20"/>
                <w:lang w:eastAsia="en-US" w:bidi="ar-SA"/>
              </w:rPr>
              <w:t>iniekcji,</w:t>
            </w:r>
          </w:p>
        </w:tc>
        <w:tc>
          <w:tcPr>
            <w:tcW w:w="4714" w:type="dxa"/>
            <w:tcBorders>
              <w:top w:val="single" w:color="000009" w:sz="4" w:space="0"/>
              <w:left w:val="single" w:color="000009" w:sz="4" w:space="0"/>
              <w:bottom w:val="single" w:color="000009" w:sz="4" w:space="0"/>
              <w:right w:val="single" w:color="000009" w:sz="4" w:space="0"/>
            </w:tcBorders>
          </w:tcPr>
          <w:p w14:paraId="401F955C">
            <w:pPr>
              <w:pStyle w:val="36"/>
              <w:widowControl w:val="0"/>
              <w:suppressAutoHyphens/>
              <w:spacing w:before="0" w:after="0"/>
              <w:jc w:val="left"/>
              <w:rPr>
                <w:rFonts w:ascii="Times New Roman" w:hAnsi="Times New Roman"/>
              </w:rPr>
            </w:pPr>
          </w:p>
        </w:tc>
      </w:tr>
      <w:tr w14:paraId="6DBE7039">
        <w:tblPrEx>
          <w:tblCellMar>
            <w:top w:w="0" w:type="dxa"/>
            <w:left w:w="5" w:type="dxa"/>
            <w:bottom w:w="0" w:type="dxa"/>
            <w:right w:w="5" w:type="dxa"/>
          </w:tblCellMar>
        </w:tblPrEx>
        <w:trPr>
          <w:trHeight w:val="508" w:hRule="atLeast"/>
        </w:trPr>
        <w:tc>
          <w:tcPr>
            <w:tcW w:w="2531" w:type="dxa"/>
            <w:vMerge w:val="continue"/>
            <w:tcBorders>
              <w:left w:val="single" w:color="000009" w:sz="4" w:space="0"/>
              <w:bottom w:val="single" w:color="000009" w:sz="4" w:space="0"/>
              <w:right w:val="single" w:color="000009" w:sz="4" w:space="0"/>
            </w:tcBorders>
          </w:tcPr>
          <w:p w14:paraId="0ABA3883">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223F4C33">
            <w:pPr>
              <w:pStyle w:val="36"/>
              <w:widowControl w:val="0"/>
              <w:suppressAutoHyphens/>
              <w:spacing w:before="0" w:after="0" w:line="268" w:lineRule="exact"/>
              <w:ind w:left="107" w:firstLine="0"/>
              <w:jc w:val="left"/>
              <w:rPr>
                <w:sz w:val="20"/>
                <w:szCs w:val="20"/>
              </w:rPr>
            </w:pPr>
            <w:r>
              <w:rPr>
                <w:rFonts w:eastAsia="Calibri"/>
                <w:kern w:val="0"/>
                <w:sz w:val="20"/>
                <w:szCs w:val="20"/>
                <w:lang w:eastAsia="en-US" w:bidi="ar-SA"/>
              </w:rPr>
              <w:t>Kontakt</w:t>
            </w:r>
            <w:r>
              <w:rPr>
                <w:rFonts w:eastAsia="Calibri"/>
                <w:spacing w:val="-1"/>
                <w:kern w:val="0"/>
                <w:sz w:val="20"/>
                <w:szCs w:val="20"/>
                <w:lang w:eastAsia="en-US" w:bidi="ar-SA"/>
              </w:rPr>
              <w:t xml:space="preserve"> </w:t>
            </w:r>
            <w:r>
              <w:rPr>
                <w:rFonts w:eastAsia="Calibri"/>
                <w:kern w:val="0"/>
                <w:sz w:val="20"/>
                <w:szCs w:val="20"/>
                <w:lang w:eastAsia="en-US" w:bidi="ar-SA"/>
              </w:rPr>
              <w:t>z</w:t>
            </w:r>
            <w:r>
              <w:rPr>
                <w:rFonts w:eastAsia="Calibri"/>
                <w:spacing w:val="-4"/>
                <w:kern w:val="0"/>
                <w:sz w:val="20"/>
                <w:szCs w:val="20"/>
                <w:lang w:eastAsia="en-US" w:bidi="ar-SA"/>
              </w:rPr>
              <w:t xml:space="preserve"> </w:t>
            </w:r>
            <w:r>
              <w:rPr>
                <w:rFonts w:eastAsia="Calibri"/>
                <w:kern w:val="0"/>
                <w:sz w:val="20"/>
                <w:szCs w:val="20"/>
                <w:lang w:eastAsia="en-US" w:bidi="ar-SA"/>
              </w:rPr>
              <w:t>PZP</w:t>
            </w:r>
          </w:p>
        </w:tc>
        <w:tc>
          <w:tcPr>
            <w:tcW w:w="4714" w:type="dxa"/>
            <w:tcBorders>
              <w:top w:val="single" w:color="000009" w:sz="4" w:space="0"/>
              <w:left w:val="single" w:color="000009" w:sz="4" w:space="0"/>
              <w:bottom w:val="single" w:color="000009" w:sz="4" w:space="0"/>
              <w:right w:val="single" w:color="000009" w:sz="4" w:space="0"/>
            </w:tcBorders>
          </w:tcPr>
          <w:p w14:paraId="3F762DE9">
            <w:pPr>
              <w:pStyle w:val="36"/>
              <w:widowControl w:val="0"/>
              <w:suppressAutoHyphens/>
              <w:spacing w:before="0" w:after="0"/>
              <w:jc w:val="left"/>
              <w:rPr>
                <w:rFonts w:ascii="Times New Roman" w:hAnsi="Times New Roman"/>
              </w:rPr>
            </w:pPr>
          </w:p>
        </w:tc>
      </w:tr>
      <w:tr w14:paraId="35BDB823">
        <w:tblPrEx>
          <w:tblCellMar>
            <w:top w:w="0" w:type="dxa"/>
            <w:left w:w="5" w:type="dxa"/>
            <w:bottom w:w="0" w:type="dxa"/>
            <w:right w:w="5" w:type="dxa"/>
          </w:tblCellMar>
        </w:tblPrEx>
        <w:trPr>
          <w:trHeight w:val="600" w:hRule="atLeast"/>
        </w:trPr>
        <w:tc>
          <w:tcPr>
            <w:tcW w:w="2531" w:type="dxa"/>
            <w:vMerge w:val="continue"/>
            <w:tcBorders>
              <w:left w:val="single" w:color="000009" w:sz="4" w:space="0"/>
              <w:bottom w:val="single" w:color="000009" w:sz="4" w:space="0"/>
              <w:right w:val="single" w:color="000009" w:sz="4" w:space="0"/>
            </w:tcBorders>
          </w:tcPr>
          <w:p w14:paraId="7988C96F">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23CB45DA">
            <w:pPr>
              <w:pStyle w:val="36"/>
              <w:widowControl w:val="0"/>
              <w:suppressAutoHyphens/>
              <w:spacing w:before="1" w:after="0"/>
              <w:ind w:left="107" w:firstLine="0"/>
              <w:jc w:val="left"/>
              <w:rPr>
                <w:sz w:val="20"/>
                <w:szCs w:val="20"/>
              </w:rPr>
            </w:pPr>
            <w:r>
              <w:rPr>
                <w:rFonts w:eastAsia="Calibri"/>
                <w:kern w:val="0"/>
                <w:sz w:val="20"/>
                <w:szCs w:val="20"/>
                <w:lang w:eastAsia="en-US" w:bidi="ar-SA"/>
              </w:rPr>
              <w:t>Hospitalizacja</w:t>
            </w:r>
          </w:p>
        </w:tc>
        <w:tc>
          <w:tcPr>
            <w:tcW w:w="4714" w:type="dxa"/>
            <w:tcBorders>
              <w:top w:val="single" w:color="000009" w:sz="4" w:space="0"/>
              <w:left w:val="single" w:color="000009" w:sz="4" w:space="0"/>
              <w:bottom w:val="single" w:color="000009" w:sz="4" w:space="0"/>
              <w:right w:val="single" w:color="000009" w:sz="4" w:space="0"/>
            </w:tcBorders>
          </w:tcPr>
          <w:p w14:paraId="1C7DABC6">
            <w:pPr>
              <w:pStyle w:val="36"/>
              <w:widowControl w:val="0"/>
              <w:suppressAutoHyphens/>
              <w:spacing w:before="0" w:after="0"/>
              <w:jc w:val="left"/>
              <w:rPr>
                <w:rFonts w:ascii="Times New Roman" w:hAnsi="Times New Roman"/>
              </w:rPr>
            </w:pPr>
          </w:p>
        </w:tc>
      </w:tr>
      <w:tr w14:paraId="62D17442">
        <w:tblPrEx>
          <w:tblCellMar>
            <w:top w:w="0" w:type="dxa"/>
            <w:left w:w="5" w:type="dxa"/>
            <w:bottom w:w="0" w:type="dxa"/>
            <w:right w:w="5" w:type="dxa"/>
          </w:tblCellMar>
        </w:tblPrEx>
        <w:trPr>
          <w:trHeight w:val="616" w:hRule="atLeast"/>
        </w:trPr>
        <w:tc>
          <w:tcPr>
            <w:tcW w:w="2531" w:type="dxa"/>
            <w:vMerge w:val="restart"/>
            <w:tcBorders>
              <w:top w:val="single" w:color="000009" w:sz="4" w:space="0"/>
              <w:left w:val="single" w:color="000009" w:sz="4" w:space="0"/>
              <w:bottom w:val="single" w:color="000009" w:sz="4" w:space="0"/>
              <w:right w:val="single" w:color="000009" w:sz="4" w:space="0"/>
            </w:tcBorders>
          </w:tcPr>
          <w:p w14:paraId="36547822">
            <w:pPr>
              <w:pStyle w:val="36"/>
              <w:widowControl w:val="0"/>
              <w:suppressAutoHyphens/>
              <w:spacing w:before="0" w:after="0" w:line="276" w:lineRule="auto"/>
              <w:ind w:left="107" w:right="201" w:firstLine="0"/>
              <w:jc w:val="left"/>
              <w:rPr>
                <w:sz w:val="20"/>
                <w:szCs w:val="20"/>
              </w:rPr>
            </w:pPr>
            <w:r>
              <w:rPr>
                <w:rFonts w:eastAsia="Calibri"/>
                <w:kern w:val="0"/>
                <w:sz w:val="20"/>
                <w:szCs w:val="20"/>
                <w:lang w:eastAsia="en-US" w:bidi="ar-SA"/>
              </w:rPr>
              <w:t>Ocena funkcjonowania</w:t>
            </w:r>
            <w:r>
              <w:rPr>
                <w:rFonts w:eastAsia="Calibri"/>
                <w:spacing w:val="-47"/>
                <w:kern w:val="0"/>
                <w:sz w:val="20"/>
                <w:szCs w:val="20"/>
                <w:lang w:eastAsia="en-US" w:bidi="ar-SA"/>
              </w:rPr>
              <w:t xml:space="preserve"> </w:t>
            </w:r>
            <w:r>
              <w:rPr>
                <w:rFonts w:eastAsia="Calibri"/>
                <w:kern w:val="0"/>
                <w:sz w:val="20"/>
                <w:szCs w:val="20"/>
                <w:lang w:eastAsia="en-US" w:bidi="ar-SA"/>
              </w:rPr>
              <w:t>społecznego</w:t>
            </w:r>
          </w:p>
          <w:p w14:paraId="72AD6374">
            <w:pPr>
              <w:pStyle w:val="36"/>
              <w:widowControl w:val="0"/>
              <w:suppressAutoHyphens/>
              <w:spacing w:before="0" w:after="0" w:line="268" w:lineRule="exact"/>
              <w:ind w:left="107" w:firstLine="0"/>
              <w:jc w:val="left"/>
              <w:rPr>
                <w:sz w:val="20"/>
                <w:szCs w:val="20"/>
              </w:rPr>
            </w:pPr>
            <w:r>
              <w:rPr>
                <w:rFonts w:eastAsia="Calibri"/>
                <w:kern w:val="0"/>
                <w:sz w:val="20"/>
                <w:szCs w:val="20"/>
                <w:lang w:eastAsia="en-US" w:bidi="ar-SA"/>
              </w:rPr>
              <w:t>usługobiorcy</w:t>
            </w:r>
          </w:p>
        </w:tc>
        <w:tc>
          <w:tcPr>
            <w:tcW w:w="2531" w:type="dxa"/>
            <w:tcBorders>
              <w:top w:val="single" w:color="000009" w:sz="4" w:space="0"/>
              <w:left w:val="single" w:color="000009" w:sz="4" w:space="0"/>
              <w:bottom w:val="single" w:color="000009" w:sz="4" w:space="0"/>
              <w:right w:val="single" w:color="000009" w:sz="4" w:space="0"/>
            </w:tcBorders>
          </w:tcPr>
          <w:p w14:paraId="5164AA89">
            <w:pPr>
              <w:pStyle w:val="36"/>
              <w:widowControl w:val="0"/>
              <w:suppressAutoHyphens/>
              <w:spacing w:before="0" w:after="0" w:line="265" w:lineRule="exact"/>
              <w:ind w:left="107" w:firstLine="0"/>
              <w:jc w:val="left"/>
              <w:rPr>
                <w:sz w:val="20"/>
                <w:szCs w:val="20"/>
              </w:rPr>
            </w:pPr>
            <w:r>
              <w:rPr>
                <w:rFonts w:eastAsia="Calibri"/>
                <w:kern w:val="0"/>
                <w:sz w:val="20"/>
                <w:szCs w:val="20"/>
                <w:lang w:eastAsia="en-US" w:bidi="ar-SA"/>
              </w:rPr>
              <w:t>Dbałość</w:t>
            </w:r>
            <w:r>
              <w:rPr>
                <w:rFonts w:eastAsia="Calibri"/>
                <w:spacing w:val="-3"/>
                <w:kern w:val="0"/>
                <w:sz w:val="20"/>
                <w:szCs w:val="20"/>
                <w:lang w:eastAsia="en-US" w:bidi="ar-SA"/>
              </w:rPr>
              <w:t xml:space="preserve"> </w:t>
            </w:r>
            <w:r>
              <w:rPr>
                <w:rFonts w:eastAsia="Calibri"/>
                <w:kern w:val="0"/>
                <w:sz w:val="20"/>
                <w:szCs w:val="20"/>
                <w:lang w:eastAsia="en-US" w:bidi="ar-SA"/>
              </w:rPr>
              <w:t>o higienę</w:t>
            </w:r>
            <w:r>
              <w:rPr>
                <w:rFonts w:eastAsia="Calibri"/>
                <w:spacing w:val="-2"/>
                <w:kern w:val="0"/>
                <w:sz w:val="20"/>
                <w:szCs w:val="20"/>
                <w:lang w:eastAsia="en-US" w:bidi="ar-SA"/>
              </w:rPr>
              <w:t xml:space="preserve"> </w:t>
            </w:r>
            <w:r>
              <w:rPr>
                <w:rFonts w:eastAsia="Calibri"/>
                <w:kern w:val="0"/>
                <w:sz w:val="20"/>
                <w:szCs w:val="20"/>
                <w:lang w:eastAsia="en-US" w:bidi="ar-SA"/>
              </w:rPr>
              <w:t>i wygląd</w:t>
            </w:r>
          </w:p>
        </w:tc>
        <w:tc>
          <w:tcPr>
            <w:tcW w:w="4714" w:type="dxa"/>
            <w:tcBorders>
              <w:top w:val="single" w:color="000009" w:sz="4" w:space="0"/>
              <w:left w:val="single" w:color="000009" w:sz="4" w:space="0"/>
              <w:bottom w:val="single" w:color="000009" w:sz="4" w:space="0"/>
              <w:right w:val="single" w:color="000009" w:sz="4" w:space="0"/>
            </w:tcBorders>
          </w:tcPr>
          <w:p w14:paraId="7FC4EC71">
            <w:pPr>
              <w:pStyle w:val="36"/>
              <w:widowControl w:val="0"/>
              <w:suppressAutoHyphens/>
              <w:spacing w:before="0" w:after="0"/>
              <w:jc w:val="left"/>
              <w:rPr>
                <w:rFonts w:ascii="Times New Roman" w:hAnsi="Times New Roman"/>
              </w:rPr>
            </w:pPr>
          </w:p>
        </w:tc>
      </w:tr>
      <w:tr w14:paraId="1DC3C457">
        <w:tblPrEx>
          <w:tblCellMar>
            <w:top w:w="0" w:type="dxa"/>
            <w:left w:w="5" w:type="dxa"/>
            <w:bottom w:w="0" w:type="dxa"/>
            <w:right w:w="5" w:type="dxa"/>
          </w:tblCellMar>
        </w:tblPrEx>
        <w:trPr>
          <w:trHeight w:val="618" w:hRule="atLeast"/>
        </w:trPr>
        <w:tc>
          <w:tcPr>
            <w:tcW w:w="2531" w:type="dxa"/>
            <w:vMerge w:val="continue"/>
            <w:tcBorders>
              <w:left w:val="single" w:color="000009" w:sz="4" w:space="0"/>
              <w:bottom w:val="single" w:color="000009" w:sz="4" w:space="0"/>
              <w:right w:val="single" w:color="000009" w:sz="4" w:space="0"/>
            </w:tcBorders>
          </w:tcPr>
          <w:p w14:paraId="09153932">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66AE9FF4">
            <w:pPr>
              <w:pStyle w:val="36"/>
              <w:widowControl w:val="0"/>
              <w:suppressAutoHyphens/>
              <w:spacing w:before="0" w:after="0" w:line="265" w:lineRule="exact"/>
              <w:ind w:left="107" w:firstLine="0"/>
              <w:jc w:val="left"/>
              <w:rPr>
                <w:sz w:val="20"/>
                <w:szCs w:val="20"/>
              </w:rPr>
            </w:pPr>
            <w:r>
              <w:rPr>
                <w:rFonts w:eastAsia="Calibri"/>
                <w:kern w:val="0"/>
                <w:sz w:val="20"/>
                <w:szCs w:val="20"/>
                <w:lang w:eastAsia="en-US" w:bidi="ar-SA"/>
              </w:rPr>
              <w:t>Utrzymanie</w:t>
            </w:r>
            <w:r>
              <w:rPr>
                <w:rFonts w:eastAsia="Calibri"/>
                <w:spacing w:val="-1"/>
                <w:kern w:val="0"/>
                <w:sz w:val="20"/>
                <w:szCs w:val="20"/>
                <w:lang w:eastAsia="en-US" w:bidi="ar-SA"/>
              </w:rPr>
              <w:t xml:space="preserve"> </w:t>
            </w:r>
            <w:r>
              <w:rPr>
                <w:rFonts w:eastAsia="Calibri"/>
                <w:kern w:val="0"/>
                <w:sz w:val="20"/>
                <w:szCs w:val="20"/>
                <w:lang w:eastAsia="en-US" w:bidi="ar-SA"/>
              </w:rPr>
              <w:t>porządku</w:t>
            </w:r>
          </w:p>
          <w:p w14:paraId="5C317E72">
            <w:pPr>
              <w:pStyle w:val="36"/>
              <w:widowControl w:val="0"/>
              <w:suppressAutoHyphens/>
              <w:spacing w:before="41" w:after="0"/>
              <w:ind w:left="107" w:firstLine="0"/>
              <w:jc w:val="left"/>
              <w:rPr>
                <w:sz w:val="20"/>
                <w:szCs w:val="20"/>
              </w:rPr>
            </w:pPr>
            <w:r>
              <w:rPr>
                <w:rFonts w:eastAsia="Calibri"/>
                <w:kern w:val="0"/>
                <w:sz w:val="20"/>
                <w:szCs w:val="20"/>
                <w:lang w:eastAsia="en-US" w:bidi="ar-SA"/>
              </w:rPr>
              <w:t>w</w:t>
            </w:r>
            <w:r>
              <w:rPr>
                <w:rFonts w:eastAsia="Calibri"/>
                <w:spacing w:val="-2"/>
                <w:kern w:val="0"/>
                <w:sz w:val="20"/>
                <w:szCs w:val="20"/>
                <w:lang w:eastAsia="en-US" w:bidi="ar-SA"/>
              </w:rPr>
              <w:t xml:space="preserve"> </w:t>
            </w:r>
            <w:r>
              <w:rPr>
                <w:rFonts w:eastAsia="Calibri"/>
                <w:kern w:val="0"/>
                <w:sz w:val="20"/>
                <w:szCs w:val="20"/>
                <w:lang w:eastAsia="en-US" w:bidi="ar-SA"/>
              </w:rPr>
              <w:t>mieszkaniu</w:t>
            </w:r>
          </w:p>
        </w:tc>
        <w:tc>
          <w:tcPr>
            <w:tcW w:w="4714" w:type="dxa"/>
            <w:tcBorders>
              <w:top w:val="single" w:color="000009" w:sz="4" w:space="0"/>
              <w:left w:val="single" w:color="000009" w:sz="4" w:space="0"/>
              <w:bottom w:val="single" w:color="000009" w:sz="4" w:space="0"/>
              <w:right w:val="single" w:color="000009" w:sz="4" w:space="0"/>
            </w:tcBorders>
          </w:tcPr>
          <w:p w14:paraId="3BD9CFFD">
            <w:pPr>
              <w:pStyle w:val="36"/>
              <w:widowControl w:val="0"/>
              <w:suppressAutoHyphens/>
              <w:spacing w:before="0" w:after="0"/>
              <w:jc w:val="left"/>
              <w:rPr>
                <w:rFonts w:ascii="Times New Roman" w:hAnsi="Times New Roman"/>
              </w:rPr>
            </w:pPr>
          </w:p>
        </w:tc>
      </w:tr>
      <w:tr w14:paraId="6CFFFDF5">
        <w:tblPrEx>
          <w:tblCellMar>
            <w:top w:w="0" w:type="dxa"/>
            <w:left w:w="5" w:type="dxa"/>
            <w:bottom w:w="0" w:type="dxa"/>
            <w:right w:w="5" w:type="dxa"/>
          </w:tblCellMar>
        </w:tblPrEx>
        <w:trPr>
          <w:trHeight w:val="926" w:hRule="atLeast"/>
        </w:trPr>
        <w:tc>
          <w:tcPr>
            <w:tcW w:w="2531" w:type="dxa"/>
            <w:vMerge w:val="continue"/>
            <w:tcBorders>
              <w:left w:val="single" w:color="000009" w:sz="4" w:space="0"/>
              <w:bottom w:val="single" w:color="000009" w:sz="4" w:space="0"/>
              <w:right w:val="single" w:color="000009" w:sz="4" w:space="0"/>
            </w:tcBorders>
          </w:tcPr>
          <w:p w14:paraId="43879A20">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66F4596D">
            <w:pPr>
              <w:pStyle w:val="36"/>
              <w:widowControl w:val="0"/>
              <w:suppressAutoHyphens/>
              <w:spacing w:before="0" w:after="0" w:line="265" w:lineRule="exact"/>
              <w:ind w:left="107" w:firstLine="0"/>
              <w:jc w:val="left"/>
              <w:rPr>
                <w:sz w:val="20"/>
                <w:szCs w:val="20"/>
              </w:rPr>
            </w:pPr>
            <w:r>
              <w:rPr>
                <w:rFonts w:eastAsia="Calibri"/>
                <w:kern w:val="0"/>
                <w:sz w:val="20"/>
                <w:szCs w:val="20"/>
                <w:lang w:eastAsia="en-US" w:bidi="ar-SA"/>
              </w:rPr>
              <w:t>Gospodarowanie</w:t>
            </w:r>
          </w:p>
          <w:p w14:paraId="2FF69CC1">
            <w:pPr>
              <w:pStyle w:val="36"/>
              <w:widowControl w:val="0"/>
              <w:suppressAutoHyphens/>
              <w:spacing w:before="9" w:after="0" w:line="300" w:lineRule="atLeast"/>
              <w:ind w:left="107" w:right="377" w:firstLine="0"/>
              <w:jc w:val="left"/>
              <w:rPr>
                <w:sz w:val="20"/>
                <w:szCs w:val="20"/>
              </w:rPr>
            </w:pPr>
            <w:r>
              <w:rPr>
                <w:rFonts w:eastAsia="Calibri"/>
                <w:kern w:val="0"/>
                <w:sz w:val="20"/>
                <w:szCs w:val="20"/>
                <w:lang w:eastAsia="en-US" w:bidi="ar-SA"/>
              </w:rPr>
              <w:t>własnymi środkami</w:t>
            </w:r>
            <w:r>
              <w:rPr>
                <w:rFonts w:eastAsia="Calibri"/>
                <w:spacing w:val="-47"/>
                <w:kern w:val="0"/>
                <w:sz w:val="20"/>
                <w:szCs w:val="20"/>
                <w:lang w:eastAsia="en-US" w:bidi="ar-SA"/>
              </w:rPr>
              <w:t xml:space="preserve"> </w:t>
            </w:r>
            <w:r>
              <w:rPr>
                <w:rFonts w:eastAsia="Calibri"/>
                <w:kern w:val="0"/>
                <w:sz w:val="20"/>
                <w:szCs w:val="20"/>
                <w:lang w:eastAsia="en-US" w:bidi="ar-SA"/>
              </w:rPr>
              <w:t>finansowymi</w:t>
            </w:r>
          </w:p>
        </w:tc>
        <w:tc>
          <w:tcPr>
            <w:tcW w:w="4714" w:type="dxa"/>
            <w:tcBorders>
              <w:top w:val="single" w:color="000009" w:sz="4" w:space="0"/>
              <w:left w:val="single" w:color="000009" w:sz="4" w:space="0"/>
              <w:bottom w:val="single" w:color="000009" w:sz="4" w:space="0"/>
              <w:right w:val="single" w:color="000009" w:sz="4" w:space="0"/>
            </w:tcBorders>
          </w:tcPr>
          <w:p w14:paraId="15850FF2">
            <w:pPr>
              <w:pStyle w:val="36"/>
              <w:widowControl w:val="0"/>
              <w:suppressAutoHyphens/>
              <w:spacing w:before="0" w:after="0"/>
              <w:jc w:val="left"/>
              <w:rPr>
                <w:rFonts w:ascii="Times New Roman" w:hAnsi="Times New Roman"/>
              </w:rPr>
            </w:pPr>
          </w:p>
        </w:tc>
      </w:tr>
      <w:tr w14:paraId="58EDFACC">
        <w:tblPrEx>
          <w:tblCellMar>
            <w:top w:w="0" w:type="dxa"/>
            <w:left w:w="5" w:type="dxa"/>
            <w:bottom w:w="0" w:type="dxa"/>
            <w:right w:w="5" w:type="dxa"/>
          </w:tblCellMar>
        </w:tblPrEx>
        <w:trPr>
          <w:trHeight w:val="1075" w:hRule="atLeast"/>
        </w:trPr>
        <w:tc>
          <w:tcPr>
            <w:tcW w:w="2531" w:type="dxa"/>
            <w:vMerge w:val="continue"/>
            <w:tcBorders>
              <w:left w:val="single" w:color="000009" w:sz="4" w:space="0"/>
              <w:bottom w:val="single" w:color="000009" w:sz="4" w:space="0"/>
              <w:right w:val="single" w:color="000009" w:sz="4" w:space="0"/>
            </w:tcBorders>
          </w:tcPr>
          <w:p w14:paraId="34E1B34C">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0C715689">
            <w:pPr>
              <w:pStyle w:val="36"/>
              <w:widowControl w:val="0"/>
              <w:suppressAutoHyphens/>
              <w:spacing w:before="0" w:after="0"/>
              <w:ind w:left="107" w:right="671" w:firstLine="0"/>
              <w:jc w:val="left"/>
              <w:rPr>
                <w:sz w:val="20"/>
                <w:szCs w:val="20"/>
              </w:rPr>
            </w:pPr>
            <w:r>
              <w:rPr>
                <w:rFonts w:eastAsia="Calibri"/>
                <w:kern w:val="0"/>
                <w:sz w:val="20"/>
                <w:szCs w:val="20"/>
                <w:lang w:eastAsia="en-US" w:bidi="ar-SA"/>
              </w:rPr>
              <w:t>Kontakty</w:t>
            </w:r>
            <w:r>
              <w:rPr>
                <w:rFonts w:eastAsia="Calibri"/>
                <w:spacing w:val="1"/>
                <w:kern w:val="0"/>
                <w:sz w:val="20"/>
                <w:szCs w:val="20"/>
                <w:lang w:eastAsia="en-US" w:bidi="ar-SA"/>
              </w:rPr>
              <w:t xml:space="preserve"> </w:t>
            </w:r>
            <w:r>
              <w:rPr>
                <w:rFonts w:eastAsia="Calibri"/>
                <w:kern w:val="0"/>
                <w:sz w:val="20"/>
                <w:szCs w:val="20"/>
                <w:lang w:eastAsia="en-US" w:bidi="ar-SA"/>
              </w:rPr>
              <w:t>interpersonalne</w:t>
            </w:r>
          </w:p>
          <w:p w14:paraId="0351FE9E">
            <w:pPr>
              <w:pStyle w:val="36"/>
              <w:widowControl w:val="0"/>
              <w:suppressAutoHyphens/>
              <w:spacing w:before="0" w:after="0"/>
              <w:ind w:left="107" w:firstLine="0"/>
              <w:jc w:val="left"/>
              <w:rPr>
                <w:sz w:val="20"/>
                <w:szCs w:val="20"/>
              </w:rPr>
            </w:pPr>
            <w:r>
              <w:rPr>
                <w:rFonts w:eastAsia="Calibri"/>
                <w:kern w:val="0"/>
                <w:sz w:val="20"/>
                <w:szCs w:val="20"/>
                <w:lang w:eastAsia="en-US" w:bidi="ar-SA"/>
              </w:rPr>
              <w:t>(z</w:t>
            </w:r>
            <w:r>
              <w:rPr>
                <w:rFonts w:eastAsia="Calibri"/>
                <w:spacing w:val="-2"/>
                <w:kern w:val="0"/>
                <w:sz w:val="20"/>
                <w:szCs w:val="20"/>
                <w:lang w:eastAsia="en-US" w:bidi="ar-SA"/>
              </w:rPr>
              <w:t xml:space="preserve"> </w:t>
            </w:r>
            <w:r>
              <w:rPr>
                <w:rFonts w:eastAsia="Calibri"/>
                <w:kern w:val="0"/>
                <w:sz w:val="20"/>
                <w:szCs w:val="20"/>
                <w:lang w:eastAsia="en-US" w:bidi="ar-SA"/>
              </w:rPr>
              <w:t>rodziną,</w:t>
            </w:r>
            <w:r>
              <w:rPr>
                <w:rFonts w:eastAsia="Calibri"/>
                <w:spacing w:val="-2"/>
                <w:kern w:val="0"/>
                <w:sz w:val="20"/>
                <w:szCs w:val="20"/>
                <w:lang w:eastAsia="en-US" w:bidi="ar-SA"/>
              </w:rPr>
              <w:t xml:space="preserve"> </w:t>
            </w:r>
            <w:r>
              <w:rPr>
                <w:rFonts w:eastAsia="Calibri"/>
                <w:kern w:val="0"/>
                <w:sz w:val="20"/>
                <w:szCs w:val="20"/>
                <w:lang w:eastAsia="en-US" w:bidi="ar-SA"/>
              </w:rPr>
              <w:t>sąsiadami</w:t>
            </w:r>
          </w:p>
          <w:p w14:paraId="739E29D6">
            <w:pPr>
              <w:pStyle w:val="36"/>
              <w:widowControl w:val="0"/>
              <w:suppressAutoHyphens/>
              <w:spacing w:before="0" w:after="0" w:line="252" w:lineRule="exact"/>
              <w:ind w:left="107" w:firstLine="0"/>
              <w:jc w:val="left"/>
              <w:rPr>
                <w:sz w:val="20"/>
                <w:szCs w:val="20"/>
              </w:rPr>
            </w:pPr>
            <w:r>
              <w:rPr>
                <w:rFonts w:eastAsia="Calibri"/>
                <w:kern w:val="0"/>
                <w:sz w:val="20"/>
                <w:szCs w:val="20"/>
                <w:lang w:eastAsia="en-US" w:bidi="ar-SA"/>
              </w:rPr>
              <w:t>itp.)</w:t>
            </w:r>
          </w:p>
        </w:tc>
        <w:tc>
          <w:tcPr>
            <w:tcW w:w="4714" w:type="dxa"/>
            <w:tcBorders>
              <w:top w:val="single" w:color="000009" w:sz="4" w:space="0"/>
              <w:left w:val="single" w:color="000009" w:sz="4" w:space="0"/>
              <w:bottom w:val="single" w:color="000009" w:sz="4" w:space="0"/>
              <w:right w:val="single" w:color="000009" w:sz="4" w:space="0"/>
            </w:tcBorders>
          </w:tcPr>
          <w:p w14:paraId="550215A1">
            <w:pPr>
              <w:pStyle w:val="36"/>
              <w:widowControl w:val="0"/>
              <w:suppressAutoHyphens/>
              <w:spacing w:before="0" w:after="0"/>
              <w:jc w:val="left"/>
              <w:rPr>
                <w:rFonts w:ascii="Times New Roman" w:hAnsi="Times New Roman"/>
              </w:rPr>
            </w:pPr>
          </w:p>
        </w:tc>
      </w:tr>
      <w:tr w14:paraId="4A00595F">
        <w:tblPrEx>
          <w:tblCellMar>
            <w:top w:w="0" w:type="dxa"/>
            <w:left w:w="5" w:type="dxa"/>
            <w:bottom w:w="0" w:type="dxa"/>
            <w:right w:w="5" w:type="dxa"/>
          </w:tblCellMar>
        </w:tblPrEx>
        <w:trPr>
          <w:trHeight w:val="508" w:hRule="atLeast"/>
        </w:trPr>
        <w:tc>
          <w:tcPr>
            <w:tcW w:w="2531" w:type="dxa"/>
            <w:vMerge w:val="continue"/>
            <w:tcBorders>
              <w:left w:val="single" w:color="000009" w:sz="4" w:space="0"/>
              <w:bottom w:val="single" w:color="000009" w:sz="4" w:space="0"/>
              <w:right w:val="single" w:color="000009" w:sz="4" w:space="0"/>
            </w:tcBorders>
          </w:tcPr>
          <w:p w14:paraId="4EE1956C">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19304168">
            <w:pPr>
              <w:pStyle w:val="36"/>
              <w:widowControl w:val="0"/>
              <w:suppressAutoHyphens/>
              <w:spacing w:before="0" w:after="0" w:line="268" w:lineRule="exact"/>
              <w:ind w:left="107" w:firstLine="0"/>
              <w:jc w:val="left"/>
              <w:rPr>
                <w:sz w:val="20"/>
                <w:szCs w:val="20"/>
              </w:rPr>
            </w:pPr>
            <w:r>
              <w:rPr>
                <w:rFonts w:eastAsia="Calibri"/>
                <w:kern w:val="0"/>
                <w:sz w:val="20"/>
                <w:szCs w:val="20"/>
                <w:lang w:eastAsia="en-US" w:bidi="ar-SA"/>
              </w:rPr>
              <w:t>Sprawy</w:t>
            </w:r>
            <w:r>
              <w:rPr>
                <w:rFonts w:eastAsia="Calibri"/>
                <w:spacing w:val="-2"/>
                <w:kern w:val="0"/>
                <w:sz w:val="20"/>
                <w:szCs w:val="20"/>
                <w:lang w:eastAsia="en-US" w:bidi="ar-SA"/>
              </w:rPr>
              <w:t xml:space="preserve"> </w:t>
            </w:r>
            <w:r>
              <w:rPr>
                <w:rFonts w:eastAsia="Calibri"/>
                <w:kern w:val="0"/>
                <w:sz w:val="20"/>
                <w:szCs w:val="20"/>
                <w:lang w:eastAsia="en-US" w:bidi="ar-SA"/>
              </w:rPr>
              <w:t>urzędowe</w:t>
            </w:r>
          </w:p>
        </w:tc>
        <w:tc>
          <w:tcPr>
            <w:tcW w:w="4714" w:type="dxa"/>
            <w:tcBorders>
              <w:top w:val="single" w:color="000009" w:sz="4" w:space="0"/>
              <w:left w:val="single" w:color="000009" w:sz="4" w:space="0"/>
              <w:bottom w:val="single" w:color="000009" w:sz="4" w:space="0"/>
              <w:right w:val="single" w:color="000009" w:sz="4" w:space="0"/>
            </w:tcBorders>
          </w:tcPr>
          <w:p w14:paraId="633FC31E">
            <w:pPr>
              <w:pStyle w:val="36"/>
              <w:widowControl w:val="0"/>
              <w:suppressAutoHyphens/>
              <w:spacing w:before="0" w:after="0"/>
              <w:jc w:val="left"/>
              <w:rPr>
                <w:rFonts w:ascii="Times New Roman" w:hAnsi="Times New Roman"/>
              </w:rPr>
            </w:pPr>
          </w:p>
        </w:tc>
      </w:tr>
      <w:tr w14:paraId="6C2F51AC">
        <w:tblPrEx>
          <w:tblCellMar>
            <w:top w:w="0" w:type="dxa"/>
            <w:left w:w="5" w:type="dxa"/>
            <w:bottom w:w="0" w:type="dxa"/>
            <w:right w:w="5" w:type="dxa"/>
          </w:tblCellMar>
        </w:tblPrEx>
        <w:trPr>
          <w:trHeight w:val="508" w:hRule="atLeast"/>
        </w:trPr>
        <w:tc>
          <w:tcPr>
            <w:tcW w:w="2531" w:type="dxa"/>
            <w:vMerge w:val="continue"/>
            <w:tcBorders>
              <w:left w:val="single" w:color="000009" w:sz="4" w:space="0"/>
              <w:bottom w:val="single" w:color="000009" w:sz="4" w:space="0"/>
              <w:right w:val="single" w:color="000009" w:sz="4" w:space="0"/>
            </w:tcBorders>
          </w:tcPr>
          <w:p w14:paraId="7C63C1E4">
            <w:pPr>
              <w:widowControl w:val="0"/>
              <w:suppressAutoHyphens/>
              <w:spacing w:before="0" w:after="0"/>
              <w:jc w:val="left"/>
              <w:rPr>
                <w:sz w:val="20"/>
                <w:szCs w:val="20"/>
              </w:rPr>
            </w:pPr>
          </w:p>
        </w:tc>
        <w:tc>
          <w:tcPr>
            <w:tcW w:w="2531" w:type="dxa"/>
            <w:tcBorders>
              <w:top w:val="single" w:color="000009" w:sz="4" w:space="0"/>
              <w:left w:val="single" w:color="000009" w:sz="4" w:space="0"/>
              <w:bottom w:val="single" w:color="000009" w:sz="4" w:space="0"/>
              <w:right w:val="single" w:color="000009" w:sz="4" w:space="0"/>
            </w:tcBorders>
          </w:tcPr>
          <w:p w14:paraId="2880F4FB">
            <w:pPr>
              <w:pStyle w:val="36"/>
              <w:widowControl w:val="0"/>
              <w:suppressAutoHyphens/>
              <w:spacing w:before="0" w:after="0" w:line="268" w:lineRule="exact"/>
              <w:ind w:left="107" w:firstLine="0"/>
              <w:jc w:val="left"/>
              <w:rPr>
                <w:sz w:val="20"/>
                <w:szCs w:val="20"/>
              </w:rPr>
            </w:pPr>
            <w:r>
              <w:rPr>
                <w:rFonts w:eastAsia="Calibri"/>
                <w:kern w:val="0"/>
                <w:sz w:val="20"/>
                <w:szCs w:val="20"/>
                <w:lang w:eastAsia="en-US" w:bidi="ar-SA"/>
              </w:rPr>
              <w:t>Inne</w:t>
            </w:r>
          </w:p>
        </w:tc>
        <w:tc>
          <w:tcPr>
            <w:tcW w:w="4714" w:type="dxa"/>
            <w:tcBorders>
              <w:top w:val="single" w:color="000009" w:sz="4" w:space="0"/>
              <w:left w:val="single" w:color="000009" w:sz="4" w:space="0"/>
              <w:bottom w:val="single" w:color="000009" w:sz="4" w:space="0"/>
              <w:right w:val="single" w:color="000009" w:sz="4" w:space="0"/>
            </w:tcBorders>
          </w:tcPr>
          <w:p w14:paraId="30EA69D0">
            <w:pPr>
              <w:pStyle w:val="36"/>
              <w:widowControl w:val="0"/>
              <w:suppressAutoHyphens/>
              <w:spacing w:before="0" w:after="0"/>
              <w:jc w:val="left"/>
              <w:rPr>
                <w:rFonts w:ascii="Times New Roman" w:hAnsi="Times New Roman"/>
              </w:rPr>
            </w:pPr>
          </w:p>
        </w:tc>
      </w:tr>
      <w:tr w14:paraId="2F743A47">
        <w:tblPrEx>
          <w:tblCellMar>
            <w:top w:w="0" w:type="dxa"/>
            <w:left w:w="5" w:type="dxa"/>
            <w:bottom w:w="0" w:type="dxa"/>
            <w:right w:w="5" w:type="dxa"/>
          </w:tblCellMar>
        </w:tblPrEx>
        <w:trPr>
          <w:trHeight w:val="1235" w:hRule="atLeast"/>
        </w:trPr>
        <w:tc>
          <w:tcPr>
            <w:tcW w:w="5062" w:type="dxa"/>
            <w:gridSpan w:val="2"/>
            <w:tcBorders>
              <w:top w:val="single" w:color="000009" w:sz="4" w:space="0"/>
              <w:left w:val="single" w:color="000009" w:sz="4" w:space="0"/>
              <w:bottom w:val="single" w:color="000009" w:sz="4" w:space="0"/>
              <w:right w:val="single" w:color="000009" w:sz="4" w:space="0"/>
            </w:tcBorders>
          </w:tcPr>
          <w:p w14:paraId="3008D79A">
            <w:pPr>
              <w:pStyle w:val="36"/>
              <w:widowControl w:val="0"/>
              <w:suppressAutoHyphens/>
              <w:spacing w:before="0" w:after="0" w:line="276" w:lineRule="auto"/>
              <w:ind w:left="107" w:right="132" w:firstLine="0"/>
              <w:jc w:val="left"/>
              <w:rPr>
                <w:sz w:val="20"/>
                <w:szCs w:val="20"/>
              </w:rPr>
            </w:pPr>
            <w:r>
              <w:rPr>
                <w:rFonts w:eastAsia="Calibri"/>
                <w:kern w:val="0"/>
                <w:sz w:val="20"/>
                <w:szCs w:val="20"/>
                <w:lang w:eastAsia="en-US" w:bidi="ar-SA"/>
              </w:rPr>
              <w:t>Działania podejmowane z usługobiorcą w trakcie</w:t>
            </w:r>
            <w:r>
              <w:rPr>
                <w:rFonts w:eastAsia="Calibri"/>
                <w:spacing w:val="-47"/>
                <w:kern w:val="0"/>
                <w:sz w:val="20"/>
                <w:szCs w:val="20"/>
                <w:lang w:eastAsia="en-US" w:bidi="ar-SA"/>
              </w:rPr>
              <w:t xml:space="preserve"> </w:t>
            </w:r>
            <w:r>
              <w:rPr>
                <w:rFonts w:eastAsia="Calibri"/>
                <w:kern w:val="0"/>
                <w:sz w:val="20"/>
                <w:szCs w:val="20"/>
                <w:lang w:eastAsia="en-US" w:bidi="ar-SA"/>
              </w:rPr>
              <w:t>trwania specjalistycznych usług opiekuńczych</w:t>
            </w:r>
            <w:r>
              <w:rPr>
                <w:rFonts w:eastAsia="Calibri"/>
                <w:spacing w:val="1"/>
                <w:kern w:val="0"/>
                <w:sz w:val="20"/>
                <w:szCs w:val="20"/>
                <w:lang w:eastAsia="en-US" w:bidi="ar-SA"/>
              </w:rPr>
              <w:t xml:space="preserve"> </w:t>
            </w:r>
            <w:r>
              <w:rPr>
                <w:rFonts w:eastAsia="Calibri"/>
                <w:kern w:val="0"/>
                <w:sz w:val="20"/>
                <w:szCs w:val="20"/>
                <w:lang w:eastAsia="en-US" w:bidi="ar-SA"/>
              </w:rPr>
              <w:t>(zgodnie</w:t>
            </w:r>
            <w:r>
              <w:rPr>
                <w:rFonts w:eastAsia="Calibri"/>
                <w:spacing w:val="-2"/>
                <w:kern w:val="0"/>
                <w:sz w:val="20"/>
                <w:szCs w:val="20"/>
                <w:lang w:eastAsia="en-US" w:bidi="ar-SA"/>
              </w:rPr>
              <w:t xml:space="preserve"> </w:t>
            </w:r>
            <w:r>
              <w:rPr>
                <w:rFonts w:eastAsia="Calibri"/>
                <w:kern w:val="0"/>
                <w:sz w:val="20"/>
                <w:szCs w:val="20"/>
                <w:lang w:eastAsia="en-US" w:bidi="ar-SA"/>
              </w:rPr>
              <w:t>z</w:t>
            </w:r>
            <w:r>
              <w:rPr>
                <w:rFonts w:eastAsia="Calibri"/>
                <w:spacing w:val="-1"/>
                <w:kern w:val="0"/>
                <w:sz w:val="20"/>
                <w:szCs w:val="20"/>
                <w:lang w:eastAsia="en-US" w:bidi="ar-SA"/>
              </w:rPr>
              <w:t xml:space="preserve"> </w:t>
            </w:r>
            <w:r>
              <w:rPr>
                <w:rFonts w:eastAsia="Calibri"/>
                <w:kern w:val="0"/>
                <w:sz w:val="20"/>
                <w:szCs w:val="20"/>
                <w:lang w:eastAsia="en-US" w:bidi="ar-SA"/>
              </w:rPr>
              <w:t>zakresem</w:t>
            </w:r>
            <w:r>
              <w:rPr>
                <w:rFonts w:eastAsia="Calibri"/>
                <w:spacing w:val="-2"/>
                <w:kern w:val="0"/>
                <w:sz w:val="20"/>
                <w:szCs w:val="20"/>
                <w:lang w:eastAsia="en-US" w:bidi="ar-SA"/>
              </w:rPr>
              <w:t xml:space="preserve"> </w:t>
            </w:r>
            <w:r>
              <w:rPr>
                <w:rFonts w:eastAsia="Calibri"/>
                <w:kern w:val="0"/>
                <w:sz w:val="20"/>
                <w:szCs w:val="20"/>
                <w:lang w:eastAsia="en-US" w:bidi="ar-SA"/>
              </w:rPr>
              <w:t>objętym przedmiotem</w:t>
            </w:r>
          </w:p>
          <w:p w14:paraId="7D57F3AE">
            <w:pPr>
              <w:pStyle w:val="36"/>
              <w:widowControl w:val="0"/>
              <w:suppressAutoHyphens/>
              <w:spacing w:before="0" w:after="0"/>
              <w:ind w:left="107" w:firstLine="0"/>
              <w:jc w:val="left"/>
              <w:rPr>
                <w:sz w:val="20"/>
                <w:szCs w:val="20"/>
              </w:rPr>
            </w:pPr>
            <w:r>
              <w:rPr>
                <w:rFonts w:eastAsia="Calibri"/>
                <w:kern w:val="0"/>
                <w:sz w:val="20"/>
                <w:szCs w:val="20"/>
                <w:lang w:eastAsia="en-US" w:bidi="ar-SA"/>
              </w:rPr>
              <w:t>zamówienia</w:t>
            </w:r>
            <w:r>
              <w:rPr>
                <w:rFonts w:eastAsia="Calibri"/>
                <w:spacing w:val="-4"/>
                <w:kern w:val="0"/>
                <w:sz w:val="20"/>
                <w:szCs w:val="20"/>
                <w:lang w:eastAsia="en-US" w:bidi="ar-SA"/>
              </w:rPr>
              <w:t xml:space="preserve"> </w:t>
            </w:r>
            <w:r>
              <w:rPr>
                <w:rFonts w:eastAsia="Calibri"/>
                <w:kern w:val="0"/>
                <w:sz w:val="20"/>
                <w:szCs w:val="20"/>
                <w:lang w:eastAsia="en-US" w:bidi="ar-SA"/>
              </w:rPr>
              <w:t>–</w:t>
            </w:r>
            <w:r>
              <w:rPr>
                <w:rFonts w:eastAsia="Calibri"/>
                <w:spacing w:val="1"/>
                <w:kern w:val="0"/>
                <w:sz w:val="20"/>
                <w:szCs w:val="20"/>
                <w:lang w:eastAsia="en-US" w:bidi="ar-SA"/>
              </w:rPr>
              <w:t xml:space="preserve"> </w:t>
            </w:r>
            <w:r>
              <w:rPr>
                <w:rFonts w:eastAsia="Calibri"/>
                <w:kern w:val="0"/>
                <w:sz w:val="20"/>
                <w:szCs w:val="20"/>
                <w:lang w:eastAsia="en-US" w:bidi="ar-SA"/>
              </w:rPr>
              <w:t>należy</w:t>
            </w:r>
            <w:r>
              <w:rPr>
                <w:rFonts w:eastAsia="Calibri"/>
                <w:spacing w:val="-2"/>
                <w:kern w:val="0"/>
                <w:sz w:val="20"/>
                <w:szCs w:val="20"/>
                <w:lang w:eastAsia="en-US" w:bidi="ar-SA"/>
              </w:rPr>
              <w:t xml:space="preserve"> </w:t>
            </w:r>
            <w:r>
              <w:rPr>
                <w:rFonts w:eastAsia="Calibri"/>
                <w:kern w:val="0"/>
                <w:sz w:val="20"/>
                <w:szCs w:val="20"/>
                <w:lang w:eastAsia="en-US" w:bidi="ar-SA"/>
              </w:rPr>
              <w:t>wymienić)</w:t>
            </w:r>
          </w:p>
        </w:tc>
        <w:tc>
          <w:tcPr>
            <w:tcW w:w="4714" w:type="dxa"/>
            <w:tcBorders>
              <w:top w:val="single" w:color="000009" w:sz="4" w:space="0"/>
              <w:left w:val="single" w:color="000009" w:sz="4" w:space="0"/>
              <w:bottom w:val="single" w:color="000009" w:sz="4" w:space="0"/>
              <w:right w:val="single" w:color="000009" w:sz="4" w:space="0"/>
            </w:tcBorders>
          </w:tcPr>
          <w:p w14:paraId="2903E7C8">
            <w:pPr>
              <w:pStyle w:val="36"/>
              <w:widowControl w:val="0"/>
              <w:suppressAutoHyphens/>
              <w:spacing w:before="0" w:after="0"/>
              <w:jc w:val="left"/>
              <w:rPr>
                <w:rFonts w:ascii="Times New Roman" w:hAnsi="Times New Roman"/>
              </w:rPr>
            </w:pPr>
          </w:p>
        </w:tc>
      </w:tr>
      <w:tr w14:paraId="752F5C76">
        <w:tblPrEx>
          <w:tblCellMar>
            <w:top w:w="0" w:type="dxa"/>
            <w:left w:w="5" w:type="dxa"/>
            <w:bottom w:w="0" w:type="dxa"/>
            <w:right w:w="5" w:type="dxa"/>
          </w:tblCellMar>
        </w:tblPrEx>
        <w:trPr>
          <w:trHeight w:val="818" w:hRule="atLeast"/>
        </w:trPr>
        <w:tc>
          <w:tcPr>
            <w:tcW w:w="5062" w:type="dxa"/>
            <w:gridSpan w:val="2"/>
            <w:tcBorders>
              <w:top w:val="single" w:color="000009" w:sz="4" w:space="0"/>
              <w:left w:val="single" w:color="000009" w:sz="4" w:space="0"/>
              <w:bottom w:val="single" w:color="000009" w:sz="4" w:space="0"/>
              <w:right w:val="single" w:color="000009" w:sz="4" w:space="0"/>
            </w:tcBorders>
          </w:tcPr>
          <w:p w14:paraId="646DC05B">
            <w:pPr>
              <w:pStyle w:val="36"/>
              <w:widowControl w:val="0"/>
              <w:suppressAutoHyphens/>
              <w:spacing w:before="0" w:after="0" w:line="276" w:lineRule="auto"/>
              <w:ind w:left="107" w:right="696" w:firstLine="0"/>
              <w:jc w:val="left"/>
              <w:rPr>
                <w:sz w:val="20"/>
                <w:szCs w:val="20"/>
              </w:rPr>
            </w:pPr>
            <w:r>
              <w:rPr>
                <w:rFonts w:eastAsia="Calibri"/>
                <w:kern w:val="0"/>
                <w:sz w:val="20"/>
                <w:szCs w:val="20"/>
                <w:lang w:eastAsia="en-US" w:bidi="ar-SA"/>
              </w:rPr>
              <w:t>Nastawienie usługobiorcy do współpracy z</w:t>
            </w:r>
            <w:r>
              <w:rPr>
                <w:rFonts w:eastAsia="Calibri"/>
                <w:spacing w:val="-47"/>
                <w:kern w:val="0"/>
                <w:sz w:val="20"/>
                <w:szCs w:val="20"/>
                <w:lang w:eastAsia="en-US" w:bidi="ar-SA"/>
              </w:rPr>
              <w:t xml:space="preserve"> </w:t>
            </w:r>
            <w:r>
              <w:rPr>
                <w:rFonts w:eastAsia="Calibri"/>
                <w:kern w:val="0"/>
                <w:sz w:val="20"/>
                <w:szCs w:val="20"/>
                <w:lang w:eastAsia="en-US" w:bidi="ar-SA"/>
              </w:rPr>
              <w:t>opiekunem</w:t>
            </w:r>
          </w:p>
        </w:tc>
        <w:tc>
          <w:tcPr>
            <w:tcW w:w="4714" w:type="dxa"/>
            <w:tcBorders>
              <w:top w:val="single" w:color="000009" w:sz="4" w:space="0"/>
              <w:left w:val="single" w:color="000009" w:sz="4" w:space="0"/>
              <w:bottom w:val="single" w:color="000009" w:sz="4" w:space="0"/>
              <w:right w:val="single" w:color="000009" w:sz="4" w:space="0"/>
            </w:tcBorders>
          </w:tcPr>
          <w:p w14:paraId="7581C97C">
            <w:pPr>
              <w:pStyle w:val="36"/>
              <w:widowControl w:val="0"/>
              <w:suppressAutoHyphens/>
              <w:spacing w:before="0" w:after="0"/>
              <w:jc w:val="left"/>
              <w:rPr>
                <w:rFonts w:ascii="Times New Roman" w:hAnsi="Times New Roman"/>
              </w:rPr>
            </w:pPr>
          </w:p>
        </w:tc>
      </w:tr>
      <w:tr w14:paraId="3620ECE3">
        <w:tblPrEx>
          <w:tblCellMar>
            <w:top w:w="0" w:type="dxa"/>
            <w:left w:w="5" w:type="dxa"/>
            <w:bottom w:w="0" w:type="dxa"/>
            <w:right w:w="5" w:type="dxa"/>
          </w:tblCellMar>
        </w:tblPrEx>
        <w:trPr>
          <w:trHeight w:val="818" w:hRule="atLeast"/>
        </w:trPr>
        <w:tc>
          <w:tcPr>
            <w:tcW w:w="5062" w:type="dxa"/>
            <w:gridSpan w:val="2"/>
            <w:tcBorders>
              <w:top w:val="single" w:color="000009" w:sz="4" w:space="0"/>
              <w:left w:val="single" w:color="000009" w:sz="4" w:space="0"/>
              <w:bottom w:val="single" w:color="000009" w:sz="4" w:space="0"/>
              <w:right w:val="single" w:color="000009" w:sz="4" w:space="0"/>
            </w:tcBorders>
          </w:tcPr>
          <w:p w14:paraId="507ED7F8">
            <w:pPr>
              <w:pStyle w:val="36"/>
              <w:widowControl w:val="0"/>
              <w:suppressAutoHyphens/>
              <w:spacing w:before="0" w:after="0" w:line="276" w:lineRule="auto"/>
              <w:ind w:left="107" w:right="599" w:firstLine="0"/>
              <w:jc w:val="left"/>
              <w:rPr>
                <w:sz w:val="20"/>
                <w:szCs w:val="20"/>
              </w:rPr>
            </w:pPr>
            <w:r>
              <w:rPr>
                <w:rFonts w:eastAsia="Calibri"/>
                <w:kern w:val="0"/>
                <w:sz w:val="20"/>
                <w:szCs w:val="20"/>
                <w:lang w:eastAsia="en-US" w:bidi="ar-SA"/>
              </w:rPr>
              <w:t>Trudności i problemy w realizacji</w:t>
            </w:r>
            <w:r>
              <w:rPr>
                <w:rFonts w:eastAsia="Calibri"/>
                <w:spacing w:val="1"/>
                <w:kern w:val="0"/>
                <w:sz w:val="20"/>
                <w:szCs w:val="20"/>
                <w:lang w:eastAsia="en-US" w:bidi="ar-SA"/>
              </w:rPr>
              <w:t xml:space="preserve"> </w:t>
            </w:r>
            <w:r>
              <w:rPr>
                <w:rFonts w:eastAsia="Calibri"/>
                <w:kern w:val="0"/>
                <w:sz w:val="20"/>
                <w:szCs w:val="20"/>
                <w:lang w:eastAsia="en-US" w:bidi="ar-SA"/>
              </w:rPr>
              <w:t>specjalistycznych</w:t>
            </w:r>
            <w:r>
              <w:rPr>
                <w:rFonts w:eastAsia="Calibri"/>
                <w:spacing w:val="-4"/>
                <w:kern w:val="0"/>
                <w:sz w:val="20"/>
                <w:szCs w:val="20"/>
                <w:lang w:eastAsia="en-US" w:bidi="ar-SA"/>
              </w:rPr>
              <w:t xml:space="preserve"> </w:t>
            </w:r>
            <w:r>
              <w:rPr>
                <w:rFonts w:eastAsia="Calibri"/>
                <w:kern w:val="0"/>
                <w:sz w:val="20"/>
                <w:szCs w:val="20"/>
                <w:lang w:eastAsia="en-US" w:bidi="ar-SA"/>
              </w:rPr>
              <w:t>usług</w:t>
            </w:r>
            <w:r>
              <w:rPr>
                <w:rFonts w:eastAsia="Calibri"/>
                <w:spacing w:val="-5"/>
                <w:kern w:val="0"/>
                <w:sz w:val="20"/>
                <w:szCs w:val="20"/>
                <w:lang w:eastAsia="en-US" w:bidi="ar-SA"/>
              </w:rPr>
              <w:t xml:space="preserve"> </w:t>
            </w:r>
            <w:r>
              <w:rPr>
                <w:rFonts w:eastAsia="Calibri"/>
                <w:kern w:val="0"/>
                <w:sz w:val="20"/>
                <w:szCs w:val="20"/>
                <w:lang w:eastAsia="en-US" w:bidi="ar-SA"/>
              </w:rPr>
              <w:t>opiekuńczych</w:t>
            </w:r>
            <w:r>
              <w:rPr>
                <w:rFonts w:eastAsia="Calibri"/>
                <w:spacing w:val="-3"/>
                <w:kern w:val="0"/>
                <w:sz w:val="20"/>
                <w:szCs w:val="20"/>
                <w:lang w:eastAsia="en-US" w:bidi="ar-SA"/>
              </w:rPr>
              <w:t xml:space="preserve"> </w:t>
            </w:r>
            <w:r>
              <w:rPr>
                <w:rFonts w:eastAsia="Calibri"/>
                <w:kern w:val="0"/>
                <w:sz w:val="20"/>
                <w:szCs w:val="20"/>
                <w:lang w:eastAsia="en-US" w:bidi="ar-SA"/>
              </w:rPr>
              <w:t>uwagi</w:t>
            </w:r>
          </w:p>
        </w:tc>
        <w:tc>
          <w:tcPr>
            <w:tcW w:w="4714" w:type="dxa"/>
            <w:tcBorders>
              <w:top w:val="single" w:color="000009" w:sz="4" w:space="0"/>
              <w:left w:val="single" w:color="000009" w:sz="4" w:space="0"/>
              <w:bottom w:val="single" w:color="000009" w:sz="4" w:space="0"/>
              <w:right w:val="single" w:color="000009" w:sz="4" w:space="0"/>
            </w:tcBorders>
          </w:tcPr>
          <w:p w14:paraId="0B1286A7">
            <w:pPr>
              <w:pStyle w:val="36"/>
              <w:widowControl w:val="0"/>
              <w:suppressAutoHyphens/>
              <w:spacing w:before="0" w:after="0"/>
              <w:jc w:val="left"/>
              <w:rPr>
                <w:rFonts w:ascii="Times New Roman" w:hAnsi="Times New Roman"/>
              </w:rPr>
            </w:pPr>
          </w:p>
        </w:tc>
      </w:tr>
    </w:tbl>
    <w:p w14:paraId="78C5383B">
      <w:pPr>
        <w:pStyle w:val="5"/>
        <w:rPr>
          <w:b/>
          <w:sz w:val="24"/>
        </w:rPr>
      </w:pPr>
    </w:p>
    <w:p w14:paraId="45353788">
      <w:pPr>
        <w:pStyle w:val="5"/>
        <w:spacing w:before="11" w:after="0"/>
        <w:rPr>
          <w:b/>
          <w:sz w:val="17"/>
        </w:rPr>
      </w:pPr>
    </w:p>
    <w:p w14:paraId="1DAB956D">
      <w:pPr>
        <w:pStyle w:val="5"/>
        <w:spacing w:before="11" w:after="0"/>
        <w:rPr>
          <w:b/>
          <w:sz w:val="17"/>
        </w:rPr>
      </w:pPr>
    </w:p>
    <w:p w14:paraId="1923C218">
      <w:pPr>
        <w:ind w:right="834" w:firstLine="0"/>
        <w:jc w:val="right"/>
        <w:rPr>
          <w:sz w:val="18"/>
        </w:rPr>
      </w:pPr>
      <w:r>
        <w:t xml:space="preserve">        </w:t>
      </w:r>
      <w:bookmarkStart w:id="10" w:name="_Hlk120392805"/>
      <w:r>
        <w:t>………….…………….…….…………………………………………………………………</w:t>
      </w:r>
    </w:p>
    <w:p w14:paraId="2B045914">
      <w:pPr>
        <w:spacing w:before="5" w:after="0"/>
        <w:ind w:right="145" w:firstLine="0"/>
        <w:jc w:val="center"/>
        <w:rPr>
          <w:sz w:val="20"/>
        </w:rPr>
        <w:sectPr>
          <w:headerReference r:id="rId20" w:type="default"/>
          <w:footerReference r:id="rId21" w:type="default"/>
          <w:footnotePr>
            <w:numFmt w:val="decimal"/>
          </w:footnotePr>
          <w:pgSz w:w="11906" w:h="16838"/>
          <w:pgMar w:top="1417" w:right="1417" w:bottom="1417" w:left="1417" w:header="708" w:footer="708" w:gutter="0"/>
          <w:pgNumType w:fmt="decimal"/>
          <w:cols w:space="720" w:num="1"/>
          <w:formProt w:val="0"/>
          <w:docGrid w:linePitch="299" w:charSpace="28672"/>
        </w:sectPr>
      </w:pPr>
      <w:r>
        <w:rPr>
          <w:sz w:val="20"/>
        </w:rPr>
        <w:t>(Data, podpis</w:t>
      </w:r>
      <w:r>
        <w:rPr>
          <w:spacing w:val="-4"/>
          <w:sz w:val="20"/>
        </w:rPr>
        <w:t xml:space="preserve"> </w:t>
      </w:r>
      <w:r>
        <w:rPr>
          <w:sz w:val="20"/>
        </w:rPr>
        <w:t>i</w:t>
      </w:r>
      <w:r>
        <w:rPr>
          <w:spacing w:val="-2"/>
          <w:sz w:val="20"/>
        </w:rPr>
        <w:t xml:space="preserve"> </w:t>
      </w:r>
      <w:r>
        <w:rPr>
          <w:sz w:val="20"/>
        </w:rPr>
        <w:t>pieczęć</w:t>
      </w:r>
      <w:r>
        <w:rPr>
          <w:spacing w:val="-3"/>
          <w:sz w:val="20"/>
        </w:rPr>
        <w:t xml:space="preserve"> </w:t>
      </w:r>
      <w:r>
        <w:rPr>
          <w:sz w:val="20"/>
        </w:rPr>
        <w:t>Wykonawcy</w:t>
      </w:r>
      <w:r>
        <w:rPr>
          <w:spacing w:val="-3"/>
          <w:sz w:val="20"/>
        </w:rPr>
        <w:t xml:space="preserve">  </w:t>
      </w:r>
      <w:r>
        <w:rPr>
          <w:sz w:val="18"/>
        </w:rPr>
        <w:br w:type="textWrapping"/>
      </w:r>
      <w:r>
        <w:rPr>
          <w:sz w:val="18"/>
        </w:rPr>
        <w:t>lub podpis osoby uprawnionej</w:t>
      </w:r>
      <w:r>
        <w:rPr>
          <w:spacing w:val="1"/>
          <w:sz w:val="18"/>
        </w:rPr>
        <w:t xml:space="preserve"> </w:t>
      </w:r>
      <w:r>
        <w:rPr>
          <w:sz w:val="18"/>
        </w:rPr>
        <w:t>do</w:t>
      </w:r>
      <w:r>
        <w:rPr>
          <w:spacing w:val="1"/>
          <w:sz w:val="18"/>
        </w:rPr>
        <w:t xml:space="preserve"> </w:t>
      </w:r>
      <w:r>
        <w:rPr>
          <w:sz w:val="18"/>
        </w:rPr>
        <w:t>reprezentowan</w:t>
      </w:r>
      <w:bookmarkEnd w:id="10"/>
      <w:r>
        <w:rPr>
          <w:sz w:val="18"/>
        </w:rPr>
        <w:t>ia</w:t>
      </w:r>
      <w:r>
        <w:rPr>
          <w:spacing w:val="-38"/>
          <w:sz w:val="18"/>
        </w:rPr>
        <w:t xml:space="preserve"> </w:t>
      </w:r>
      <w:r>
        <w:rPr>
          <w:sz w:val="18"/>
        </w:rPr>
        <w:t>Wykonawcy</w:t>
      </w:r>
    </w:p>
    <w:p w14:paraId="2E04B9EC">
      <w:pPr>
        <w:spacing w:before="29" w:after="0" w:line="451" w:lineRule="auto"/>
        <w:ind w:left="7087" w:right="4" w:firstLine="139"/>
        <w:jc w:val="right"/>
        <w:rPr>
          <w:b/>
          <w:sz w:val="16"/>
          <w:szCs w:val="16"/>
        </w:rPr>
      </w:pPr>
      <w:r>
        <w:rPr>
          <w:b/>
          <w:sz w:val="16"/>
          <w:szCs w:val="16"/>
        </w:rPr>
        <w:t>Załącznik nr 10 do umowy</w:t>
      </w:r>
      <w:r>
        <w:rPr>
          <w:b/>
          <w:spacing w:val="-47"/>
          <w:sz w:val="16"/>
          <w:szCs w:val="16"/>
        </w:rPr>
        <w:t xml:space="preserve"> </w:t>
      </w:r>
      <w:r>
        <w:rPr>
          <w:b/>
          <w:spacing w:val="-47"/>
          <w:sz w:val="16"/>
          <w:szCs w:val="16"/>
        </w:rPr>
        <w:br w:type="textWrapping"/>
      </w:r>
      <w:bookmarkStart w:id="11" w:name="_Hlk88771799"/>
      <w:bookmarkEnd w:id="11"/>
    </w:p>
    <w:p w14:paraId="53FF0630">
      <w:pPr>
        <w:spacing w:before="1" w:after="0"/>
        <w:ind w:right="4" w:firstLine="0"/>
        <w:jc w:val="center"/>
        <w:rPr>
          <w:b/>
        </w:rPr>
      </w:pPr>
      <w:bookmarkStart w:id="12" w:name="_Hlk119957358"/>
      <w:r>
        <w:rPr>
          <w:b/>
        </w:rPr>
        <w:t>UMOWA</w:t>
      </w:r>
      <w:r>
        <w:rPr>
          <w:b/>
          <w:spacing w:val="-3"/>
        </w:rPr>
        <w:t xml:space="preserve"> </w:t>
      </w:r>
      <w:r>
        <w:rPr>
          <w:b/>
        </w:rPr>
        <w:t>POWIERZENIA</w:t>
      </w:r>
      <w:r>
        <w:rPr>
          <w:b/>
          <w:spacing w:val="-5"/>
        </w:rPr>
        <w:t xml:space="preserve"> </w:t>
      </w:r>
      <w:r>
        <w:rPr>
          <w:b/>
        </w:rPr>
        <w:t>PRZETWARZANIA</w:t>
      </w:r>
      <w:r>
        <w:rPr>
          <w:b/>
          <w:spacing w:val="-5"/>
        </w:rPr>
        <w:t xml:space="preserve"> </w:t>
      </w:r>
      <w:r>
        <w:rPr>
          <w:b/>
        </w:rPr>
        <w:t>DANYCH</w:t>
      </w:r>
      <w:r>
        <w:rPr>
          <w:b/>
          <w:spacing w:val="-5"/>
        </w:rPr>
        <w:t xml:space="preserve"> </w:t>
      </w:r>
      <w:r>
        <w:rPr>
          <w:b/>
        </w:rPr>
        <w:t>OSOBOWYCH</w:t>
      </w:r>
      <w:bookmarkEnd w:id="12"/>
    </w:p>
    <w:p w14:paraId="225B4E37">
      <w:pPr>
        <w:pStyle w:val="5"/>
        <w:spacing w:before="4" w:after="0"/>
        <w:rPr>
          <w:b/>
          <w:sz w:val="27"/>
        </w:rPr>
      </w:pPr>
    </w:p>
    <w:p w14:paraId="3CAF140D">
      <w:pPr>
        <w:rPr>
          <w:sz w:val="20"/>
        </w:rPr>
      </w:pPr>
      <w:r>
        <w:t>zwana dalej</w:t>
      </w:r>
      <w:r>
        <w:rPr>
          <w:spacing w:val="-2"/>
        </w:rPr>
        <w:t xml:space="preserve"> </w:t>
      </w:r>
      <w:r>
        <w:t>„</w:t>
      </w:r>
      <w:r>
        <w:rPr>
          <w:b/>
        </w:rPr>
        <w:t>Umową</w:t>
      </w:r>
      <w:r>
        <w:t>”,</w:t>
      </w:r>
    </w:p>
    <w:p w14:paraId="4B1C4F98">
      <w:pPr>
        <w:pStyle w:val="5"/>
        <w:tabs>
          <w:tab w:val="left" w:leader="hyphen" w:pos="3616"/>
        </w:tabs>
        <w:rPr>
          <w:sz w:val="20"/>
        </w:rPr>
      </w:pPr>
      <w:r>
        <w:t>zawarta</w:t>
      </w:r>
      <w:r>
        <w:rPr>
          <w:spacing w:val="-2"/>
        </w:rPr>
        <w:t xml:space="preserve"> </w:t>
      </w:r>
      <w:r>
        <w:t>w</w:t>
      </w:r>
      <w:r>
        <w:rPr>
          <w:spacing w:val="1"/>
        </w:rPr>
        <w:t xml:space="preserve"> </w:t>
      </w:r>
      <w:r>
        <w:t>dniu ……………………… pomiędzy:</w:t>
      </w:r>
    </w:p>
    <w:p w14:paraId="6C955FE5">
      <w:pPr>
        <w:pStyle w:val="5"/>
        <w:spacing w:line="362" w:lineRule="auto"/>
        <w:ind w:right="4" w:firstLine="0"/>
        <w:jc w:val="both"/>
        <w:rPr>
          <w:sz w:val="20"/>
        </w:rPr>
      </w:pPr>
      <w:r>
        <w:t>Ośrodkiem Pomocy Społecznej w Głuchołazach z siedzibą w Głuchołazach 48-340</w:t>
      </w:r>
      <w:r>
        <w:rPr>
          <w:spacing w:val="1"/>
        </w:rPr>
        <w:t xml:space="preserve"> </w:t>
      </w:r>
      <w:r>
        <w:t>przy ulicy Al. Jana Pawła II 14,</w:t>
      </w:r>
      <w:r>
        <w:rPr>
          <w:spacing w:val="-47"/>
        </w:rPr>
        <w:t xml:space="preserve"> </w:t>
      </w:r>
      <w:r>
        <w:t xml:space="preserve">zwany w dalszej części umowy </w:t>
      </w:r>
      <w:r>
        <w:rPr>
          <w:b/>
        </w:rPr>
        <w:t xml:space="preserve">,,Administratorem danych” lub „Powierzającym” </w:t>
      </w:r>
      <w:r>
        <w:t>reprezentowanym przez: Dyrektora</w:t>
      </w:r>
      <w:r>
        <w:rPr>
          <w:spacing w:val="-47"/>
        </w:rPr>
        <w:t xml:space="preserve"> </w:t>
      </w:r>
      <w:r>
        <w:t>Ośrodka</w:t>
      </w:r>
      <w:r>
        <w:rPr>
          <w:spacing w:val="-3"/>
        </w:rPr>
        <w:t xml:space="preserve"> </w:t>
      </w:r>
      <w:r>
        <w:t>Pomocy Społecznej</w:t>
      </w:r>
      <w:r>
        <w:rPr>
          <w:spacing w:val="1"/>
        </w:rPr>
        <w:t xml:space="preserve"> </w:t>
      </w:r>
      <w:r>
        <w:t>w</w:t>
      </w:r>
      <w:r>
        <w:rPr>
          <w:spacing w:val="-2"/>
        </w:rPr>
        <w:t xml:space="preserve"> Głuchołazach</w:t>
      </w:r>
      <w:r>
        <w:t xml:space="preserve"> –</w:t>
      </w:r>
      <w:r>
        <w:rPr>
          <w:spacing w:val="-2"/>
        </w:rPr>
        <w:t xml:space="preserve"> Katarzynę Krzętowską - Zapałę</w:t>
      </w:r>
    </w:p>
    <w:p w14:paraId="2B9FC9BC">
      <w:pPr>
        <w:pStyle w:val="5"/>
        <w:spacing w:before="195" w:after="0"/>
        <w:rPr>
          <w:sz w:val="20"/>
        </w:rPr>
      </w:pPr>
      <w:r>
        <w:t>oraz</w:t>
      </w:r>
    </w:p>
    <w:p w14:paraId="6B0641ED">
      <w:pPr>
        <w:rPr>
          <w:b/>
        </w:rPr>
      </w:pPr>
      <w:r>
        <w:t>…………………………………………………………………,</w:t>
      </w:r>
      <w:r>
        <w:rPr>
          <w:spacing w:val="-7"/>
        </w:rPr>
        <w:t xml:space="preserve"> </w:t>
      </w:r>
      <w:r>
        <w:t>zwanym</w:t>
      </w:r>
      <w:r>
        <w:rPr>
          <w:spacing w:val="-11"/>
        </w:rPr>
        <w:t xml:space="preserve"> </w:t>
      </w:r>
      <w:r>
        <w:t>dalej</w:t>
      </w:r>
      <w:r>
        <w:rPr>
          <w:spacing w:val="-6"/>
        </w:rPr>
        <w:t xml:space="preserve"> </w:t>
      </w:r>
      <w:r>
        <w:rPr>
          <w:b/>
        </w:rPr>
        <w:t>,,</w:t>
      </w:r>
      <w:r>
        <w:rPr>
          <w:b/>
          <w:spacing w:val="-8"/>
        </w:rPr>
        <w:t xml:space="preserve"> </w:t>
      </w:r>
      <w:r>
        <w:rPr>
          <w:b/>
        </w:rPr>
        <w:t>Podmiotem</w:t>
      </w:r>
      <w:r>
        <w:rPr>
          <w:b/>
          <w:spacing w:val="-9"/>
        </w:rPr>
        <w:t xml:space="preserve"> </w:t>
      </w:r>
      <w:r>
        <w:rPr>
          <w:b/>
        </w:rPr>
        <w:t>przetwarzającym” lub „Przyjmującym”,</w:t>
      </w:r>
    </w:p>
    <w:p w14:paraId="5267F856">
      <w:pPr>
        <w:pStyle w:val="5"/>
        <w:spacing w:before="137" w:after="0"/>
        <w:rPr>
          <w:sz w:val="20"/>
        </w:rPr>
      </w:pPr>
      <w:r>
        <w:t>reprezentowanym</w:t>
      </w:r>
      <w:r>
        <w:rPr>
          <w:spacing w:val="-3"/>
        </w:rPr>
        <w:t xml:space="preserve"> </w:t>
      </w:r>
      <w:r>
        <w:t>przez: ……………………………………………….</w:t>
      </w:r>
    </w:p>
    <w:p w14:paraId="15331368">
      <w:pPr>
        <w:pStyle w:val="5"/>
        <w:spacing w:before="137" w:after="0"/>
        <w:rPr>
          <w:sz w:val="20"/>
        </w:rPr>
      </w:pPr>
      <w:r>
        <w:t>zwanymi</w:t>
      </w:r>
      <w:r>
        <w:rPr>
          <w:spacing w:val="-4"/>
        </w:rPr>
        <w:t xml:space="preserve"> </w:t>
      </w:r>
      <w:r>
        <w:t>łącznie</w:t>
      </w:r>
      <w:r>
        <w:rPr>
          <w:spacing w:val="-4"/>
        </w:rPr>
        <w:t xml:space="preserve"> </w:t>
      </w:r>
      <w:r>
        <w:t>„</w:t>
      </w:r>
      <w:r>
        <w:rPr>
          <w:spacing w:val="2"/>
        </w:rPr>
        <w:t xml:space="preserve"> </w:t>
      </w:r>
      <w:r>
        <w:rPr>
          <w:b/>
        </w:rPr>
        <w:t>Stronami</w:t>
      </w:r>
      <w:r>
        <w:rPr>
          <w:b/>
          <w:spacing w:val="1"/>
        </w:rPr>
        <w:t xml:space="preserve"> </w:t>
      </w:r>
      <w:r>
        <w:t>”</w:t>
      </w:r>
    </w:p>
    <w:p w14:paraId="756F5F4C">
      <w:pPr>
        <w:pStyle w:val="5"/>
        <w:spacing w:before="4" w:after="0"/>
        <w:rPr>
          <w:sz w:val="27"/>
        </w:rPr>
      </w:pPr>
    </w:p>
    <w:p w14:paraId="6CF9645B">
      <w:pPr>
        <w:pStyle w:val="5"/>
        <w:tabs>
          <w:tab w:val="left" w:leader="hyphen" w:pos="5680"/>
        </w:tabs>
        <w:spacing w:before="1" w:after="0"/>
        <w:rPr>
          <w:sz w:val="20"/>
        </w:rPr>
      </w:pPr>
      <w:r>
        <w:t>Mając</w:t>
      </w:r>
      <w:r>
        <w:rPr>
          <w:spacing w:val="-1"/>
        </w:rPr>
        <w:t xml:space="preserve"> </w:t>
      </w:r>
      <w:r>
        <w:t>na</w:t>
      </w:r>
      <w:r>
        <w:rPr>
          <w:spacing w:val="-3"/>
        </w:rPr>
        <w:t xml:space="preserve"> </w:t>
      </w:r>
      <w:r>
        <w:t>uwadze, iż</w:t>
      </w:r>
      <w:r>
        <w:rPr>
          <w:spacing w:val="-1"/>
        </w:rPr>
        <w:t xml:space="preserve"> </w:t>
      </w:r>
      <w:r>
        <w:t>Strony</w:t>
      </w:r>
      <w:r>
        <w:rPr>
          <w:spacing w:val="-3"/>
        </w:rPr>
        <w:t xml:space="preserve"> </w:t>
      </w:r>
      <w:r>
        <w:t>łączy</w:t>
      </w:r>
      <w:r>
        <w:rPr>
          <w:spacing w:val="-2"/>
        </w:rPr>
        <w:t xml:space="preserve"> </w:t>
      </w:r>
      <w:r>
        <w:t>Umowa</w:t>
      </w:r>
      <w:r>
        <w:rPr>
          <w:spacing w:val="-1"/>
        </w:rPr>
        <w:t xml:space="preserve"> nr (…) </w:t>
      </w:r>
      <w:r>
        <w:t>z</w:t>
      </w:r>
      <w:r>
        <w:rPr>
          <w:spacing w:val="-1"/>
        </w:rPr>
        <w:t xml:space="preserve"> </w:t>
      </w:r>
      <w:r>
        <w:t xml:space="preserve">dnia </w:t>
      </w:r>
      <w:r>
        <w:rPr>
          <w:rFonts w:ascii="Times New Roman" w:hAnsi="Times New Roman"/>
        </w:rPr>
        <w:t>……………….</w:t>
      </w:r>
      <w:r>
        <w:t>r.</w:t>
      </w:r>
      <w:r>
        <w:rPr>
          <w:spacing w:val="-2"/>
        </w:rPr>
        <w:t xml:space="preserve"> </w:t>
      </w:r>
      <w:r>
        <w:t>przedmiotem,</w:t>
      </w:r>
      <w:r>
        <w:rPr>
          <w:spacing w:val="-2"/>
        </w:rPr>
        <w:t xml:space="preserve"> </w:t>
      </w:r>
      <w:r>
        <w:t>której</w:t>
      </w:r>
      <w:r>
        <w:rPr>
          <w:spacing w:val="-3"/>
        </w:rPr>
        <w:t xml:space="preserve"> </w:t>
      </w:r>
      <w:r>
        <w:t>jest ustalenie</w:t>
      </w:r>
      <w:r>
        <w:rPr>
          <w:spacing w:val="-2"/>
        </w:rPr>
        <w:t xml:space="preserve"> </w:t>
      </w:r>
      <w:r>
        <w:t>zasad współpracy</w:t>
      </w:r>
      <w:r>
        <w:rPr>
          <w:spacing w:val="46"/>
        </w:rPr>
        <w:t xml:space="preserve"> </w:t>
      </w:r>
      <w:r>
        <w:t>zwana</w:t>
      </w:r>
      <w:r>
        <w:rPr>
          <w:spacing w:val="23"/>
        </w:rPr>
        <w:t xml:space="preserve"> </w:t>
      </w:r>
      <w:r>
        <w:t>dalej</w:t>
      </w:r>
      <w:r>
        <w:rPr>
          <w:spacing w:val="21"/>
        </w:rPr>
        <w:t xml:space="preserve"> </w:t>
      </w:r>
      <w:r>
        <w:t>„Umową</w:t>
      </w:r>
      <w:r>
        <w:rPr>
          <w:spacing w:val="24"/>
        </w:rPr>
        <w:t xml:space="preserve"> </w:t>
      </w:r>
      <w:r>
        <w:t>główną”,</w:t>
      </w:r>
      <w:r>
        <w:rPr>
          <w:spacing w:val="23"/>
        </w:rPr>
        <w:t xml:space="preserve"> </w:t>
      </w:r>
      <w:r>
        <w:t>w</w:t>
      </w:r>
      <w:r>
        <w:rPr>
          <w:spacing w:val="21"/>
        </w:rPr>
        <w:t xml:space="preserve"> </w:t>
      </w:r>
      <w:r>
        <w:t>trakcie</w:t>
      </w:r>
      <w:r>
        <w:rPr>
          <w:spacing w:val="47"/>
        </w:rPr>
        <w:t xml:space="preserve"> </w:t>
      </w:r>
      <w:r>
        <w:t>wykonywania,</w:t>
      </w:r>
      <w:r>
        <w:rPr>
          <w:spacing w:val="23"/>
        </w:rPr>
        <w:t xml:space="preserve"> </w:t>
      </w:r>
      <w:r>
        <w:t>której</w:t>
      </w:r>
      <w:r>
        <w:rPr>
          <w:spacing w:val="24"/>
        </w:rPr>
        <w:t xml:space="preserve"> </w:t>
      </w:r>
      <w:r>
        <w:t>przetwarzane</w:t>
      </w:r>
      <w:r>
        <w:rPr>
          <w:spacing w:val="21"/>
        </w:rPr>
        <w:t xml:space="preserve"> </w:t>
      </w:r>
      <w:r>
        <w:t>są</w:t>
      </w:r>
      <w:r>
        <w:rPr>
          <w:spacing w:val="23"/>
        </w:rPr>
        <w:t xml:space="preserve"> </w:t>
      </w:r>
      <w:r>
        <w:t>dane</w:t>
      </w:r>
      <w:r>
        <w:rPr>
          <w:spacing w:val="-47"/>
        </w:rPr>
        <w:t xml:space="preserve">   </w:t>
      </w:r>
      <w:r>
        <w:t>osobowe, Strony</w:t>
      </w:r>
      <w:r>
        <w:rPr>
          <w:spacing w:val="-2"/>
        </w:rPr>
        <w:t xml:space="preserve"> </w:t>
      </w:r>
      <w:r>
        <w:t>zgodnie postanowiły,</w:t>
      </w:r>
      <w:r>
        <w:rPr>
          <w:spacing w:val="-2"/>
        </w:rPr>
        <w:t xml:space="preserve"> </w:t>
      </w:r>
      <w:r>
        <w:t>co</w:t>
      </w:r>
      <w:r>
        <w:rPr>
          <w:spacing w:val="1"/>
        </w:rPr>
        <w:t xml:space="preserve"> </w:t>
      </w:r>
      <w:r>
        <w:t>następuje:</w:t>
      </w:r>
    </w:p>
    <w:p w14:paraId="593F42D2">
      <w:pPr>
        <w:spacing w:before="120" w:after="0" w:line="259" w:lineRule="auto"/>
        <w:jc w:val="center"/>
        <w:rPr>
          <w:b/>
        </w:rPr>
      </w:pPr>
      <w:r>
        <w:rPr>
          <w:b/>
        </w:rPr>
        <w:t>§</w:t>
      </w:r>
      <w:r>
        <w:rPr>
          <w:b/>
          <w:spacing w:val="1"/>
        </w:rPr>
        <w:t xml:space="preserve"> </w:t>
      </w:r>
      <w:r>
        <w:rPr>
          <w:b/>
        </w:rPr>
        <w:t>1</w:t>
      </w:r>
    </w:p>
    <w:p w14:paraId="7A167566">
      <w:pPr>
        <w:spacing w:before="120" w:after="0" w:line="259" w:lineRule="auto"/>
        <w:ind w:left="1667" w:right="2081" w:firstLine="0"/>
        <w:jc w:val="center"/>
        <w:rPr>
          <w:b/>
        </w:rPr>
      </w:pPr>
      <w:r>
        <w:rPr>
          <w:b/>
        </w:rPr>
        <w:t>Powierzenie</w:t>
      </w:r>
      <w:r>
        <w:rPr>
          <w:b/>
          <w:spacing w:val="-4"/>
        </w:rPr>
        <w:t xml:space="preserve"> </w:t>
      </w:r>
      <w:r>
        <w:rPr>
          <w:b/>
        </w:rPr>
        <w:t>przetwarzania</w:t>
      </w:r>
      <w:r>
        <w:rPr>
          <w:b/>
          <w:spacing w:val="-5"/>
        </w:rPr>
        <w:t xml:space="preserve"> </w:t>
      </w:r>
      <w:r>
        <w:rPr>
          <w:b/>
        </w:rPr>
        <w:t>danych</w:t>
      </w:r>
      <w:r>
        <w:rPr>
          <w:b/>
          <w:spacing w:val="-4"/>
        </w:rPr>
        <w:t xml:space="preserve"> </w:t>
      </w:r>
      <w:r>
        <w:rPr>
          <w:b/>
        </w:rPr>
        <w:t>osobowych</w:t>
      </w:r>
    </w:p>
    <w:p w14:paraId="09E2B910">
      <w:pPr>
        <w:pStyle w:val="29"/>
        <w:numPr>
          <w:ilvl w:val="0"/>
          <w:numId w:val="32"/>
        </w:numPr>
        <w:tabs>
          <w:tab w:val="left" w:pos="738"/>
        </w:tabs>
        <w:spacing w:before="120" w:after="0" w:line="259" w:lineRule="auto"/>
        <w:ind w:left="426" w:right="4" w:hanging="426"/>
        <w:rPr>
          <w:sz w:val="20"/>
        </w:rPr>
      </w:pPr>
      <w:r>
        <w:t>Administrator</w:t>
      </w:r>
      <w:r>
        <w:rPr>
          <w:spacing w:val="1"/>
        </w:rPr>
        <w:t xml:space="preserve"> </w:t>
      </w:r>
      <w:r>
        <w:t>danych</w:t>
      </w:r>
      <w:r>
        <w:rPr>
          <w:spacing w:val="1"/>
        </w:rPr>
        <w:t xml:space="preserve"> </w:t>
      </w:r>
      <w:r>
        <w:t>powierza</w:t>
      </w:r>
      <w:r>
        <w:rPr>
          <w:spacing w:val="1"/>
        </w:rPr>
        <w:t xml:space="preserve"> </w:t>
      </w:r>
      <w:r>
        <w:t>Podmiotowi</w:t>
      </w:r>
      <w:r>
        <w:rPr>
          <w:spacing w:val="1"/>
        </w:rPr>
        <w:t xml:space="preserve"> </w:t>
      </w:r>
      <w:r>
        <w:t>przetwarzającemu,</w:t>
      </w:r>
      <w:r>
        <w:rPr>
          <w:spacing w:val="1"/>
        </w:rPr>
        <w:t xml:space="preserve"> </w:t>
      </w:r>
      <w:r>
        <w:t>w</w:t>
      </w:r>
      <w:r>
        <w:rPr>
          <w:spacing w:val="1"/>
        </w:rPr>
        <w:t xml:space="preserve"> </w:t>
      </w:r>
      <w:r>
        <w:t>trybie</w:t>
      </w:r>
      <w:r>
        <w:rPr>
          <w:spacing w:val="1"/>
        </w:rPr>
        <w:t xml:space="preserve"> </w:t>
      </w:r>
      <w:r>
        <w:t xml:space="preserve">art. 28 </w:t>
      </w:r>
      <w:r>
        <w:rPr>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t>(zwanego</w:t>
      </w:r>
      <w:r>
        <w:rPr>
          <w:spacing w:val="1"/>
        </w:rPr>
        <w:t xml:space="preserve"> </w:t>
      </w:r>
      <w:r>
        <w:t>w</w:t>
      </w:r>
      <w:r>
        <w:rPr>
          <w:spacing w:val="1"/>
        </w:rPr>
        <w:t xml:space="preserve"> </w:t>
      </w:r>
      <w:r>
        <w:t>dalszej</w:t>
      </w:r>
      <w:r>
        <w:rPr>
          <w:spacing w:val="1"/>
        </w:rPr>
        <w:t xml:space="preserve"> </w:t>
      </w:r>
      <w:r>
        <w:t>części</w:t>
      </w:r>
      <w:r>
        <w:rPr>
          <w:spacing w:val="1"/>
        </w:rPr>
        <w:t xml:space="preserve"> </w:t>
      </w:r>
      <w:r>
        <w:t>,,Rozporządzeniem”) dane osobowe do przetwarzania, na zasadach i w celu określonym w niniejszej</w:t>
      </w:r>
      <w:r>
        <w:rPr>
          <w:spacing w:val="1"/>
        </w:rPr>
        <w:t xml:space="preserve"> </w:t>
      </w:r>
      <w:r>
        <w:t>umowie.</w:t>
      </w:r>
    </w:p>
    <w:p w14:paraId="58E970E9">
      <w:pPr>
        <w:pStyle w:val="29"/>
        <w:numPr>
          <w:ilvl w:val="0"/>
          <w:numId w:val="32"/>
        </w:numPr>
        <w:tabs>
          <w:tab w:val="left" w:pos="738"/>
        </w:tabs>
        <w:spacing w:before="120" w:after="0" w:line="259" w:lineRule="auto"/>
        <w:ind w:left="426" w:right="4" w:hanging="426"/>
        <w:rPr>
          <w:sz w:val="20"/>
        </w:rPr>
      </w:pPr>
      <w:r>
        <w:t xml:space="preserve">Podmiot przetwarzający zobowiązuje się przetwarzać powierzone mu dane osobowe zgodnie </w:t>
      </w:r>
      <w:r>
        <w:br w:type="textWrapping"/>
      </w:r>
      <w:r>
        <w:t>z</w:t>
      </w:r>
      <w:r>
        <w:rPr>
          <w:spacing w:val="1"/>
        </w:rPr>
        <w:t xml:space="preserve"> </w:t>
      </w:r>
      <w:r>
        <w:t>niniejszą umową, Rozporządzeniem oraz z innymi przepisami prawa powszechnie obowiązującego,</w:t>
      </w:r>
      <w:r>
        <w:rPr>
          <w:spacing w:val="1"/>
        </w:rPr>
        <w:t xml:space="preserve"> </w:t>
      </w:r>
      <w:r>
        <w:t>które chronią prawa</w:t>
      </w:r>
      <w:r>
        <w:rPr>
          <w:spacing w:val="-2"/>
        </w:rPr>
        <w:t xml:space="preserve"> </w:t>
      </w:r>
      <w:r>
        <w:t>osób,</w:t>
      </w:r>
      <w:r>
        <w:rPr>
          <w:spacing w:val="-2"/>
        </w:rPr>
        <w:t xml:space="preserve"> </w:t>
      </w:r>
      <w:r>
        <w:t>których dane</w:t>
      </w:r>
      <w:r>
        <w:rPr>
          <w:spacing w:val="-2"/>
        </w:rPr>
        <w:t xml:space="preserve"> </w:t>
      </w:r>
      <w:r>
        <w:t>dotyczą.</w:t>
      </w:r>
    </w:p>
    <w:p w14:paraId="66C983C3">
      <w:pPr>
        <w:pStyle w:val="29"/>
        <w:numPr>
          <w:ilvl w:val="0"/>
          <w:numId w:val="32"/>
        </w:numPr>
        <w:tabs>
          <w:tab w:val="left" w:pos="741"/>
        </w:tabs>
        <w:spacing w:before="120" w:after="0" w:line="259" w:lineRule="auto"/>
        <w:ind w:left="426" w:right="4" w:hanging="426"/>
        <w:rPr>
          <w:sz w:val="20"/>
        </w:rPr>
      </w:pPr>
      <w:r>
        <w:t>Podmiot</w:t>
      </w:r>
      <w:r>
        <w:rPr>
          <w:spacing w:val="1"/>
        </w:rPr>
        <w:t xml:space="preserve"> </w:t>
      </w:r>
      <w:r>
        <w:t>przetwarzający</w:t>
      </w:r>
      <w:r>
        <w:rPr>
          <w:spacing w:val="1"/>
        </w:rPr>
        <w:t xml:space="preserve"> </w:t>
      </w:r>
      <w:r>
        <w:t>oświadcza,</w:t>
      </w:r>
      <w:r>
        <w:rPr>
          <w:spacing w:val="1"/>
        </w:rPr>
        <w:t xml:space="preserve"> </w:t>
      </w:r>
      <w:r>
        <w:t>iż</w:t>
      </w:r>
      <w:r>
        <w:rPr>
          <w:spacing w:val="1"/>
        </w:rPr>
        <w:t xml:space="preserve"> </w:t>
      </w:r>
      <w:r>
        <w:t>stosuje</w:t>
      </w:r>
      <w:r>
        <w:rPr>
          <w:spacing w:val="1"/>
        </w:rPr>
        <w:t xml:space="preserve"> </w:t>
      </w:r>
      <w:r>
        <w:t>środki</w:t>
      </w:r>
      <w:r>
        <w:rPr>
          <w:spacing w:val="1"/>
        </w:rPr>
        <w:t xml:space="preserve"> </w:t>
      </w:r>
      <w:r>
        <w:t>bezpieczeństwa</w:t>
      </w:r>
      <w:r>
        <w:rPr>
          <w:spacing w:val="1"/>
        </w:rPr>
        <w:t xml:space="preserve"> </w:t>
      </w:r>
      <w:r>
        <w:t>spełniające</w:t>
      </w:r>
      <w:r>
        <w:rPr>
          <w:spacing w:val="1"/>
        </w:rPr>
        <w:t xml:space="preserve"> </w:t>
      </w:r>
      <w:r>
        <w:t>wymogi</w:t>
      </w:r>
      <w:r>
        <w:rPr>
          <w:spacing w:val="-47"/>
        </w:rPr>
        <w:t xml:space="preserve"> </w:t>
      </w:r>
      <w:r>
        <w:t>Rozporządzenia.</w:t>
      </w:r>
    </w:p>
    <w:p w14:paraId="640B4DA3">
      <w:pPr>
        <w:spacing w:before="120" w:after="0" w:line="259" w:lineRule="auto"/>
        <w:jc w:val="center"/>
        <w:rPr>
          <w:b/>
        </w:rPr>
      </w:pPr>
      <w:r>
        <w:rPr>
          <w:b/>
        </w:rPr>
        <w:t>§</w:t>
      </w:r>
      <w:r>
        <w:rPr>
          <w:b/>
          <w:spacing w:val="1"/>
        </w:rPr>
        <w:t xml:space="preserve"> </w:t>
      </w:r>
      <w:r>
        <w:rPr>
          <w:b/>
        </w:rPr>
        <w:t>2</w:t>
      </w:r>
    </w:p>
    <w:p w14:paraId="4A89D521">
      <w:pPr>
        <w:spacing w:before="120" w:after="0" w:line="259" w:lineRule="auto"/>
        <w:ind w:right="4" w:firstLine="0"/>
        <w:jc w:val="center"/>
        <w:rPr>
          <w:b/>
        </w:rPr>
      </w:pPr>
      <w:r>
        <w:rPr>
          <w:b/>
        </w:rPr>
        <w:t>Zakres</w:t>
      </w:r>
      <w:r>
        <w:rPr>
          <w:b/>
          <w:spacing w:val="-2"/>
        </w:rPr>
        <w:t xml:space="preserve"> </w:t>
      </w:r>
      <w:r>
        <w:rPr>
          <w:b/>
        </w:rPr>
        <w:t>i</w:t>
      </w:r>
      <w:r>
        <w:rPr>
          <w:b/>
          <w:spacing w:val="-3"/>
        </w:rPr>
        <w:t xml:space="preserve"> </w:t>
      </w:r>
      <w:r>
        <w:rPr>
          <w:b/>
        </w:rPr>
        <w:t>cel</w:t>
      </w:r>
      <w:r>
        <w:rPr>
          <w:b/>
          <w:spacing w:val="-1"/>
        </w:rPr>
        <w:t xml:space="preserve"> </w:t>
      </w:r>
      <w:r>
        <w:rPr>
          <w:b/>
        </w:rPr>
        <w:t>przetwarzania</w:t>
      </w:r>
      <w:r>
        <w:rPr>
          <w:b/>
          <w:spacing w:val="-4"/>
        </w:rPr>
        <w:t xml:space="preserve"> </w:t>
      </w:r>
      <w:r>
        <w:rPr>
          <w:b/>
        </w:rPr>
        <w:t>danych</w:t>
      </w:r>
    </w:p>
    <w:p w14:paraId="2141ED19">
      <w:pPr>
        <w:pStyle w:val="29"/>
        <w:numPr>
          <w:ilvl w:val="0"/>
          <w:numId w:val="33"/>
        </w:numPr>
        <w:tabs>
          <w:tab w:val="left" w:pos="715"/>
        </w:tabs>
        <w:spacing w:before="120" w:after="0" w:line="259" w:lineRule="auto"/>
        <w:ind w:left="426" w:right="4" w:hanging="426"/>
        <w:rPr>
          <w:sz w:val="20"/>
        </w:rPr>
      </w:pPr>
      <w:r>
        <w:t>Przedmiotem</w:t>
      </w:r>
      <w:r>
        <w:rPr>
          <w:spacing w:val="1"/>
        </w:rPr>
        <w:t xml:space="preserve"> </w:t>
      </w:r>
      <w:r>
        <w:t>Umowy</w:t>
      </w:r>
      <w:r>
        <w:rPr>
          <w:spacing w:val="1"/>
        </w:rPr>
        <w:t xml:space="preserve"> </w:t>
      </w:r>
      <w:r>
        <w:t>jest</w:t>
      </w:r>
      <w:r>
        <w:rPr>
          <w:spacing w:val="1"/>
        </w:rPr>
        <w:t xml:space="preserve"> </w:t>
      </w:r>
      <w:r>
        <w:t>powierzenie</w:t>
      </w:r>
      <w:r>
        <w:rPr>
          <w:spacing w:val="1"/>
        </w:rPr>
        <w:t xml:space="preserve"> </w:t>
      </w:r>
      <w:r>
        <w:t>przez</w:t>
      </w:r>
      <w:r>
        <w:rPr>
          <w:spacing w:val="1"/>
        </w:rPr>
        <w:t xml:space="preserve"> </w:t>
      </w:r>
      <w:r>
        <w:t>Powierzającego,</w:t>
      </w:r>
      <w:r>
        <w:rPr>
          <w:spacing w:val="1"/>
        </w:rPr>
        <w:t xml:space="preserve"> </w:t>
      </w:r>
      <w:r>
        <w:t>Przyjmującemu</w:t>
      </w:r>
      <w:r>
        <w:rPr>
          <w:spacing w:val="1"/>
        </w:rPr>
        <w:t xml:space="preserve"> </w:t>
      </w:r>
      <w:r>
        <w:t>przetwarzanie</w:t>
      </w:r>
      <w:r>
        <w:rPr>
          <w:spacing w:val="1"/>
        </w:rPr>
        <w:t xml:space="preserve"> </w:t>
      </w:r>
      <w:r>
        <w:t>danych osobowych osób w związku z wykonywaniem przez Przyjmującego na rzecz Powierzającego</w:t>
      </w:r>
      <w:r>
        <w:rPr>
          <w:spacing w:val="1"/>
        </w:rPr>
        <w:t xml:space="preserve"> </w:t>
      </w:r>
      <w:r>
        <w:t>zamówienia</w:t>
      </w:r>
      <w:r>
        <w:rPr>
          <w:spacing w:val="8"/>
        </w:rPr>
        <w:t xml:space="preserve"> </w:t>
      </w:r>
      <w:r>
        <w:t>pn.</w:t>
      </w:r>
      <w:r>
        <w:rPr>
          <w:spacing w:val="8"/>
        </w:rPr>
        <w:t xml:space="preserve"> </w:t>
      </w:r>
      <w:r>
        <w:t>Świadczenie</w:t>
      </w:r>
      <w:r>
        <w:rPr>
          <w:spacing w:val="9"/>
        </w:rPr>
        <w:t xml:space="preserve"> </w:t>
      </w:r>
      <w:r>
        <w:t>specjalistycznych</w:t>
      </w:r>
      <w:r>
        <w:rPr>
          <w:spacing w:val="8"/>
        </w:rPr>
        <w:t xml:space="preserve"> </w:t>
      </w:r>
      <w:r>
        <w:t>usług</w:t>
      </w:r>
      <w:r>
        <w:rPr>
          <w:spacing w:val="7"/>
        </w:rPr>
        <w:t xml:space="preserve"> </w:t>
      </w:r>
      <w:r>
        <w:t>opiekuńczych</w:t>
      </w:r>
      <w:r>
        <w:rPr>
          <w:spacing w:val="8"/>
        </w:rPr>
        <w:t xml:space="preserve"> </w:t>
      </w:r>
      <w:r>
        <w:t xml:space="preserve">dla </w:t>
      </w:r>
      <w:r>
        <w:rPr>
          <w:spacing w:val="9"/>
        </w:rPr>
        <w:t xml:space="preserve">osób </w:t>
      </w:r>
      <w:r>
        <w:t>z zaburzeniami</w:t>
      </w:r>
      <w:r>
        <w:rPr>
          <w:spacing w:val="23"/>
        </w:rPr>
        <w:t xml:space="preserve"> </w:t>
      </w:r>
      <w:r>
        <w:t>psychicznymi</w:t>
      </w:r>
      <w:r>
        <w:rPr>
          <w:spacing w:val="20"/>
        </w:rPr>
        <w:t xml:space="preserve"> </w:t>
      </w:r>
      <w:r>
        <w:t>(podopiecznych OPS w Głuchołazach)</w:t>
      </w:r>
      <w:r>
        <w:rPr>
          <w:spacing w:val="24"/>
        </w:rPr>
        <w:t xml:space="preserve"> </w:t>
      </w:r>
      <w:r>
        <w:t>w</w:t>
      </w:r>
      <w:r>
        <w:rPr>
          <w:spacing w:val="24"/>
        </w:rPr>
        <w:t xml:space="preserve"> </w:t>
      </w:r>
      <w:r>
        <w:t>miejscu</w:t>
      </w:r>
      <w:r>
        <w:rPr>
          <w:spacing w:val="22"/>
        </w:rPr>
        <w:t xml:space="preserve"> </w:t>
      </w:r>
      <w:r>
        <w:t>ich</w:t>
      </w:r>
      <w:r>
        <w:rPr>
          <w:spacing w:val="22"/>
        </w:rPr>
        <w:t xml:space="preserve"> </w:t>
      </w:r>
      <w:r>
        <w:t>zamieszkania,</w:t>
      </w:r>
      <w:r>
        <w:rPr>
          <w:spacing w:val="24"/>
        </w:rPr>
        <w:t xml:space="preserve"> </w:t>
      </w:r>
      <w:r>
        <w:t>w</w:t>
      </w:r>
      <w:r>
        <w:rPr>
          <w:spacing w:val="23"/>
        </w:rPr>
        <w:t xml:space="preserve"> </w:t>
      </w:r>
      <w:r>
        <w:t>roku</w:t>
      </w:r>
      <w:r>
        <w:rPr>
          <w:spacing w:val="24"/>
        </w:rPr>
        <w:t xml:space="preserve"> </w:t>
      </w:r>
      <w:r>
        <w:t>2026.</w:t>
      </w:r>
    </w:p>
    <w:p w14:paraId="41F87AE2">
      <w:pPr>
        <w:pStyle w:val="29"/>
        <w:numPr>
          <w:ilvl w:val="0"/>
          <w:numId w:val="33"/>
        </w:numPr>
        <w:tabs>
          <w:tab w:val="left" w:pos="710"/>
        </w:tabs>
        <w:spacing w:before="120" w:after="0" w:line="259" w:lineRule="auto"/>
        <w:ind w:left="426" w:right="4" w:hanging="426"/>
        <w:rPr>
          <w:sz w:val="20"/>
        </w:rPr>
      </w:pPr>
      <w:r>
        <w:t>Powierzone</w:t>
      </w:r>
      <w:r>
        <w:rPr>
          <w:spacing w:val="19"/>
        </w:rPr>
        <w:t xml:space="preserve"> </w:t>
      </w:r>
      <w:r>
        <w:t>przez</w:t>
      </w:r>
      <w:r>
        <w:rPr>
          <w:spacing w:val="21"/>
        </w:rPr>
        <w:t xml:space="preserve"> </w:t>
      </w:r>
      <w:r>
        <w:t>Administratora</w:t>
      </w:r>
      <w:r>
        <w:rPr>
          <w:spacing w:val="21"/>
        </w:rPr>
        <w:t xml:space="preserve"> </w:t>
      </w:r>
      <w:r>
        <w:t>danych</w:t>
      </w:r>
      <w:r>
        <w:rPr>
          <w:spacing w:val="21"/>
        </w:rPr>
        <w:t xml:space="preserve"> </w:t>
      </w:r>
      <w:r>
        <w:t>dane</w:t>
      </w:r>
      <w:r>
        <w:rPr>
          <w:spacing w:val="19"/>
        </w:rPr>
        <w:t xml:space="preserve"> </w:t>
      </w:r>
      <w:r>
        <w:t>osobowe</w:t>
      </w:r>
      <w:r>
        <w:rPr>
          <w:spacing w:val="22"/>
        </w:rPr>
        <w:t xml:space="preserve"> </w:t>
      </w:r>
      <w:r>
        <w:t>będą</w:t>
      </w:r>
      <w:r>
        <w:rPr>
          <w:spacing w:val="21"/>
        </w:rPr>
        <w:t xml:space="preserve"> </w:t>
      </w:r>
      <w:r>
        <w:t>przetwarzane</w:t>
      </w:r>
      <w:r>
        <w:rPr>
          <w:spacing w:val="22"/>
        </w:rPr>
        <w:t xml:space="preserve"> </w:t>
      </w:r>
      <w:r>
        <w:t>przez</w:t>
      </w:r>
      <w:r>
        <w:rPr>
          <w:spacing w:val="21"/>
        </w:rPr>
        <w:t xml:space="preserve"> </w:t>
      </w:r>
      <w:r>
        <w:t>Podmiot</w:t>
      </w:r>
      <w:r>
        <w:rPr>
          <w:spacing w:val="-47"/>
        </w:rPr>
        <w:t xml:space="preserve"> </w:t>
      </w:r>
      <w:r>
        <w:t>przetwarzający</w:t>
      </w:r>
      <w:r>
        <w:rPr>
          <w:spacing w:val="-1"/>
        </w:rPr>
        <w:t xml:space="preserve"> </w:t>
      </w:r>
      <w:r>
        <w:t>wyłącznie</w:t>
      </w:r>
      <w:r>
        <w:rPr>
          <w:spacing w:val="-2"/>
        </w:rPr>
        <w:t xml:space="preserve"> </w:t>
      </w:r>
      <w:r>
        <w:t>w</w:t>
      </w:r>
      <w:r>
        <w:rPr>
          <w:spacing w:val="1"/>
        </w:rPr>
        <w:t xml:space="preserve"> </w:t>
      </w:r>
      <w:r>
        <w:t>celu realizacji</w:t>
      </w:r>
      <w:r>
        <w:rPr>
          <w:spacing w:val="-1"/>
        </w:rPr>
        <w:t xml:space="preserve"> </w:t>
      </w:r>
      <w:r>
        <w:t>Umowy głównej: Imię</w:t>
      </w:r>
      <w:r>
        <w:rPr>
          <w:spacing w:val="-1"/>
        </w:rPr>
        <w:t xml:space="preserve"> </w:t>
      </w:r>
      <w:r>
        <w:t>i</w:t>
      </w:r>
      <w:r>
        <w:rPr>
          <w:spacing w:val="-2"/>
        </w:rPr>
        <w:t xml:space="preserve"> </w:t>
      </w:r>
      <w:r>
        <w:t>nazwisko, adres</w:t>
      </w:r>
      <w:r>
        <w:rPr>
          <w:spacing w:val="-1"/>
        </w:rPr>
        <w:t xml:space="preserve"> </w:t>
      </w:r>
      <w:r>
        <w:t>zamieszkania, telefon, dane dotyczące sytuacji zdrowotnej i społecznej.</w:t>
      </w:r>
    </w:p>
    <w:p w14:paraId="1608EF39">
      <w:pPr>
        <w:pStyle w:val="29"/>
        <w:numPr>
          <w:ilvl w:val="0"/>
          <w:numId w:val="33"/>
        </w:numPr>
        <w:tabs>
          <w:tab w:val="left" w:pos="752"/>
        </w:tabs>
        <w:spacing w:before="120" w:after="0" w:line="259" w:lineRule="auto"/>
        <w:ind w:left="567" w:right="4" w:hanging="567"/>
        <w:rPr>
          <w:sz w:val="20"/>
        </w:rPr>
      </w:pPr>
      <w:r>
        <w:t>Przetwarzanie</w:t>
      </w:r>
      <w:r>
        <w:rPr>
          <w:spacing w:val="1"/>
        </w:rPr>
        <w:t xml:space="preserve"> </w:t>
      </w:r>
      <w:r>
        <w:t>danych</w:t>
      </w:r>
      <w:r>
        <w:rPr>
          <w:spacing w:val="1"/>
        </w:rPr>
        <w:t xml:space="preserve"> </w:t>
      </w:r>
      <w:r>
        <w:t>osobowych</w:t>
      </w:r>
      <w:r>
        <w:rPr>
          <w:spacing w:val="1"/>
        </w:rPr>
        <w:t xml:space="preserve"> </w:t>
      </w:r>
      <w:r>
        <w:t>będzie</w:t>
      </w:r>
      <w:r>
        <w:rPr>
          <w:spacing w:val="1"/>
        </w:rPr>
        <w:t xml:space="preserve"> </w:t>
      </w:r>
      <w:r>
        <w:t>się</w:t>
      </w:r>
      <w:r>
        <w:rPr>
          <w:spacing w:val="1"/>
        </w:rPr>
        <w:t xml:space="preserve"> </w:t>
      </w:r>
      <w:r>
        <w:t>odbywać</w:t>
      </w:r>
      <w:r>
        <w:rPr>
          <w:spacing w:val="1"/>
        </w:rPr>
        <w:t xml:space="preserve"> </w:t>
      </w:r>
      <w:r>
        <w:t>w</w:t>
      </w:r>
      <w:r>
        <w:rPr>
          <w:spacing w:val="1"/>
        </w:rPr>
        <w:t xml:space="preserve"> </w:t>
      </w:r>
      <w:r>
        <w:t>formie</w:t>
      </w:r>
      <w:r>
        <w:rPr>
          <w:spacing w:val="1"/>
        </w:rPr>
        <w:t xml:space="preserve"> </w:t>
      </w:r>
      <w:r>
        <w:t>papierowej</w:t>
      </w:r>
      <w:r>
        <w:rPr>
          <w:spacing w:val="1"/>
        </w:rPr>
        <w:t xml:space="preserve"> </w:t>
      </w:r>
      <w:r>
        <w:t>oraz</w:t>
      </w:r>
      <w:r>
        <w:rPr>
          <w:spacing w:val="1"/>
        </w:rPr>
        <w:t xml:space="preserve"> </w:t>
      </w:r>
      <w:r>
        <w:t>przy</w:t>
      </w:r>
      <w:r>
        <w:rPr>
          <w:spacing w:val="-47"/>
        </w:rPr>
        <w:t xml:space="preserve"> </w:t>
      </w:r>
      <w:r>
        <w:t>wykorzystaniu</w:t>
      </w:r>
      <w:r>
        <w:rPr>
          <w:spacing w:val="-2"/>
        </w:rPr>
        <w:t xml:space="preserve"> </w:t>
      </w:r>
      <w:r>
        <w:t>systemów</w:t>
      </w:r>
      <w:r>
        <w:rPr>
          <w:spacing w:val="1"/>
        </w:rPr>
        <w:t xml:space="preserve"> </w:t>
      </w:r>
      <w:r>
        <w:t>informatycznych.</w:t>
      </w:r>
    </w:p>
    <w:p w14:paraId="6845F7AA">
      <w:pPr>
        <w:spacing w:before="120" w:after="0" w:line="259" w:lineRule="auto"/>
        <w:ind w:left="4818" w:hanging="4818"/>
        <w:jc w:val="center"/>
        <w:rPr>
          <w:b/>
        </w:rPr>
      </w:pPr>
      <w:r>
        <w:rPr>
          <w:b/>
        </w:rPr>
        <w:t>§</w:t>
      </w:r>
      <w:r>
        <w:rPr>
          <w:b/>
          <w:spacing w:val="1"/>
        </w:rPr>
        <w:t xml:space="preserve"> </w:t>
      </w:r>
      <w:r>
        <w:rPr>
          <w:b/>
        </w:rPr>
        <w:t>3</w:t>
      </w:r>
    </w:p>
    <w:p w14:paraId="15F27596">
      <w:pPr>
        <w:spacing w:before="120" w:after="0" w:line="259" w:lineRule="auto"/>
        <w:jc w:val="center"/>
        <w:rPr>
          <w:b/>
        </w:rPr>
      </w:pPr>
      <w:r>
        <w:rPr>
          <w:b/>
        </w:rPr>
        <w:t>Obowiązki</w:t>
      </w:r>
      <w:r>
        <w:rPr>
          <w:b/>
          <w:spacing w:val="-7"/>
        </w:rPr>
        <w:t xml:space="preserve"> </w:t>
      </w:r>
      <w:r>
        <w:rPr>
          <w:b/>
        </w:rPr>
        <w:t>podmiotu</w:t>
      </w:r>
      <w:r>
        <w:rPr>
          <w:b/>
          <w:spacing w:val="-5"/>
        </w:rPr>
        <w:t xml:space="preserve"> </w:t>
      </w:r>
      <w:r>
        <w:rPr>
          <w:b/>
        </w:rPr>
        <w:t>przetwarzającego</w:t>
      </w:r>
    </w:p>
    <w:p w14:paraId="549F505C">
      <w:pPr>
        <w:pStyle w:val="29"/>
        <w:numPr>
          <w:ilvl w:val="0"/>
          <w:numId w:val="34"/>
        </w:numPr>
        <w:tabs>
          <w:tab w:val="left" w:pos="640"/>
          <w:tab w:val="left" w:pos="8931"/>
        </w:tabs>
        <w:spacing w:before="120" w:after="0" w:line="259" w:lineRule="auto"/>
        <w:ind w:left="567" w:right="4" w:hanging="567"/>
        <w:rPr>
          <w:sz w:val="20"/>
        </w:rPr>
      </w:pPr>
      <w:r>
        <w:t>Podmiot przetwarzający zobowiązuje się, przy przetwarzaniu powierzonych danych osobowych, do</w:t>
      </w:r>
      <w:r>
        <w:rPr>
          <w:spacing w:val="-47"/>
        </w:rPr>
        <w:t xml:space="preserve"> </w:t>
      </w:r>
      <w:r>
        <w:t>ich</w:t>
      </w:r>
      <w:r>
        <w:rPr>
          <w:spacing w:val="1"/>
        </w:rPr>
        <w:t xml:space="preserve"> </w:t>
      </w:r>
      <w:r>
        <w:t>zabezpieczenia</w:t>
      </w:r>
      <w:r>
        <w:rPr>
          <w:spacing w:val="1"/>
        </w:rPr>
        <w:t xml:space="preserve"> </w:t>
      </w:r>
      <w:r>
        <w:t>poprzez</w:t>
      </w:r>
      <w:r>
        <w:rPr>
          <w:spacing w:val="1"/>
        </w:rPr>
        <w:t xml:space="preserve"> </w:t>
      </w:r>
      <w:r>
        <w:t>stosowanie</w:t>
      </w:r>
      <w:r>
        <w:rPr>
          <w:spacing w:val="1"/>
        </w:rPr>
        <w:t xml:space="preserve"> </w:t>
      </w:r>
      <w:r>
        <w:t>odpowiednich</w:t>
      </w:r>
      <w:r>
        <w:rPr>
          <w:spacing w:val="1"/>
        </w:rPr>
        <w:t xml:space="preserve"> </w:t>
      </w:r>
      <w:r>
        <w:t>środków</w:t>
      </w:r>
      <w:r>
        <w:rPr>
          <w:spacing w:val="1"/>
        </w:rPr>
        <w:t xml:space="preserve"> </w:t>
      </w:r>
      <w:r>
        <w:t>technicznych</w:t>
      </w:r>
      <w:r>
        <w:rPr>
          <w:spacing w:val="1"/>
        </w:rPr>
        <w:t xml:space="preserve"> </w:t>
      </w:r>
      <w:r>
        <w:rPr>
          <w:spacing w:val="1"/>
        </w:rPr>
        <w:br w:type="textWrapping"/>
      </w:r>
      <w:r>
        <w:t>i</w:t>
      </w:r>
      <w:r>
        <w:rPr>
          <w:spacing w:val="1"/>
        </w:rPr>
        <w:t xml:space="preserve"> </w:t>
      </w:r>
      <w:r>
        <w:t>organizacyjnych,</w:t>
      </w:r>
      <w:r>
        <w:rPr>
          <w:spacing w:val="1"/>
        </w:rPr>
        <w:t xml:space="preserve"> </w:t>
      </w:r>
      <w:r>
        <w:t>zapewniających</w:t>
      </w:r>
      <w:r>
        <w:rPr>
          <w:spacing w:val="1"/>
        </w:rPr>
        <w:t xml:space="preserve"> </w:t>
      </w:r>
      <w:r>
        <w:t>adekwatny</w:t>
      </w:r>
      <w:r>
        <w:rPr>
          <w:spacing w:val="1"/>
        </w:rPr>
        <w:t xml:space="preserve"> </w:t>
      </w:r>
      <w:r>
        <w:t>stopień</w:t>
      </w:r>
      <w:r>
        <w:rPr>
          <w:spacing w:val="1"/>
        </w:rPr>
        <w:t xml:space="preserve"> </w:t>
      </w:r>
      <w:r>
        <w:t>bezpieczeństwa</w:t>
      </w:r>
      <w:r>
        <w:rPr>
          <w:spacing w:val="1"/>
        </w:rPr>
        <w:t xml:space="preserve"> </w:t>
      </w:r>
      <w:r>
        <w:t>odpowiadający</w:t>
      </w:r>
      <w:r>
        <w:rPr>
          <w:spacing w:val="1"/>
        </w:rPr>
        <w:t xml:space="preserve"> </w:t>
      </w:r>
      <w:r>
        <w:t>ryzyku</w:t>
      </w:r>
      <w:r>
        <w:rPr>
          <w:spacing w:val="1"/>
        </w:rPr>
        <w:t xml:space="preserve"> </w:t>
      </w:r>
      <w:r>
        <w:t>związanemu</w:t>
      </w:r>
      <w:r>
        <w:rPr>
          <w:spacing w:val="1"/>
        </w:rPr>
        <w:t xml:space="preserve"> </w:t>
      </w:r>
      <w:r>
        <w:t>z</w:t>
      </w:r>
      <w:r>
        <w:rPr>
          <w:spacing w:val="1"/>
        </w:rPr>
        <w:t xml:space="preserve"> </w:t>
      </w:r>
      <w:r>
        <w:t>przetwarzaniem danych osobowych,</w:t>
      </w:r>
      <w:r>
        <w:rPr>
          <w:spacing w:val="-3"/>
        </w:rPr>
        <w:t xml:space="preserve"> </w:t>
      </w:r>
      <w:r>
        <w:t>o</w:t>
      </w:r>
      <w:r>
        <w:rPr>
          <w:spacing w:val="-1"/>
        </w:rPr>
        <w:t xml:space="preserve"> </w:t>
      </w:r>
      <w:r>
        <w:t>których</w:t>
      </w:r>
      <w:r>
        <w:rPr>
          <w:spacing w:val="-1"/>
        </w:rPr>
        <w:t xml:space="preserve"> </w:t>
      </w:r>
      <w:r>
        <w:t>mowa</w:t>
      </w:r>
      <w:r>
        <w:rPr>
          <w:spacing w:val="-2"/>
        </w:rPr>
        <w:t xml:space="preserve"> </w:t>
      </w:r>
      <w:r>
        <w:t>w</w:t>
      </w:r>
      <w:r>
        <w:rPr>
          <w:spacing w:val="1"/>
        </w:rPr>
        <w:t xml:space="preserve"> </w:t>
      </w:r>
      <w:r>
        <w:t>art. 32</w:t>
      </w:r>
      <w:r>
        <w:rPr>
          <w:spacing w:val="-2"/>
        </w:rPr>
        <w:t xml:space="preserve"> </w:t>
      </w:r>
      <w:r>
        <w:t>Rozporządzenia.</w:t>
      </w:r>
    </w:p>
    <w:p w14:paraId="05ECC776">
      <w:pPr>
        <w:pStyle w:val="29"/>
        <w:numPr>
          <w:ilvl w:val="0"/>
          <w:numId w:val="34"/>
        </w:numPr>
        <w:tabs>
          <w:tab w:val="left" w:pos="728"/>
          <w:tab w:val="left" w:pos="8931"/>
        </w:tabs>
        <w:spacing w:before="120" w:after="0" w:line="259" w:lineRule="auto"/>
        <w:ind w:left="567" w:right="4" w:hanging="567"/>
        <w:rPr>
          <w:sz w:val="20"/>
        </w:rPr>
      </w:pPr>
      <w:r>
        <w:t>Podmiot</w:t>
      </w:r>
      <w:r>
        <w:rPr>
          <w:spacing w:val="1"/>
        </w:rPr>
        <w:t xml:space="preserve"> </w:t>
      </w:r>
      <w:r>
        <w:t>przetwarzający</w:t>
      </w:r>
      <w:r>
        <w:rPr>
          <w:spacing w:val="1"/>
        </w:rPr>
        <w:t xml:space="preserve"> </w:t>
      </w:r>
      <w:r>
        <w:t>zobowiązuje</w:t>
      </w:r>
      <w:r>
        <w:rPr>
          <w:spacing w:val="1"/>
        </w:rPr>
        <w:t xml:space="preserve"> </w:t>
      </w:r>
      <w:r>
        <w:t>się</w:t>
      </w:r>
      <w:r>
        <w:rPr>
          <w:spacing w:val="1"/>
        </w:rPr>
        <w:t xml:space="preserve"> </w:t>
      </w:r>
      <w:r>
        <w:t>dołożyć</w:t>
      </w:r>
      <w:r>
        <w:rPr>
          <w:spacing w:val="1"/>
        </w:rPr>
        <w:t xml:space="preserve"> </w:t>
      </w:r>
      <w:r>
        <w:t>należytej</w:t>
      </w:r>
      <w:r>
        <w:rPr>
          <w:spacing w:val="1"/>
        </w:rPr>
        <w:t xml:space="preserve"> </w:t>
      </w:r>
      <w:r>
        <w:t>staranności</w:t>
      </w:r>
      <w:r>
        <w:rPr>
          <w:spacing w:val="1"/>
        </w:rPr>
        <w:t xml:space="preserve"> </w:t>
      </w:r>
      <w:r>
        <w:t>przy</w:t>
      </w:r>
      <w:r>
        <w:rPr>
          <w:spacing w:val="1"/>
        </w:rPr>
        <w:t xml:space="preserve"> </w:t>
      </w:r>
      <w:r>
        <w:t>przetwarzaniu</w:t>
      </w:r>
      <w:r>
        <w:rPr>
          <w:spacing w:val="1"/>
        </w:rPr>
        <w:t xml:space="preserve"> </w:t>
      </w:r>
      <w:r>
        <w:t>powierzonych danych</w:t>
      </w:r>
      <w:r>
        <w:rPr>
          <w:spacing w:val="-3"/>
        </w:rPr>
        <w:t xml:space="preserve"> </w:t>
      </w:r>
      <w:r>
        <w:t>osobowych.</w:t>
      </w:r>
    </w:p>
    <w:p w14:paraId="33BFF31D">
      <w:pPr>
        <w:pStyle w:val="29"/>
        <w:numPr>
          <w:ilvl w:val="0"/>
          <w:numId w:val="34"/>
        </w:numPr>
        <w:tabs>
          <w:tab w:val="left" w:pos="714"/>
          <w:tab w:val="left" w:pos="8931"/>
        </w:tabs>
        <w:spacing w:before="120" w:after="0" w:line="259" w:lineRule="auto"/>
        <w:ind w:left="567" w:right="4" w:hanging="567"/>
        <w:rPr>
          <w:sz w:val="20"/>
        </w:rPr>
      </w:pPr>
      <w:r>
        <w:t>Podmiot</w:t>
      </w:r>
      <w:r>
        <w:rPr>
          <w:spacing w:val="1"/>
        </w:rPr>
        <w:t xml:space="preserve"> </w:t>
      </w:r>
      <w:r>
        <w:t>przetwarzający</w:t>
      </w:r>
      <w:r>
        <w:rPr>
          <w:spacing w:val="1"/>
        </w:rPr>
        <w:t xml:space="preserve"> </w:t>
      </w:r>
      <w:r>
        <w:t>zobowiązuje</w:t>
      </w:r>
      <w:r>
        <w:rPr>
          <w:spacing w:val="1"/>
        </w:rPr>
        <w:t xml:space="preserve"> </w:t>
      </w:r>
      <w:r>
        <w:t>się</w:t>
      </w:r>
      <w:r>
        <w:rPr>
          <w:spacing w:val="1"/>
        </w:rPr>
        <w:t xml:space="preserve"> </w:t>
      </w:r>
      <w:r>
        <w:t>do</w:t>
      </w:r>
      <w:r>
        <w:rPr>
          <w:spacing w:val="1"/>
        </w:rPr>
        <w:t xml:space="preserve"> </w:t>
      </w:r>
      <w:r>
        <w:t>nadania</w:t>
      </w:r>
      <w:r>
        <w:rPr>
          <w:spacing w:val="1"/>
        </w:rPr>
        <w:t xml:space="preserve"> </w:t>
      </w:r>
      <w:r>
        <w:t>upoważnień</w:t>
      </w:r>
      <w:r>
        <w:rPr>
          <w:spacing w:val="1"/>
        </w:rPr>
        <w:t xml:space="preserve"> </w:t>
      </w:r>
      <w:r>
        <w:t>do</w:t>
      </w:r>
      <w:r>
        <w:rPr>
          <w:spacing w:val="1"/>
        </w:rPr>
        <w:t xml:space="preserve"> </w:t>
      </w:r>
      <w:r>
        <w:t>przetwarzania</w:t>
      </w:r>
      <w:r>
        <w:rPr>
          <w:spacing w:val="1"/>
        </w:rPr>
        <w:t xml:space="preserve"> </w:t>
      </w:r>
      <w:r>
        <w:t>danych</w:t>
      </w:r>
      <w:r>
        <w:rPr>
          <w:spacing w:val="1"/>
        </w:rPr>
        <w:t xml:space="preserve"> </w:t>
      </w:r>
      <w:r>
        <w:t>osobowych wszystkim osobom, które będą przetwarzały powierzone dane w celu realizacji niniejszej</w:t>
      </w:r>
      <w:r>
        <w:rPr>
          <w:spacing w:val="1"/>
        </w:rPr>
        <w:t xml:space="preserve"> </w:t>
      </w:r>
      <w:r>
        <w:t>umowy. Do przetwarzania danych osobowych mogą być dopuszczone jedynie osoby upoważnione</w:t>
      </w:r>
      <w:r>
        <w:rPr>
          <w:spacing w:val="1"/>
        </w:rPr>
        <w:t xml:space="preserve"> </w:t>
      </w:r>
      <w:r>
        <w:t>przez</w:t>
      </w:r>
      <w:r>
        <w:rPr>
          <w:spacing w:val="-1"/>
        </w:rPr>
        <w:t xml:space="preserve"> </w:t>
      </w:r>
      <w:r>
        <w:t>Przyjmującego.</w:t>
      </w:r>
    </w:p>
    <w:p w14:paraId="071136DE">
      <w:pPr>
        <w:pStyle w:val="29"/>
        <w:numPr>
          <w:ilvl w:val="0"/>
          <w:numId w:val="34"/>
        </w:numPr>
        <w:tabs>
          <w:tab w:val="left" w:pos="679"/>
          <w:tab w:val="left" w:pos="8931"/>
        </w:tabs>
        <w:spacing w:before="120" w:after="0" w:line="259" w:lineRule="auto"/>
        <w:ind w:left="567" w:right="4" w:hanging="567"/>
        <w:rPr>
          <w:sz w:val="20"/>
        </w:rPr>
      </w:pPr>
      <w:r>
        <w:t>Imienne upoważnienia, o których mowa w ust. 3 są ważne do dnia odwołania. Upoważnienie</w:t>
      </w:r>
      <w:r>
        <w:rPr>
          <w:spacing w:val="1"/>
        </w:rPr>
        <w:t xml:space="preserve"> </w:t>
      </w:r>
      <w:r>
        <w:t>wygasa z chwilą ustania zatrudnienia</w:t>
      </w:r>
      <w:r>
        <w:rPr>
          <w:spacing w:val="13"/>
        </w:rPr>
        <w:t xml:space="preserve"> </w:t>
      </w:r>
      <w:r>
        <w:t>upoważnionego pracownika</w:t>
      </w:r>
      <w:r>
        <w:rPr>
          <w:spacing w:val="14"/>
        </w:rPr>
        <w:t xml:space="preserve"> </w:t>
      </w:r>
      <w:r>
        <w:t>lub</w:t>
      </w:r>
      <w:r>
        <w:rPr>
          <w:spacing w:val="-48"/>
        </w:rPr>
        <w:t xml:space="preserve"> </w:t>
      </w:r>
      <w:r>
        <w:t>z chwilą</w:t>
      </w:r>
      <w:r>
        <w:rPr>
          <w:spacing w:val="16"/>
        </w:rPr>
        <w:t xml:space="preserve"> </w:t>
      </w:r>
      <w:r>
        <w:t>ustania</w:t>
      </w:r>
      <w:r>
        <w:rPr>
          <w:spacing w:val="15"/>
        </w:rPr>
        <w:t xml:space="preserve"> </w:t>
      </w:r>
      <w:r>
        <w:t>stosunku prawnego łączącego Przyjmującego z</w:t>
      </w:r>
      <w:r>
        <w:rPr>
          <w:spacing w:val="13"/>
        </w:rPr>
        <w:t xml:space="preserve"> </w:t>
      </w:r>
      <w:r>
        <w:t>osobą wskazaną</w:t>
      </w:r>
      <w:r>
        <w:rPr>
          <w:spacing w:val="-48"/>
        </w:rPr>
        <w:t xml:space="preserve"> </w:t>
      </w:r>
      <w:r>
        <w:t>w</w:t>
      </w:r>
      <w:r>
        <w:rPr>
          <w:spacing w:val="1"/>
        </w:rPr>
        <w:t xml:space="preserve"> </w:t>
      </w:r>
      <w:r>
        <w:t>ust.</w:t>
      </w:r>
      <w:r>
        <w:rPr>
          <w:spacing w:val="1"/>
        </w:rPr>
        <w:t xml:space="preserve"> </w:t>
      </w:r>
      <w:r>
        <w:t>3.</w:t>
      </w:r>
      <w:r>
        <w:rPr>
          <w:spacing w:val="1"/>
        </w:rPr>
        <w:t xml:space="preserve"> </w:t>
      </w:r>
      <w:r>
        <w:t>Przyjmujący</w:t>
      </w:r>
      <w:r>
        <w:rPr>
          <w:spacing w:val="1"/>
        </w:rPr>
        <w:t xml:space="preserve"> </w:t>
      </w:r>
      <w:r>
        <w:t>winien</w:t>
      </w:r>
      <w:r>
        <w:rPr>
          <w:spacing w:val="1"/>
        </w:rPr>
        <w:t xml:space="preserve"> </w:t>
      </w:r>
      <w:r>
        <w:t>posiadać</w:t>
      </w:r>
      <w:r>
        <w:rPr>
          <w:spacing w:val="1"/>
        </w:rPr>
        <w:t xml:space="preserve"> </w:t>
      </w:r>
      <w:r>
        <w:t>przynajmniej</w:t>
      </w:r>
      <w:r>
        <w:rPr>
          <w:spacing w:val="1"/>
        </w:rPr>
        <w:t xml:space="preserve"> </w:t>
      </w:r>
      <w:r>
        <w:t>jedną</w:t>
      </w:r>
      <w:r>
        <w:rPr>
          <w:spacing w:val="1"/>
        </w:rPr>
        <w:t xml:space="preserve"> </w:t>
      </w:r>
      <w:r>
        <w:t>osobę</w:t>
      </w:r>
      <w:r>
        <w:rPr>
          <w:spacing w:val="1"/>
        </w:rPr>
        <w:t xml:space="preserve"> </w:t>
      </w:r>
      <w:r>
        <w:t>legitymującą</w:t>
      </w:r>
      <w:r>
        <w:rPr>
          <w:spacing w:val="1"/>
        </w:rPr>
        <w:t xml:space="preserve"> </w:t>
      </w:r>
      <w:r>
        <w:t>się</w:t>
      </w:r>
      <w:r>
        <w:rPr>
          <w:spacing w:val="1"/>
        </w:rPr>
        <w:t xml:space="preserve"> </w:t>
      </w:r>
      <w:r>
        <w:t>imiennym</w:t>
      </w:r>
      <w:r>
        <w:rPr>
          <w:spacing w:val="1"/>
        </w:rPr>
        <w:t xml:space="preserve"> </w:t>
      </w:r>
      <w:r>
        <w:t>upoważnieniem do przetwarzania danych osobowych odpowiedzialną za nadzór nad zarchiwizowaną</w:t>
      </w:r>
      <w:r>
        <w:rPr>
          <w:spacing w:val="1"/>
        </w:rPr>
        <w:t xml:space="preserve"> </w:t>
      </w:r>
      <w:r>
        <w:t>dokumentacją.</w:t>
      </w:r>
    </w:p>
    <w:p w14:paraId="71B0D494">
      <w:pPr>
        <w:pStyle w:val="29"/>
        <w:numPr>
          <w:ilvl w:val="0"/>
          <w:numId w:val="34"/>
        </w:numPr>
        <w:tabs>
          <w:tab w:val="left" w:pos="652"/>
          <w:tab w:val="left" w:pos="8931"/>
        </w:tabs>
        <w:spacing w:before="120" w:after="0" w:line="259" w:lineRule="auto"/>
        <w:ind w:left="567" w:right="4" w:hanging="567"/>
        <w:rPr>
          <w:sz w:val="20"/>
        </w:rPr>
      </w:pPr>
      <w:r>
        <w:t>Upoważnienia przechowuje Przyjmujący w swojej siedzibie. Wzór upoważnienia do przetwarzania</w:t>
      </w:r>
      <w:r>
        <w:rPr>
          <w:spacing w:val="1"/>
        </w:rPr>
        <w:t xml:space="preserve"> </w:t>
      </w:r>
      <w:r>
        <w:t>danych osobowych wraz z wzorem odwołania upoważnienia do przetwarzania danych osobowych</w:t>
      </w:r>
      <w:r>
        <w:rPr>
          <w:spacing w:val="1"/>
        </w:rPr>
        <w:t xml:space="preserve"> </w:t>
      </w:r>
      <w:r>
        <w:t xml:space="preserve">został określony w </w:t>
      </w:r>
      <w:r>
        <w:rPr>
          <w:b/>
          <w:i/>
        </w:rPr>
        <w:t>załączniku nr 1 do umowy powierzenia</w:t>
      </w:r>
      <w:r>
        <w:t>. Powierzający dopuszcza stosowanie przez</w:t>
      </w:r>
      <w:r>
        <w:rPr>
          <w:spacing w:val="-47"/>
        </w:rPr>
        <w:t xml:space="preserve"> </w:t>
      </w:r>
      <w:r>
        <w:t>Przyjmującego innych wzorów niż określone odpowiednio we wskazanym załączniku, o ile zawierają</w:t>
      </w:r>
      <w:r>
        <w:rPr>
          <w:spacing w:val="1"/>
        </w:rPr>
        <w:t xml:space="preserve"> </w:t>
      </w:r>
      <w:r>
        <w:t>one</w:t>
      </w:r>
      <w:r>
        <w:rPr>
          <w:spacing w:val="-2"/>
        </w:rPr>
        <w:t xml:space="preserve"> </w:t>
      </w:r>
      <w:r>
        <w:t>wszystkie</w:t>
      </w:r>
      <w:r>
        <w:rPr>
          <w:spacing w:val="-2"/>
        </w:rPr>
        <w:t xml:space="preserve"> </w:t>
      </w:r>
      <w:r>
        <w:t>elementy</w:t>
      </w:r>
      <w:r>
        <w:rPr>
          <w:spacing w:val="-2"/>
        </w:rPr>
        <w:t xml:space="preserve"> </w:t>
      </w:r>
      <w:r>
        <w:t>wskazane</w:t>
      </w:r>
      <w:r>
        <w:rPr>
          <w:spacing w:val="1"/>
        </w:rPr>
        <w:t xml:space="preserve"> </w:t>
      </w:r>
      <w:r>
        <w:t>we</w:t>
      </w:r>
      <w:r>
        <w:rPr>
          <w:spacing w:val="1"/>
        </w:rPr>
        <w:t xml:space="preserve"> </w:t>
      </w:r>
      <w:r>
        <w:t>wzorach</w:t>
      </w:r>
      <w:r>
        <w:rPr>
          <w:spacing w:val="-3"/>
        </w:rPr>
        <w:t xml:space="preserve"> </w:t>
      </w:r>
      <w:r>
        <w:t>określonych w</w:t>
      </w:r>
      <w:r>
        <w:rPr>
          <w:spacing w:val="-2"/>
        </w:rPr>
        <w:t xml:space="preserve"> </w:t>
      </w:r>
      <w:r>
        <w:t>tych</w:t>
      </w:r>
      <w:r>
        <w:rPr>
          <w:spacing w:val="-3"/>
        </w:rPr>
        <w:t xml:space="preserve"> </w:t>
      </w:r>
      <w:r>
        <w:t>załącznikach.</w:t>
      </w:r>
    </w:p>
    <w:p w14:paraId="252C8CCB">
      <w:pPr>
        <w:pStyle w:val="29"/>
        <w:numPr>
          <w:ilvl w:val="0"/>
          <w:numId w:val="34"/>
        </w:numPr>
        <w:tabs>
          <w:tab w:val="left" w:pos="686"/>
        </w:tabs>
        <w:spacing w:before="120" w:after="0" w:line="259" w:lineRule="auto"/>
        <w:ind w:left="567" w:right="4" w:hanging="567"/>
        <w:rPr>
          <w:sz w:val="20"/>
        </w:rPr>
      </w:pPr>
      <w:r>
        <w:t>Powierzający zobowiązuje Przyjmującego do wykonywania wobec osób, których dane dotyczą</w:t>
      </w:r>
      <w:r>
        <w:rPr>
          <w:spacing w:val="1"/>
        </w:rPr>
        <w:t xml:space="preserve"> </w:t>
      </w:r>
      <w:r>
        <w:t>obowiązków informacyjnych wynikających z Rozporządzenia Parlamentu Europejskiego i Rady (UE)</w:t>
      </w:r>
      <w:r>
        <w:rPr>
          <w:spacing w:val="1"/>
        </w:rPr>
        <w:t xml:space="preserve"> </w:t>
      </w:r>
      <w:r>
        <w:t>2016/679.</w:t>
      </w:r>
    </w:p>
    <w:p w14:paraId="110E5D01">
      <w:pPr>
        <w:pStyle w:val="29"/>
        <w:numPr>
          <w:ilvl w:val="0"/>
          <w:numId w:val="34"/>
        </w:numPr>
        <w:tabs>
          <w:tab w:val="left" w:pos="702"/>
        </w:tabs>
        <w:spacing w:before="120" w:after="0" w:line="259" w:lineRule="auto"/>
        <w:ind w:left="567" w:right="4" w:hanging="567"/>
        <w:rPr>
          <w:sz w:val="20"/>
        </w:rPr>
      </w:pPr>
      <w:r>
        <w:t>Podmiot</w:t>
      </w:r>
      <w:r>
        <w:rPr>
          <w:spacing w:val="1"/>
        </w:rPr>
        <w:t xml:space="preserve"> </w:t>
      </w:r>
      <w:r>
        <w:t>przetwarzający</w:t>
      </w:r>
      <w:r>
        <w:rPr>
          <w:spacing w:val="1"/>
        </w:rPr>
        <w:t xml:space="preserve"> </w:t>
      </w:r>
      <w:r>
        <w:t>zobowiązuje</w:t>
      </w:r>
      <w:r>
        <w:rPr>
          <w:spacing w:val="1"/>
        </w:rPr>
        <w:t xml:space="preserve"> </w:t>
      </w:r>
      <w:r>
        <w:t>się</w:t>
      </w:r>
      <w:r>
        <w:rPr>
          <w:spacing w:val="1"/>
        </w:rPr>
        <w:t xml:space="preserve"> </w:t>
      </w:r>
      <w:r>
        <w:t>zapewnić</w:t>
      </w:r>
      <w:r>
        <w:rPr>
          <w:spacing w:val="1"/>
        </w:rPr>
        <w:t xml:space="preserve"> </w:t>
      </w:r>
      <w:r>
        <w:t>zachowanie</w:t>
      </w:r>
      <w:r>
        <w:rPr>
          <w:spacing w:val="1"/>
        </w:rPr>
        <w:t xml:space="preserve"> </w:t>
      </w:r>
      <w:r>
        <w:t>w</w:t>
      </w:r>
      <w:r>
        <w:rPr>
          <w:spacing w:val="1"/>
        </w:rPr>
        <w:t xml:space="preserve"> </w:t>
      </w:r>
      <w:r>
        <w:t>tajemnicy,</w:t>
      </w:r>
      <w:r>
        <w:rPr>
          <w:spacing w:val="1"/>
        </w:rPr>
        <w:t xml:space="preserve"> </w:t>
      </w:r>
      <w:r>
        <w:t>przetwarzanych</w:t>
      </w:r>
      <w:r>
        <w:rPr>
          <w:spacing w:val="1"/>
        </w:rPr>
        <w:t xml:space="preserve"> </w:t>
      </w:r>
      <w:r>
        <w:t>danych przez osoby, które upoważnia do przetwarzania danych osobowych w celu realizacji niniejszej</w:t>
      </w:r>
      <w:r>
        <w:rPr>
          <w:spacing w:val="-47"/>
        </w:rPr>
        <w:t xml:space="preserve"> </w:t>
      </w:r>
      <w:r>
        <w:t>umowy,</w:t>
      </w:r>
      <w:r>
        <w:rPr>
          <w:spacing w:val="-4"/>
        </w:rPr>
        <w:t xml:space="preserve"> </w:t>
      </w:r>
      <w:r>
        <w:t>zarówno</w:t>
      </w:r>
      <w:r>
        <w:rPr>
          <w:spacing w:val="-2"/>
        </w:rPr>
        <w:t xml:space="preserve"> </w:t>
      </w:r>
      <w:r>
        <w:t>w</w:t>
      </w:r>
      <w:r>
        <w:rPr>
          <w:spacing w:val="1"/>
        </w:rPr>
        <w:t xml:space="preserve"> </w:t>
      </w:r>
      <w:r>
        <w:t>trakcie</w:t>
      </w:r>
      <w:r>
        <w:rPr>
          <w:spacing w:val="-3"/>
        </w:rPr>
        <w:t xml:space="preserve"> </w:t>
      </w:r>
      <w:r>
        <w:t>zatrudnienia</w:t>
      </w:r>
      <w:r>
        <w:rPr>
          <w:spacing w:val="-1"/>
        </w:rPr>
        <w:t xml:space="preserve"> </w:t>
      </w:r>
      <w:r>
        <w:t>ich</w:t>
      </w:r>
      <w:r>
        <w:rPr>
          <w:spacing w:val="-1"/>
        </w:rPr>
        <w:t xml:space="preserve"> </w:t>
      </w:r>
      <w:r>
        <w:t>w</w:t>
      </w:r>
      <w:r>
        <w:rPr>
          <w:spacing w:val="-3"/>
        </w:rPr>
        <w:t xml:space="preserve"> </w:t>
      </w:r>
      <w:r>
        <w:t>Podmiocie</w:t>
      </w:r>
      <w:r>
        <w:rPr>
          <w:spacing w:val="-1"/>
        </w:rPr>
        <w:t xml:space="preserve"> </w:t>
      </w:r>
      <w:r>
        <w:t>przetwarzającym</w:t>
      </w:r>
      <w:r>
        <w:rPr>
          <w:spacing w:val="-2"/>
        </w:rPr>
        <w:t xml:space="preserve"> </w:t>
      </w:r>
      <w:r>
        <w:t>jak</w:t>
      </w:r>
      <w:r>
        <w:rPr>
          <w:spacing w:val="-1"/>
        </w:rPr>
        <w:t xml:space="preserve"> </w:t>
      </w:r>
      <w:r>
        <w:t>i</w:t>
      </w:r>
      <w:r>
        <w:rPr>
          <w:spacing w:val="-3"/>
        </w:rPr>
        <w:t xml:space="preserve"> </w:t>
      </w:r>
      <w:r>
        <w:t>po jego ustaniu.</w:t>
      </w:r>
    </w:p>
    <w:p w14:paraId="3A1FFF3D">
      <w:pPr>
        <w:pStyle w:val="29"/>
        <w:numPr>
          <w:ilvl w:val="0"/>
          <w:numId w:val="34"/>
        </w:numPr>
        <w:tabs>
          <w:tab w:val="left" w:pos="666"/>
        </w:tabs>
        <w:spacing w:before="120" w:after="0" w:line="259" w:lineRule="auto"/>
        <w:ind w:left="567" w:right="4" w:hanging="567"/>
        <w:rPr>
          <w:sz w:val="20"/>
        </w:rPr>
      </w:pPr>
      <w:r>
        <w:t>Podmiot przetwarzający po zakończeniu świadczenia usług związanych z przetwarzaniem usuwa</w:t>
      </w:r>
      <w:r>
        <w:rPr>
          <w:spacing w:val="1"/>
        </w:rPr>
        <w:t xml:space="preserve"> </w:t>
      </w:r>
      <w:r>
        <w:t>wszelkie dane osobowe</w:t>
      </w:r>
      <w:r>
        <w:rPr>
          <w:spacing w:val="1"/>
        </w:rPr>
        <w:t xml:space="preserve"> </w:t>
      </w:r>
      <w:r>
        <w:t>oraz usuwa wszelkie ich istniejące kopie, chyba że prawo Unii lub prawo</w:t>
      </w:r>
      <w:r>
        <w:rPr>
          <w:spacing w:val="1"/>
        </w:rPr>
        <w:t xml:space="preserve"> </w:t>
      </w:r>
      <w:r>
        <w:t>państwa</w:t>
      </w:r>
      <w:r>
        <w:rPr>
          <w:spacing w:val="-1"/>
        </w:rPr>
        <w:t xml:space="preserve"> </w:t>
      </w:r>
      <w:r>
        <w:t>członkowskiego</w:t>
      </w:r>
      <w:r>
        <w:rPr>
          <w:spacing w:val="1"/>
        </w:rPr>
        <w:t xml:space="preserve"> </w:t>
      </w:r>
      <w:r>
        <w:t>nakazują przechowywanie danych osobowych.</w:t>
      </w:r>
    </w:p>
    <w:p w14:paraId="3F78C68D">
      <w:pPr>
        <w:pStyle w:val="29"/>
        <w:numPr>
          <w:ilvl w:val="0"/>
          <w:numId w:val="34"/>
        </w:numPr>
        <w:tabs>
          <w:tab w:val="left" w:pos="671"/>
        </w:tabs>
        <w:spacing w:before="120" w:after="0" w:line="259" w:lineRule="auto"/>
        <w:ind w:left="567" w:right="4" w:hanging="567"/>
        <w:rPr>
          <w:sz w:val="20"/>
        </w:rPr>
      </w:pPr>
      <w:r>
        <w:t>W miarę możliwości Podmiot przetwarzający pomaga Administratorowi danych</w:t>
      </w:r>
      <w:r>
        <w:rPr>
          <w:spacing w:val="1"/>
        </w:rPr>
        <w:t xml:space="preserve"> </w:t>
      </w:r>
      <w:r>
        <w:t>w niezbędnym</w:t>
      </w:r>
      <w:r>
        <w:rPr>
          <w:spacing w:val="1"/>
        </w:rPr>
        <w:t xml:space="preserve"> </w:t>
      </w:r>
      <w:r>
        <w:t>zakresie wywiązywać się z obowiązku odpowiadania na żądania osoby, której dane dotyczą oraz</w:t>
      </w:r>
      <w:r>
        <w:rPr>
          <w:spacing w:val="1"/>
        </w:rPr>
        <w:t xml:space="preserve"> </w:t>
      </w:r>
      <w:r>
        <w:t>wywiązywania</w:t>
      </w:r>
      <w:r>
        <w:rPr>
          <w:spacing w:val="-3"/>
        </w:rPr>
        <w:t xml:space="preserve"> </w:t>
      </w:r>
      <w:r>
        <w:t>się z</w:t>
      </w:r>
      <w:r>
        <w:rPr>
          <w:spacing w:val="-2"/>
        </w:rPr>
        <w:t xml:space="preserve"> </w:t>
      </w:r>
      <w:r>
        <w:t>obowiązków</w:t>
      </w:r>
      <w:r>
        <w:rPr>
          <w:spacing w:val="-2"/>
        </w:rPr>
        <w:t xml:space="preserve"> </w:t>
      </w:r>
      <w:r>
        <w:t>określonych</w:t>
      </w:r>
      <w:r>
        <w:rPr>
          <w:spacing w:val="-3"/>
        </w:rPr>
        <w:t xml:space="preserve"> </w:t>
      </w:r>
      <w:r>
        <w:t>w</w:t>
      </w:r>
      <w:r>
        <w:rPr>
          <w:spacing w:val="1"/>
        </w:rPr>
        <w:t xml:space="preserve"> </w:t>
      </w:r>
      <w:r>
        <w:t>art. 32-36</w:t>
      </w:r>
      <w:r>
        <w:rPr>
          <w:spacing w:val="-2"/>
        </w:rPr>
        <w:t xml:space="preserve"> </w:t>
      </w:r>
      <w:r>
        <w:t>Rozporządzenia.</w:t>
      </w:r>
    </w:p>
    <w:p w14:paraId="286603E2">
      <w:pPr>
        <w:pStyle w:val="29"/>
        <w:numPr>
          <w:ilvl w:val="0"/>
          <w:numId w:val="34"/>
        </w:numPr>
        <w:tabs>
          <w:tab w:val="left" w:pos="791"/>
        </w:tabs>
        <w:spacing w:before="120" w:after="0" w:line="259" w:lineRule="auto"/>
        <w:ind w:left="567" w:right="4" w:hanging="567"/>
        <w:rPr>
          <w:sz w:val="20"/>
        </w:rPr>
      </w:pPr>
      <w:r>
        <w:t>Podmiot przetwarzający po stwierdzeniu naruszenia ochrony danych osobowych bez zbędnej</w:t>
      </w:r>
      <w:r>
        <w:rPr>
          <w:spacing w:val="1"/>
        </w:rPr>
        <w:t xml:space="preserve"> </w:t>
      </w:r>
      <w:r>
        <w:t>zwłoki</w:t>
      </w:r>
      <w:r>
        <w:rPr>
          <w:spacing w:val="-1"/>
        </w:rPr>
        <w:t xml:space="preserve"> </w:t>
      </w:r>
      <w:r>
        <w:t>zgłasza je</w:t>
      </w:r>
      <w:r>
        <w:rPr>
          <w:spacing w:val="1"/>
        </w:rPr>
        <w:t xml:space="preserve"> </w:t>
      </w:r>
      <w:r>
        <w:t>Administratorowi danych</w:t>
      </w:r>
      <w:r>
        <w:rPr>
          <w:spacing w:val="-3"/>
        </w:rPr>
        <w:t xml:space="preserve"> </w:t>
      </w:r>
      <w:r>
        <w:t>w</w:t>
      </w:r>
      <w:r>
        <w:rPr>
          <w:spacing w:val="1"/>
        </w:rPr>
        <w:t xml:space="preserve"> </w:t>
      </w:r>
      <w:r>
        <w:t>ciągu</w:t>
      </w:r>
      <w:r>
        <w:rPr>
          <w:spacing w:val="-3"/>
        </w:rPr>
        <w:t xml:space="preserve"> </w:t>
      </w:r>
      <w:r>
        <w:t>24h.</w:t>
      </w:r>
    </w:p>
    <w:p w14:paraId="61EFEF09">
      <w:pPr>
        <w:spacing w:before="120" w:after="0" w:line="259" w:lineRule="auto"/>
        <w:jc w:val="center"/>
        <w:rPr>
          <w:b/>
        </w:rPr>
      </w:pPr>
      <w:r>
        <w:rPr>
          <w:b/>
        </w:rPr>
        <w:t>§</w:t>
      </w:r>
      <w:r>
        <w:rPr>
          <w:b/>
          <w:spacing w:val="1"/>
        </w:rPr>
        <w:t xml:space="preserve"> </w:t>
      </w:r>
      <w:r>
        <w:rPr>
          <w:b/>
        </w:rPr>
        <w:t>4</w:t>
      </w:r>
    </w:p>
    <w:p w14:paraId="58AAB936">
      <w:pPr>
        <w:spacing w:before="120" w:after="0" w:line="259" w:lineRule="auto"/>
        <w:jc w:val="center"/>
        <w:rPr>
          <w:b/>
        </w:rPr>
      </w:pPr>
      <w:r>
        <w:rPr>
          <w:b/>
        </w:rPr>
        <w:t>Prawo</w:t>
      </w:r>
      <w:r>
        <w:rPr>
          <w:b/>
          <w:spacing w:val="-4"/>
        </w:rPr>
        <w:t xml:space="preserve"> </w:t>
      </w:r>
      <w:r>
        <w:rPr>
          <w:b/>
        </w:rPr>
        <w:t>kontroli</w:t>
      </w:r>
    </w:p>
    <w:p w14:paraId="28BED4FF">
      <w:pPr>
        <w:pStyle w:val="29"/>
        <w:numPr>
          <w:ilvl w:val="0"/>
          <w:numId w:val="35"/>
        </w:numPr>
        <w:tabs>
          <w:tab w:val="left" w:pos="654"/>
        </w:tabs>
        <w:spacing w:before="120" w:after="0" w:line="259" w:lineRule="auto"/>
        <w:ind w:left="567" w:right="4" w:hanging="567"/>
        <w:rPr>
          <w:sz w:val="20"/>
        </w:rPr>
      </w:pPr>
      <w:r>
        <w:t>Administrator danych zgodnie z art. 28 ust. 3 pkt h) Rozporządzenia ma prawo kontroli, czy środki</w:t>
      </w:r>
      <w:r>
        <w:rPr>
          <w:spacing w:val="1"/>
        </w:rPr>
        <w:t xml:space="preserve"> </w:t>
      </w:r>
      <w:r>
        <w:t>zastosowane</w:t>
      </w:r>
      <w:r>
        <w:rPr>
          <w:spacing w:val="1"/>
        </w:rPr>
        <w:t xml:space="preserve"> </w:t>
      </w:r>
      <w:r>
        <w:t>przez</w:t>
      </w:r>
      <w:r>
        <w:rPr>
          <w:spacing w:val="1"/>
        </w:rPr>
        <w:t xml:space="preserve"> </w:t>
      </w:r>
      <w:r>
        <w:t>Podmiot</w:t>
      </w:r>
      <w:r>
        <w:rPr>
          <w:spacing w:val="1"/>
        </w:rPr>
        <w:t xml:space="preserve"> </w:t>
      </w:r>
      <w:r>
        <w:t>przetwarzający</w:t>
      </w:r>
      <w:r>
        <w:rPr>
          <w:spacing w:val="1"/>
        </w:rPr>
        <w:t xml:space="preserve"> </w:t>
      </w:r>
      <w:r>
        <w:t>przy</w:t>
      </w:r>
      <w:r>
        <w:rPr>
          <w:spacing w:val="1"/>
        </w:rPr>
        <w:t xml:space="preserve"> </w:t>
      </w:r>
      <w:r>
        <w:t>przetwarzaniu</w:t>
      </w:r>
      <w:r>
        <w:rPr>
          <w:spacing w:val="1"/>
        </w:rPr>
        <w:t xml:space="preserve"> </w:t>
      </w:r>
      <w:r>
        <w:t>i</w:t>
      </w:r>
      <w:r>
        <w:rPr>
          <w:spacing w:val="1"/>
        </w:rPr>
        <w:t xml:space="preserve"> </w:t>
      </w:r>
      <w:r>
        <w:t>zabezpieczeniu</w:t>
      </w:r>
      <w:r>
        <w:rPr>
          <w:spacing w:val="1"/>
        </w:rPr>
        <w:t xml:space="preserve"> </w:t>
      </w:r>
      <w:r>
        <w:t>powierzonych</w:t>
      </w:r>
      <w:r>
        <w:rPr>
          <w:spacing w:val="1"/>
        </w:rPr>
        <w:t xml:space="preserve"> </w:t>
      </w:r>
      <w:r>
        <w:t>danych</w:t>
      </w:r>
      <w:r>
        <w:rPr>
          <w:spacing w:val="-1"/>
        </w:rPr>
        <w:t xml:space="preserve"> </w:t>
      </w:r>
      <w:r>
        <w:t>osobowych spełniają postanowienia umowy.</w:t>
      </w:r>
    </w:p>
    <w:p w14:paraId="0173AABB">
      <w:pPr>
        <w:pStyle w:val="29"/>
        <w:numPr>
          <w:ilvl w:val="0"/>
          <w:numId w:val="35"/>
        </w:numPr>
        <w:tabs>
          <w:tab w:val="left" w:pos="764"/>
        </w:tabs>
        <w:spacing w:before="120" w:after="0" w:line="259" w:lineRule="auto"/>
        <w:ind w:left="567" w:right="4" w:hanging="567"/>
        <w:rPr>
          <w:sz w:val="20"/>
        </w:rPr>
      </w:pPr>
      <w:r>
        <w:t>Administrator</w:t>
      </w:r>
      <w:r>
        <w:rPr>
          <w:spacing w:val="1"/>
        </w:rPr>
        <w:t xml:space="preserve"> </w:t>
      </w:r>
      <w:r>
        <w:t>danych</w:t>
      </w:r>
      <w:r>
        <w:rPr>
          <w:spacing w:val="1"/>
        </w:rPr>
        <w:t xml:space="preserve"> </w:t>
      </w:r>
      <w:r>
        <w:t>realizować</w:t>
      </w:r>
      <w:r>
        <w:rPr>
          <w:spacing w:val="1"/>
        </w:rPr>
        <w:t xml:space="preserve"> </w:t>
      </w:r>
      <w:r>
        <w:t>będzie</w:t>
      </w:r>
      <w:r>
        <w:rPr>
          <w:spacing w:val="1"/>
        </w:rPr>
        <w:t xml:space="preserve"> </w:t>
      </w:r>
      <w:r>
        <w:t>prawo</w:t>
      </w:r>
      <w:r>
        <w:rPr>
          <w:spacing w:val="1"/>
        </w:rPr>
        <w:t xml:space="preserve"> </w:t>
      </w:r>
      <w:r>
        <w:t>kontroli</w:t>
      </w:r>
      <w:r>
        <w:rPr>
          <w:spacing w:val="1"/>
        </w:rPr>
        <w:t xml:space="preserve"> </w:t>
      </w:r>
      <w:r>
        <w:t>w</w:t>
      </w:r>
      <w:r>
        <w:rPr>
          <w:spacing w:val="1"/>
        </w:rPr>
        <w:t xml:space="preserve"> </w:t>
      </w:r>
      <w:r>
        <w:t>godzinach</w:t>
      </w:r>
      <w:r>
        <w:rPr>
          <w:spacing w:val="1"/>
        </w:rPr>
        <w:t xml:space="preserve"> </w:t>
      </w:r>
      <w:r>
        <w:t>pracy</w:t>
      </w:r>
      <w:r>
        <w:rPr>
          <w:spacing w:val="1"/>
        </w:rPr>
        <w:t xml:space="preserve"> </w:t>
      </w:r>
      <w:r>
        <w:t>Podmiotu</w:t>
      </w:r>
      <w:r>
        <w:rPr>
          <w:spacing w:val="1"/>
        </w:rPr>
        <w:t xml:space="preserve"> </w:t>
      </w:r>
      <w:r>
        <w:t>przetwarzającego</w:t>
      </w:r>
      <w:r>
        <w:rPr>
          <w:spacing w:val="-1"/>
        </w:rPr>
        <w:t xml:space="preserve"> </w:t>
      </w:r>
      <w:r>
        <w:t>i</w:t>
      </w:r>
      <w:r>
        <w:rPr>
          <w:spacing w:val="-2"/>
        </w:rPr>
        <w:t xml:space="preserve"> </w:t>
      </w:r>
      <w:r>
        <w:t>z minimum</w:t>
      </w:r>
      <w:r>
        <w:rPr>
          <w:spacing w:val="1"/>
        </w:rPr>
        <w:t xml:space="preserve"> </w:t>
      </w:r>
      <w:r>
        <w:t>7</w:t>
      </w:r>
      <w:r>
        <w:rPr>
          <w:spacing w:val="-1"/>
        </w:rPr>
        <w:t xml:space="preserve"> </w:t>
      </w:r>
      <w:r>
        <w:t>dniowym</w:t>
      </w:r>
      <w:r>
        <w:rPr>
          <w:spacing w:val="3"/>
        </w:rPr>
        <w:t xml:space="preserve"> </w:t>
      </w:r>
      <w:r>
        <w:t>jego</w:t>
      </w:r>
      <w:r>
        <w:rPr>
          <w:spacing w:val="-2"/>
        </w:rPr>
        <w:t xml:space="preserve"> </w:t>
      </w:r>
      <w:r>
        <w:t>uprzedzeniem.</w:t>
      </w:r>
    </w:p>
    <w:p w14:paraId="3E783B1A">
      <w:pPr>
        <w:pStyle w:val="29"/>
        <w:numPr>
          <w:ilvl w:val="0"/>
          <w:numId w:val="35"/>
        </w:numPr>
        <w:tabs>
          <w:tab w:val="left" w:pos="649"/>
        </w:tabs>
        <w:spacing w:before="120" w:after="0" w:line="259" w:lineRule="auto"/>
        <w:ind w:left="567" w:right="4" w:hanging="567"/>
        <w:rPr>
          <w:sz w:val="20"/>
        </w:rPr>
      </w:pPr>
      <w:r>
        <w:t>Podmiot przetwarzający zobowiązuje się do usunięcia uchybień stwierdzonych podczas kontroli w</w:t>
      </w:r>
      <w:r>
        <w:rPr>
          <w:spacing w:val="1"/>
        </w:rPr>
        <w:t xml:space="preserve"> </w:t>
      </w:r>
      <w:r>
        <w:t>terminie wskazanym</w:t>
      </w:r>
      <w:r>
        <w:rPr>
          <w:spacing w:val="1"/>
        </w:rPr>
        <w:t xml:space="preserve"> </w:t>
      </w:r>
      <w:r>
        <w:t>przez</w:t>
      </w:r>
      <w:r>
        <w:rPr>
          <w:spacing w:val="-2"/>
        </w:rPr>
        <w:t xml:space="preserve"> </w:t>
      </w:r>
      <w:r>
        <w:t>Administratora danych</w:t>
      </w:r>
      <w:r>
        <w:rPr>
          <w:spacing w:val="-1"/>
        </w:rPr>
        <w:t xml:space="preserve"> </w:t>
      </w:r>
      <w:r>
        <w:t>nie</w:t>
      </w:r>
      <w:r>
        <w:rPr>
          <w:spacing w:val="-2"/>
        </w:rPr>
        <w:t xml:space="preserve"> </w:t>
      </w:r>
      <w:r>
        <w:t>dłuższym</w:t>
      </w:r>
      <w:r>
        <w:rPr>
          <w:spacing w:val="1"/>
        </w:rPr>
        <w:t xml:space="preserve"> </w:t>
      </w:r>
      <w:r>
        <w:t>niż</w:t>
      </w:r>
      <w:r>
        <w:rPr>
          <w:spacing w:val="-4"/>
        </w:rPr>
        <w:t xml:space="preserve"> </w:t>
      </w:r>
      <w:r>
        <w:t>7</w:t>
      </w:r>
      <w:r>
        <w:rPr>
          <w:spacing w:val="-1"/>
        </w:rPr>
        <w:t xml:space="preserve"> </w:t>
      </w:r>
      <w:r>
        <w:t>dni</w:t>
      </w:r>
      <w:r>
        <w:rPr>
          <w:sz w:val="20"/>
        </w:rPr>
        <w:t>.</w:t>
      </w:r>
    </w:p>
    <w:p w14:paraId="0F0E3E96">
      <w:pPr>
        <w:pStyle w:val="29"/>
        <w:numPr>
          <w:ilvl w:val="0"/>
          <w:numId w:val="35"/>
        </w:numPr>
        <w:tabs>
          <w:tab w:val="left" w:pos="666"/>
        </w:tabs>
        <w:spacing w:before="120" w:after="0" w:line="259" w:lineRule="auto"/>
        <w:ind w:left="567" w:right="4" w:hanging="567"/>
        <w:rPr>
          <w:sz w:val="20"/>
        </w:rPr>
      </w:pPr>
      <w:r>
        <w:t>Podmiot przetwarzający udostępnia Administratorowi danych wszelkie informacje niezbędne do</w:t>
      </w:r>
      <w:r>
        <w:rPr>
          <w:spacing w:val="1"/>
        </w:rPr>
        <w:t xml:space="preserve"> </w:t>
      </w:r>
      <w:r>
        <w:t>wykazania</w:t>
      </w:r>
      <w:r>
        <w:rPr>
          <w:spacing w:val="-4"/>
        </w:rPr>
        <w:t xml:space="preserve"> </w:t>
      </w:r>
      <w:r>
        <w:t>spełnia</w:t>
      </w:r>
      <w:r>
        <w:rPr>
          <w:spacing w:val="-2"/>
        </w:rPr>
        <w:t xml:space="preserve"> </w:t>
      </w:r>
      <w:r>
        <w:t>obowiązków</w:t>
      </w:r>
      <w:r>
        <w:rPr>
          <w:spacing w:val="-2"/>
        </w:rPr>
        <w:t xml:space="preserve"> </w:t>
      </w:r>
      <w:r>
        <w:t>określonych</w:t>
      </w:r>
      <w:r>
        <w:rPr>
          <w:spacing w:val="-3"/>
        </w:rPr>
        <w:t xml:space="preserve"> </w:t>
      </w:r>
      <w:r>
        <w:t>w</w:t>
      </w:r>
      <w:r>
        <w:rPr>
          <w:spacing w:val="1"/>
        </w:rPr>
        <w:t xml:space="preserve"> </w:t>
      </w:r>
      <w:r>
        <w:t>art. 28</w:t>
      </w:r>
      <w:r>
        <w:rPr>
          <w:spacing w:val="-2"/>
        </w:rPr>
        <w:t xml:space="preserve"> </w:t>
      </w:r>
      <w:r>
        <w:t>Rozporządzenia.</w:t>
      </w:r>
    </w:p>
    <w:p w14:paraId="7A96C0DC">
      <w:pPr>
        <w:spacing w:before="120" w:after="0" w:line="259" w:lineRule="auto"/>
        <w:ind w:left="4818" w:hanging="4818"/>
        <w:jc w:val="center"/>
        <w:rPr>
          <w:b/>
        </w:rPr>
      </w:pPr>
      <w:r>
        <w:rPr>
          <w:b/>
        </w:rPr>
        <w:t>§</w:t>
      </w:r>
      <w:r>
        <w:rPr>
          <w:b/>
          <w:spacing w:val="1"/>
        </w:rPr>
        <w:t xml:space="preserve"> </w:t>
      </w:r>
      <w:r>
        <w:rPr>
          <w:b/>
        </w:rPr>
        <w:t>5</w:t>
      </w:r>
    </w:p>
    <w:p w14:paraId="312887AB">
      <w:pPr>
        <w:spacing w:before="120" w:after="0" w:line="259" w:lineRule="auto"/>
        <w:ind w:left="1664" w:hanging="1664"/>
        <w:jc w:val="center"/>
        <w:rPr>
          <w:b/>
        </w:rPr>
      </w:pPr>
      <w:r>
        <w:rPr>
          <w:b/>
        </w:rPr>
        <w:t>Dalsze</w:t>
      </w:r>
      <w:r>
        <w:rPr>
          <w:b/>
          <w:spacing w:val="-6"/>
        </w:rPr>
        <w:t xml:space="preserve"> </w:t>
      </w:r>
      <w:r>
        <w:rPr>
          <w:b/>
        </w:rPr>
        <w:t>powierzenie</w:t>
      </w:r>
      <w:r>
        <w:rPr>
          <w:b/>
          <w:spacing w:val="-3"/>
        </w:rPr>
        <w:t xml:space="preserve"> </w:t>
      </w:r>
      <w:r>
        <w:rPr>
          <w:b/>
        </w:rPr>
        <w:t>danych</w:t>
      </w:r>
      <w:r>
        <w:rPr>
          <w:b/>
          <w:spacing w:val="-2"/>
        </w:rPr>
        <w:t xml:space="preserve"> </w:t>
      </w:r>
      <w:r>
        <w:rPr>
          <w:b/>
        </w:rPr>
        <w:t>do</w:t>
      </w:r>
      <w:r>
        <w:rPr>
          <w:b/>
          <w:spacing w:val="-4"/>
        </w:rPr>
        <w:t xml:space="preserve"> </w:t>
      </w:r>
      <w:r>
        <w:rPr>
          <w:b/>
        </w:rPr>
        <w:t>przetwarzania</w:t>
      </w:r>
    </w:p>
    <w:p w14:paraId="5AEBDBC1">
      <w:pPr>
        <w:pStyle w:val="29"/>
        <w:numPr>
          <w:ilvl w:val="0"/>
          <w:numId w:val="36"/>
        </w:numPr>
        <w:tabs>
          <w:tab w:val="left" w:pos="688"/>
        </w:tabs>
        <w:spacing w:before="120" w:after="0" w:line="259" w:lineRule="auto"/>
        <w:ind w:left="567" w:right="4" w:hanging="567"/>
        <w:rPr>
          <w:sz w:val="20"/>
        </w:rPr>
      </w:pPr>
      <w:r>
        <w:t>Podmiot</w:t>
      </w:r>
      <w:r>
        <w:rPr>
          <w:spacing w:val="1"/>
        </w:rPr>
        <w:t xml:space="preserve"> </w:t>
      </w:r>
      <w:r>
        <w:t>przetwarzający</w:t>
      </w:r>
      <w:r>
        <w:rPr>
          <w:spacing w:val="1"/>
        </w:rPr>
        <w:t xml:space="preserve"> </w:t>
      </w:r>
      <w:r>
        <w:t>może</w:t>
      </w:r>
      <w:r>
        <w:rPr>
          <w:spacing w:val="1"/>
        </w:rPr>
        <w:t xml:space="preserve"> </w:t>
      </w:r>
      <w:r>
        <w:t>powierzyć</w:t>
      </w:r>
      <w:r>
        <w:rPr>
          <w:spacing w:val="1"/>
        </w:rPr>
        <w:t xml:space="preserve"> </w:t>
      </w:r>
      <w:r>
        <w:t>dane</w:t>
      </w:r>
      <w:r>
        <w:rPr>
          <w:spacing w:val="1"/>
        </w:rPr>
        <w:t xml:space="preserve"> </w:t>
      </w:r>
      <w:r>
        <w:t>osobowe</w:t>
      </w:r>
      <w:r>
        <w:rPr>
          <w:spacing w:val="1"/>
        </w:rPr>
        <w:t xml:space="preserve"> </w:t>
      </w:r>
      <w:r>
        <w:t>objęte</w:t>
      </w:r>
      <w:r>
        <w:rPr>
          <w:spacing w:val="1"/>
        </w:rPr>
        <w:t xml:space="preserve"> </w:t>
      </w:r>
      <w:r>
        <w:t>niniejszą</w:t>
      </w:r>
      <w:r>
        <w:rPr>
          <w:spacing w:val="1"/>
        </w:rPr>
        <w:t xml:space="preserve"> </w:t>
      </w:r>
      <w:r>
        <w:t>umową</w:t>
      </w:r>
      <w:r>
        <w:rPr>
          <w:spacing w:val="1"/>
        </w:rPr>
        <w:t xml:space="preserve"> </w:t>
      </w:r>
      <w:r>
        <w:t>do</w:t>
      </w:r>
      <w:r>
        <w:rPr>
          <w:spacing w:val="1"/>
        </w:rPr>
        <w:t xml:space="preserve"> </w:t>
      </w:r>
      <w:r>
        <w:t>dalszego</w:t>
      </w:r>
      <w:r>
        <w:rPr>
          <w:spacing w:val="-47"/>
        </w:rPr>
        <w:t xml:space="preserve"> </w:t>
      </w:r>
      <w:r>
        <w:t>przetwarzania podwykonawcom jedynie w celu wykonania umowy po uzyskaniu uprzedniej pisemnej</w:t>
      </w:r>
      <w:r>
        <w:rPr>
          <w:spacing w:val="1"/>
        </w:rPr>
        <w:t xml:space="preserve"> </w:t>
      </w:r>
      <w:r>
        <w:t>zgody</w:t>
      </w:r>
      <w:r>
        <w:rPr>
          <w:spacing w:val="-1"/>
        </w:rPr>
        <w:t xml:space="preserve"> </w:t>
      </w:r>
      <w:r>
        <w:t>Administratora danych.</w:t>
      </w:r>
    </w:p>
    <w:p w14:paraId="0E8DDD0B">
      <w:pPr>
        <w:pStyle w:val="29"/>
        <w:numPr>
          <w:ilvl w:val="0"/>
          <w:numId w:val="36"/>
        </w:numPr>
        <w:tabs>
          <w:tab w:val="left" w:pos="702"/>
        </w:tabs>
        <w:spacing w:before="120" w:after="0" w:line="259" w:lineRule="auto"/>
        <w:ind w:left="567" w:right="4" w:hanging="567"/>
        <w:rPr>
          <w:sz w:val="20"/>
        </w:rPr>
      </w:pPr>
      <w:r>
        <w:t>Przekazanie</w:t>
      </w:r>
      <w:r>
        <w:rPr>
          <w:spacing w:val="1"/>
        </w:rPr>
        <w:t xml:space="preserve"> </w:t>
      </w:r>
      <w:r>
        <w:t>powierzonych</w:t>
      </w:r>
      <w:r>
        <w:rPr>
          <w:spacing w:val="1"/>
        </w:rPr>
        <w:t xml:space="preserve"> </w:t>
      </w:r>
      <w:r>
        <w:t>danych</w:t>
      </w:r>
      <w:r>
        <w:rPr>
          <w:spacing w:val="1"/>
        </w:rPr>
        <w:t xml:space="preserve"> </w:t>
      </w:r>
      <w:r>
        <w:t>do</w:t>
      </w:r>
      <w:r>
        <w:rPr>
          <w:spacing w:val="1"/>
        </w:rPr>
        <w:t xml:space="preserve"> </w:t>
      </w:r>
      <w:r>
        <w:t>państwa</w:t>
      </w:r>
      <w:r>
        <w:rPr>
          <w:spacing w:val="1"/>
        </w:rPr>
        <w:t xml:space="preserve"> </w:t>
      </w:r>
      <w:r>
        <w:t>trzeciego</w:t>
      </w:r>
      <w:r>
        <w:rPr>
          <w:spacing w:val="1"/>
        </w:rPr>
        <w:t xml:space="preserve"> </w:t>
      </w:r>
      <w:r>
        <w:t>może</w:t>
      </w:r>
      <w:r>
        <w:rPr>
          <w:spacing w:val="1"/>
        </w:rPr>
        <w:t xml:space="preserve"> </w:t>
      </w:r>
      <w:r>
        <w:t>nastąpić</w:t>
      </w:r>
      <w:r>
        <w:rPr>
          <w:spacing w:val="1"/>
        </w:rPr>
        <w:t xml:space="preserve"> </w:t>
      </w:r>
      <w:r>
        <w:t>jedynie</w:t>
      </w:r>
      <w:r>
        <w:rPr>
          <w:spacing w:val="1"/>
        </w:rPr>
        <w:t xml:space="preserve"> </w:t>
      </w:r>
      <w:r>
        <w:t>na</w:t>
      </w:r>
      <w:r>
        <w:rPr>
          <w:spacing w:val="1"/>
        </w:rPr>
        <w:t xml:space="preserve"> </w:t>
      </w:r>
      <w:r>
        <w:t>pisemne</w:t>
      </w:r>
      <w:r>
        <w:rPr>
          <w:spacing w:val="1"/>
        </w:rPr>
        <w:t xml:space="preserve"> </w:t>
      </w:r>
      <w:r>
        <w:t>polecenie</w:t>
      </w:r>
      <w:r>
        <w:rPr>
          <w:spacing w:val="1"/>
        </w:rPr>
        <w:t xml:space="preserve"> </w:t>
      </w:r>
      <w:r>
        <w:t>Administratora</w:t>
      </w:r>
      <w:r>
        <w:rPr>
          <w:spacing w:val="1"/>
        </w:rPr>
        <w:t xml:space="preserve"> </w:t>
      </w:r>
      <w:r>
        <w:t>danych</w:t>
      </w:r>
      <w:r>
        <w:rPr>
          <w:spacing w:val="1"/>
        </w:rPr>
        <w:t xml:space="preserve"> </w:t>
      </w:r>
      <w:r>
        <w:t>chyba,</w:t>
      </w:r>
      <w:r>
        <w:rPr>
          <w:spacing w:val="1"/>
        </w:rPr>
        <w:t xml:space="preserve"> </w:t>
      </w:r>
      <w:r>
        <w:t>że</w:t>
      </w:r>
      <w:r>
        <w:rPr>
          <w:spacing w:val="1"/>
        </w:rPr>
        <w:t xml:space="preserve"> </w:t>
      </w:r>
      <w:r>
        <w:t>obowiązek</w:t>
      </w:r>
      <w:r>
        <w:rPr>
          <w:spacing w:val="1"/>
        </w:rPr>
        <w:t xml:space="preserve"> </w:t>
      </w:r>
      <w:r>
        <w:t>taki</w:t>
      </w:r>
      <w:r>
        <w:rPr>
          <w:spacing w:val="1"/>
        </w:rPr>
        <w:t xml:space="preserve"> </w:t>
      </w:r>
      <w:r>
        <w:t>nakłada</w:t>
      </w:r>
      <w:r>
        <w:rPr>
          <w:spacing w:val="1"/>
        </w:rPr>
        <w:t xml:space="preserve"> </w:t>
      </w:r>
      <w:r>
        <w:t>na</w:t>
      </w:r>
      <w:r>
        <w:rPr>
          <w:spacing w:val="49"/>
        </w:rPr>
        <w:t xml:space="preserve"> </w:t>
      </w:r>
      <w:r>
        <w:t>Podmiot</w:t>
      </w:r>
      <w:r>
        <w:rPr>
          <w:spacing w:val="50"/>
        </w:rPr>
        <w:t xml:space="preserve"> </w:t>
      </w:r>
      <w:r>
        <w:t>przetwarzający</w:t>
      </w:r>
      <w:r>
        <w:rPr>
          <w:spacing w:val="1"/>
        </w:rPr>
        <w:t xml:space="preserve"> </w:t>
      </w:r>
      <w:r>
        <w:t>prawo</w:t>
      </w:r>
      <w:r>
        <w:rPr>
          <w:spacing w:val="14"/>
        </w:rPr>
        <w:t xml:space="preserve"> </w:t>
      </w:r>
      <w:r>
        <w:t>Unii</w:t>
      </w:r>
      <w:r>
        <w:rPr>
          <w:spacing w:val="13"/>
        </w:rPr>
        <w:t xml:space="preserve"> </w:t>
      </w:r>
      <w:r>
        <w:t>lub</w:t>
      </w:r>
      <w:r>
        <w:rPr>
          <w:spacing w:val="13"/>
        </w:rPr>
        <w:t xml:space="preserve"> </w:t>
      </w:r>
      <w:r>
        <w:t>prawo</w:t>
      </w:r>
      <w:r>
        <w:rPr>
          <w:spacing w:val="14"/>
        </w:rPr>
        <w:t xml:space="preserve"> </w:t>
      </w:r>
      <w:r>
        <w:t>państwa</w:t>
      </w:r>
      <w:r>
        <w:rPr>
          <w:spacing w:val="14"/>
        </w:rPr>
        <w:t xml:space="preserve"> </w:t>
      </w:r>
      <w:r>
        <w:t>członkowskiego,</w:t>
      </w:r>
      <w:r>
        <w:rPr>
          <w:spacing w:val="13"/>
        </w:rPr>
        <w:t xml:space="preserve"> </w:t>
      </w:r>
      <w:r>
        <w:t>któremu</w:t>
      </w:r>
      <w:r>
        <w:rPr>
          <w:spacing w:val="13"/>
        </w:rPr>
        <w:t xml:space="preserve"> </w:t>
      </w:r>
      <w:r>
        <w:t>podlega</w:t>
      </w:r>
      <w:r>
        <w:rPr>
          <w:spacing w:val="13"/>
        </w:rPr>
        <w:t xml:space="preserve"> </w:t>
      </w:r>
      <w:r>
        <w:t>Podmiot</w:t>
      </w:r>
      <w:r>
        <w:rPr>
          <w:spacing w:val="14"/>
        </w:rPr>
        <w:t xml:space="preserve"> </w:t>
      </w:r>
      <w:r>
        <w:t>przetwarzający.</w:t>
      </w:r>
      <w:r>
        <w:rPr>
          <w:spacing w:val="14"/>
        </w:rPr>
        <w:t xml:space="preserve"> </w:t>
      </w:r>
      <w:r>
        <w:rPr>
          <w:spacing w:val="14"/>
        </w:rPr>
        <w:br w:type="textWrapping"/>
      </w:r>
      <w:r>
        <w:t>W</w:t>
      </w:r>
      <w:r>
        <w:rPr>
          <w:spacing w:val="14"/>
        </w:rPr>
        <w:t xml:space="preserve"> </w:t>
      </w:r>
      <w:r>
        <w:t>takim przypadku</w:t>
      </w:r>
      <w:r>
        <w:rPr>
          <w:spacing w:val="1"/>
        </w:rPr>
        <w:t xml:space="preserve"> </w:t>
      </w:r>
      <w:r>
        <w:t>przed</w:t>
      </w:r>
      <w:r>
        <w:rPr>
          <w:spacing w:val="1"/>
        </w:rPr>
        <w:t xml:space="preserve"> </w:t>
      </w:r>
      <w:r>
        <w:t>rozpoczęciem</w:t>
      </w:r>
      <w:r>
        <w:rPr>
          <w:spacing w:val="1"/>
        </w:rPr>
        <w:t xml:space="preserve"> </w:t>
      </w:r>
      <w:r>
        <w:t>przetwarzania</w:t>
      </w:r>
      <w:r>
        <w:rPr>
          <w:spacing w:val="1"/>
        </w:rPr>
        <w:t xml:space="preserve"> </w:t>
      </w:r>
      <w:r>
        <w:t>Podmiot</w:t>
      </w:r>
      <w:r>
        <w:rPr>
          <w:spacing w:val="1"/>
        </w:rPr>
        <w:t xml:space="preserve"> </w:t>
      </w:r>
      <w:r>
        <w:t>przetwarzający</w:t>
      </w:r>
      <w:r>
        <w:rPr>
          <w:spacing w:val="1"/>
        </w:rPr>
        <w:t xml:space="preserve"> </w:t>
      </w:r>
      <w:r>
        <w:t>informuje</w:t>
      </w:r>
      <w:r>
        <w:rPr>
          <w:spacing w:val="1"/>
        </w:rPr>
        <w:t xml:space="preserve"> </w:t>
      </w:r>
      <w:r>
        <w:t>Administratora</w:t>
      </w:r>
      <w:r>
        <w:rPr>
          <w:spacing w:val="1"/>
        </w:rPr>
        <w:t xml:space="preserve"> </w:t>
      </w:r>
      <w:r>
        <w:t>danych o tym obowiązku prawnym, o ile prawo to nie zabrania udzielania takiej informacji z uwagi na</w:t>
      </w:r>
      <w:r>
        <w:rPr>
          <w:spacing w:val="-47"/>
        </w:rPr>
        <w:t xml:space="preserve">  </w:t>
      </w:r>
      <w:r>
        <w:t>ważny</w:t>
      </w:r>
      <w:r>
        <w:rPr>
          <w:spacing w:val="-1"/>
        </w:rPr>
        <w:t xml:space="preserve"> </w:t>
      </w:r>
      <w:r>
        <w:t>interes</w:t>
      </w:r>
      <w:r>
        <w:rPr>
          <w:spacing w:val="1"/>
        </w:rPr>
        <w:t xml:space="preserve"> </w:t>
      </w:r>
      <w:r>
        <w:t>publiczny.</w:t>
      </w:r>
    </w:p>
    <w:p w14:paraId="77B73EED">
      <w:pPr>
        <w:pStyle w:val="29"/>
        <w:numPr>
          <w:ilvl w:val="0"/>
          <w:numId w:val="36"/>
        </w:numPr>
        <w:tabs>
          <w:tab w:val="left" w:pos="659"/>
        </w:tabs>
        <w:spacing w:before="120" w:after="0" w:line="259" w:lineRule="auto"/>
        <w:ind w:left="567" w:right="4" w:hanging="567"/>
        <w:rPr>
          <w:sz w:val="20"/>
        </w:rPr>
      </w:pPr>
      <w:r>
        <w:t>Podwykonawca, o którym mowa w ust. 1 umowy winien spełniać te same gwarancje i obowiązki</w:t>
      </w:r>
      <w:r>
        <w:rPr>
          <w:spacing w:val="1"/>
        </w:rPr>
        <w:t xml:space="preserve"> </w:t>
      </w:r>
      <w:r>
        <w:t>jakie</w:t>
      </w:r>
      <w:r>
        <w:rPr>
          <w:spacing w:val="-1"/>
        </w:rPr>
        <w:t xml:space="preserve"> </w:t>
      </w:r>
      <w:r>
        <w:t>zostały nałożone na</w:t>
      </w:r>
      <w:r>
        <w:rPr>
          <w:spacing w:val="-2"/>
        </w:rPr>
        <w:t xml:space="preserve"> </w:t>
      </w:r>
      <w:r>
        <w:t>Podmiot przetwarzający</w:t>
      </w:r>
      <w:r>
        <w:rPr>
          <w:spacing w:val="-3"/>
        </w:rPr>
        <w:t xml:space="preserve"> </w:t>
      </w:r>
      <w:r>
        <w:t>w</w:t>
      </w:r>
      <w:r>
        <w:rPr>
          <w:spacing w:val="1"/>
        </w:rPr>
        <w:t xml:space="preserve"> </w:t>
      </w:r>
      <w:r>
        <w:t>niniejszej umowie.</w:t>
      </w:r>
    </w:p>
    <w:p w14:paraId="72324031">
      <w:pPr>
        <w:pStyle w:val="29"/>
        <w:numPr>
          <w:ilvl w:val="0"/>
          <w:numId w:val="36"/>
        </w:numPr>
        <w:tabs>
          <w:tab w:val="left" w:pos="690"/>
        </w:tabs>
        <w:spacing w:before="120" w:after="0" w:line="259" w:lineRule="auto"/>
        <w:ind w:left="567" w:right="4" w:hanging="567"/>
        <w:rPr>
          <w:sz w:val="20"/>
        </w:rPr>
      </w:pPr>
      <w:r>
        <w:t>Podmiot</w:t>
      </w:r>
      <w:r>
        <w:rPr>
          <w:spacing w:val="1"/>
        </w:rPr>
        <w:t xml:space="preserve"> </w:t>
      </w:r>
      <w:r>
        <w:t>przetwarzający</w:t>
      </w:r>
      <w:r>
        <w:rPr>
          <w:spacing w:val="1"/>
        </w:rPr>
        <w:t xml:space="preserve"> </w:t>
      </w:r>
      <w:r>
        <w:t>ponosi</w:t>
      </w:r>
      <w:r>
        <w:rPr>
          <w:spacing w:val="1"/>
        </w:rPr>
        <w:t xml:space="preserve"> </w:t>
      </w:r>
      <w:r>
        <w:t>pełną</w:t>
      </w:r>
      <w:r>
        <w:rPr>
          <w:spacing w:val="1"/>
        </w:rPr>
        <w:t xml:space="preserve"> </w:t>
      </w:r>
      <w:r>
        <w:t>odpowiedzialność</w:t>
      </w:r>
      <w:r>
        <w:rPr>
          <w:spacing w:val="1"/>
        </w:rPr>
        <w:t xml:space="preserve"> </w:t>
      </w:r>
      <w:r>
        <w:t>wobec</w:t>
      </w:r>
      <w:r>
        <w:rPr>
          <w:spacing w:val="1"/>
        </w:rPr>
        <w:t xml:space="preserve"> </w:t>
      </w:r>
      <w:r>
        <w:t>Administratora</w:t>
      </w:r>
      <w:r>
        <w:rPr>
          <w:spacing w:val="1"/>
        </w:rPr>
        <w:t xml:space="preserve"> </w:t>
      </w:r>
      <w:r>
        <w:t>danych</w:t>
      </w:r>
      <w:r>
        <w:rPr>
          <w:spacing w:val="1"/>
        </w:rPr>
        <w:t xml:space="preserve"> </w:t>
      </w:r>
      <w:r>
        <w:t>za</w:t>
      </w:r>
      <w:r>
        <w:rPr>
          <w:spacing w:val="1"/>
        </w:rPr>
        <w:t xml:space="preserve"> </w:t>
      </w:r>
      <w:r>
        <w:t>nie</w:t>
      </w:r>
      <w:r>
        <w:rPr>
          <w:spacing w:val="1"/>
        </w:rPr>
        <w:t xml:space="preserve"> </w:t>
      </w:r>
      <w:r>
        <w:t>wywiązywanie się</w:t>
      </w:r>
      <w:r>
        <w:rPr>
          <w:spacing w:val="-3"/>
        </w:rPr>
        <w:t xml:space="preserve"> </w:t>
      </w:r>
      <w:r>
        <w:t>ze</w:t>
      </w:r>
      <w:r>
        <w:rPr>
          <w:spacing w:val="-1"/>
        </w:rPr>
        <w:t xml:space="preserve"> </w:t>
      </w:r>
      <w:r>
        <w:t>spoczywających na podwykonawcy</w:t>
      </w:r>
      <w:r>
        <w:rPr>
          <w:spacing w:val="-3"/>
        </w:rPr>
        <w:t xml:space="preserve"> </w:t>
      </w:r>
      <w:r>
        <w:t>obowiązków</w:t>
      </w:r>
      <w:r>
        <w:rPr>
          <w:spacing w:val="-2"/>
        </w:rPr>
        <w:t xml:space="preserve"> </w:t>
      </w:r>
      <w:r>
        <w:t>ochrony danych.</w:t>
      </w:r>
    </w:p>
    <w:p w14:paraId="63C1C2FB">
      <w:pPr>
        <w:spacing w:before="120" w:after="0" w:line="259" w:lineRule="auto"/>
        <w:ind w:left="1667" w:right="2081" w:firstLine="0"/>
        <w:jc w:val="center"/>
        <w:rPr>
          <w:b/>
        </w:rPr>
      </w:pPr>
      <w:r>
        <w:rPr>
          <w:b/>
        </w:rPr>
        <w:t>§</w:t>
      </w:r>
      <w:r>
        <w:rPr>
          <w:b/>
          <w:spacing w:val="1"/>
        </w:rPr>
        <w:t xml:space="preserve"> </w:t>
      </w:r>
      <w:r>
        <w:rPr>
          <w:b/>
        </w:rPr>
        <w:t>6</w:t>
      </w:r>
    </w:p>
    <w:p w14:paraId="419A822C">
      <w:pPr>
        <w:spacing w:before="120" w:after="0" w:line="259" w:lineRule="auto"/>
        <w:ind w:left="1661" w:right="2081" w:firstLine="0"/>
        <w:jc w:val="center"/>
        <w:rPr>
          <w:b/>
        </w:rPr>
      </w:pPr>
      <w:r>
        <w:rPr>
          <w:b/>
        </w:rPr>
        <w:t>Odpowiedzialność</w:t>
      </w:r>
      <w:r>
        <w:rPr>
          <w:b/>
          <w:spacing w:val="-7"/>
        </w:rPr>
        <w:t xml:space="preserve"> </w:t>
      </w:r>
      <w:r>
        <w:rPr>
          <w:b/>
        </w:rPr>
        <w:t>Podmiotu</w:t>
      </w:r>
      <w:r>
        <w:rPr>
          <w:b/>
          <w:spacing w:val="-7"/>
        </w:rPr>
        <w:t xml:space="preserve"> </w:t>
      </w:r>
      <w:r>
        <w:rPr>
          <w:b/>
        </w:rPr>
        <w:t>przetwarzającego</w:t>
      </w:r>
    </w:p>
    <w:p w14:paraId="2B97D481">
      <w:pPr>
        <w:pStyle w:val="29"/>
        <w:numPr>
          <w:ilvl w:val="0"/>
          <w:numId w:val="37"/>
        </w:numPr>
        <w:tabs>
          <w:tab w:val="left" w:pos="741"/>
        </w:tabs>
        <w:spacing w:before="120" w:after="0" w:line="259" w:lineRule="auto"/>
        <w:ind w:left="567" w:right="4" w:hanging="567"/>
        <w:rPr>
          <w:sz w:val="20"/>
        </w:rPr>
      </w:pPr>
      <w:r>
        <w:t>Podmiot</w:t>
      </w:r>
      <w:r>
        <w:rPr>
          <w:spacing w:val="1"/>
        </w:rPr>
        <w:t xml:space="preserve"> </w:t>
      </w:r>
      <w:r>
        <w:t>przetwarzający</w:t>
      </w:r>
      <w:r>
        <w:rPr>
          <w:spacing w:val="1"/>
        </w:rPr>
        <w:t xml:space="preserve"> </w:t>
      </w:r>
      <w:r>
        <w:t>jest</w:t>
      </w:r>
      <w:r>
        <w:rPr>
          <w:spacing w:val="1"/>
        </w:rPr>
        <w:t xml:space="preserve"> </w:t>
      </w:r>
      <w:r>
        <w:t>odpowiedzialny</w:t>
      </w:r>
      <w:r>
        <w:rPr>
          <w:spacing w:val="1"/>
        </w:rPr>
        <w:t xml:space="preserve"> </w:t>
      </w:r>
      <w:r>
        <w:t>za</w:t>
      </w:r>
      <w:r>
        <w:rPr>
          <w:spacing w:val="1"/>
        </w:rPr>
        <w:t xml:space="preserve"> </w:t>
      </w:r>
      <w:r>
        <w:t>udostępnienie</w:t>
      </w:r>
      <w:r>
        <w:rPr>
          <w:spacing w:val="1"/>
        </w:rPr>
        <w:t xml:space="preserve"> </w:t>
      </w:r>
      <w:r>
        <w:t>lub</w:t>
      </w:r>
      <w:r>
        <w:rPr>
          <w:spacing w:val="1"/>
        </w:rPr>
        <w:t xml:space="preserve"> </w:t>
      </w:r>
      <w:r>
        <w:t>wykorzystanie</w:t>
      </w:r>
      <w:r>
        <w:rPr>
          <w:spacing w:val="1"/>
        </w:rPr>
        <w:t xml:space="preserve"> </w:t>
      </w:r>
      <w:r>
        <w:t>danych</w:t>
      </w:r>
      <w:r>
        <w:rPr>
          <w:spacing w:val="1"/>
        </w:rPr>
        <w:t xml:space="preserve"> </w:t>
      </w:r>
      <w:r>
        <w:t>osobowych</w:t>
      </w:r>
      <w:r>
        <w:rPr>
          <w:spacing w:val="1"/>
        </w:rPr>
        <w:t xml:space="preserve"> </w:t>
      </w:r>
      <w:r>
        <w:t>niezgodnie</w:t>
      </w:r>
      <w:r>
        <w:rPr>
          <w:spacing w:val="1"/>
        </w:rPr>
        <w:t xml:space="preserve"> </w:t>
      </w:r>
      <w:r>
        <w:t>z</w:t>
      </w:r>
      <w:r>
        <w:rPr>
          <w:spacing w:val="1"/>
        </w:rPr>
        <w:t xml:space="preserve"> </w:t>
      </w:r>
      <w:r>
        <w:t>treścią</w:t>
      </w:r>
      <w:r>
        <w:rPr>
          <w:spacing w:val="1"/>
        </w:rPr>
        <w:t xml:space="preserve"> </w:t>
      </w:r>
      <w:r>
        <w:t>umowy,</w:t>
      </w:r>
      <w:r>
        <w:rPr>
          <w:spacing w:val="1"/>
        </w:rPr>
        <w:t xml:space="preserve"> </w:t>
      </w:r>
      <w:r>
        <w:t>a</w:t>
      </w:r>
      <w:r>
        <w:rPr>
          <w:spacing w:val="1"/>
        </w:rPr>
        <w:t xml:space="preserve"> </w:t>
      </w:r>
      <w:r>
        <w:t>w</w:t>
      </w:r>
      <w:r>
        <w:rPr>
          <w:spacing w:val="1"/>
        </w:rPr>
        <w:t xml:space="preserve"> </w:t>
      </w:r>
      <w:r>
        <w:t>szczególności</w:t>
      </w:r>
      <w:r>
        <w:rPr>
          <w:spacing w:val="1"/>
        </w:rPr>
        <w:t xml:space="preserve"> </w:t>
      </w:r>
      <w:r>
        <w:t>za</w:t>
      </w:r>
      <w:r>
        <w:rPr>
          <w:spacing w:val="1"/>
        </w:rPr>
        <w:t xml:space="preserve"> </w:t>
      </w:r>
      <w:r>
        <w:t>udostępnienie</w:t>
      </w:r>
      <w:r>
        <w:rPr>
          <w:spacing w:val="1"/>
        </w:rPr>
        <w:t xml:space="preserve"> </w:t>
      </w:r>
      <w:r>
        <w:t>powierzonych</w:t>
      </w:r>
      <w:r>
        <w:rPr>
          <w:spacing w:val="1"/>
        </w:rPr>
        <w:t xml:space="preserve"> </w:t>
      </w:r>
      <w:r>
        <w:t>do</w:t>
      </w:r>
      <w:r>
        <w:rPr>
          <w:spacing w:val="1"/>
        </w:rPr>
        <w:t xml:space="preserve"> </w:t>
      </w:r>
      <w:r>
        <w:t>przetwarzania</w:t>
      </w:r>
      <w:r>
        <w:rPr>
          <w:spacing w:val="-1"/>
        </w:rPr>
        <w:t xml:space="preserve"> </w:t>
      </w:r>
      <w:r>
        <w:t>danych</w:t>
      </w:r>
      <w:r>
        <w:rPr>
          <w:spacing w:val="-3"/>
        </w:rPr>
        <w:t xml:space="preserve"> </w:t>
      </w:r>
      <w:r>
        <w:t>osobowych</w:t>
      </w:r>
      <w:r>
        <w:rPr>
          <w:spacing w:val="-3"/>
        </w:rPr>
        <w:t xml:space="preserve"> </w:t>
      </w:r>
      <w:r>
        <w:t>osobom</w:t>
      </w:r>
      <w:r>
        <w:rPr>
          <w:spacing w:val="2"/>
        </w:rPr>
        <w:t xml:space="preserve"> </w:t>
      </w:r>
      <w:r>
        <w:t>nieupoważnionym.</w:t>
      </w:r>
    </w:p>
    <w:p w14:paraId="5CDA953C">
      <w:pPr>
        <w:pStyle w:val="29"/>
        <w:numPr>
          <w:ilvl w:val="0"/>
          <w:numId w:val="37"/>
        </w:numPr>
        <w:tabs>
          <w:tab w:val="left" w:pos="719"/>
        </w:tabs>
        <w:spacing w:before="120" w:after="0" w:line="259" w:lineRule="auto"/>
        <w:ind w:left="567" w:right="4" w:hanging="567"/>
        <w:rPr>
          <w:sz w:val="20"/>
        </w:rPr>
      </w:pPr>
      <w:r>
        <w:t>Podmiot</w:t>
      </w:r>
      <w:r>
        <w:rPr>
          <w:spacing w:val="1"/>
        </w:rPr>
        <w:t xml:space="preserve"> </w:t>
      </w:r>
      <w:r>
        <w:t>przetwarzający</w:t>
      </w:r>
      <w:r>
        <w:rPr>
          <w:spacing w:val="1"/>
        </w:rPr>
        <w:t xml:space="preserve"> </w:t>
      </w:r>
      <w:r>
        <w:t>zobowiązuje</w:t>
      </w:r>
      <w:r>
        <w:rPr>
          <w:spacing w:val="1"/>
        </w:rPr>
        <w:t xml:space="preserve"> </w:t>
      </w:r>
      <w:r>
        <w:t>się</w:t>
      </w:r>
      <w:r>
        <w:rPr>
          <w:spacing w:val="1"/>
        </w:rPr>
        <w:t xml:space="preserve"> </w:t>
      </w:r>
      <w:r>
        <w:t>do</w:t>
      </w:r>
      <w:r>
        <w:rPr>
          <w:spacing w:val="1"/>
        </w:rPr>
        <w:t xml:space="preserve"> </w:t>
      </w:r>
      <w:r>
        <w:t>niezwłocznego</w:t>
      </w:r>
      <w:r>
        <w:rPr>
          <w:spacing w:val="1"/>
        </w:rPr>
        <w:t xml:space="preserve"> </w:t>
      </w:r>
      <w:r>
        <w:t>poinformowania</w:t>
      </w:r>
      <w:r>
        <w:rPr>
          <w:spacing w:val="1"/>
        </w:rPr>
        <w:t xml:space="preserve"> </w:t>
      </w:r>
      <w:r>
        <w:t>Administratora</w:t>
      </w:r>
      <w:r>
        <w:rPr>
          <w:spacing w:val="1"/>
        </w:rPr>
        <w:t xml:space="preserve"> </w:t>
      </w:r>
      <w:r>
        <w:t>danych o jakimkolwiek postępowaniu w szczególności administracyjnym lub sądowym, dotyczącym</w:t>
      </w:r>
      <w:r>
        <w:rPr>
          <w:spacing w:val="1"/>
        </w:rPr>
        <w:t xml:space="preserve"> </w:t>
      </w:r>
      <w:r>
        <w:t>przetwarzaniem</w:t>
      </w:r>
      <w:r>
        <w:rPr>
          <w:spacing w:val="1"/>
        </w:rPr>
        <w:t xml:space="preserve"> </w:t>
      </w:r>
      <w:r>
        <w:t>przez</w:t>
      </w:r>
      <w:r>
        <w:rPr>
          <w:spacing w:val="1"/>
        </w:rPr>
        <w:t xml:space="preserve"> </w:t>
      </w:r>
      <w:r>
        <w:t>Podmiot</w:t>
      </w:r>
      <w:r>
        <w:rPr>
          <w:spacing w:val="1"/>
        </w:rPr>
        <w:t xml:space="preserve"> </w:t>
      </w:r>
      <w:r>
        <w:t>przetwarzający</w:t>
      </w:r>
      <w:r>
        <w:rPr>
          <w:spacing w:val="1"/>
        </w:rPr>
        <w:t xml:space="preserve"> </w:t>
      </w:r>
      <w:r>
        <w:t>danych</w:t>
      </w:r>
      <w:r>
        <w:rPr>
          <w:spacing w:val="1"/>
        </w:rPr>
        <w:t xml:space="preserve"> </w:t>
      </w:r>
      <w:r>
        <w:t>osobowych</w:t>
      </w:r>
      <w:r>
        <w:rPr>
          <w:spacing w:val="1"/>
        </w:rPr>
        <w:t xml:space="preserve"> </w:t>
      </w:r>
      <w:r>
        <w:t>określonych</w:t>
      </w:r>
      <w:r>
        <w:rPr>
          <w:spacing w:val="1"/>
        </w:rPr>
        <w:t xml:space="preserve"> </w:t>
      </w:r>
      <w:r>
        <w:rPr>
          <w:spacing w:val="1"/>
        </w:rPr>
        <w:br w:type="textWrapping"/>
      </w:r>
      <w:r>
        <w:t>w</w:t>
      </w:r>
      <w:r>
        <w:rPr>
          <w:spacing w:val="1"/>
        </w:rPr>
        <w:t xml:space="preserve"> </w:t>
      </w:r>
      <w:r>
        <w:t>umowie,</w:t>
      </w:r>
      <w:r>
        <w:rPr>
          <w:spacing w:val="1"/>
        </w:rPr>
        <w:t xml:space="preserve"> </w:t>
      </w:r>
      <w:r>
        <w:t>o</w:t>
      </w:r>
      <w:r>
        <w:rPr>
          <w:spacing w:val="1"/>
        </w:rPr>
        <w:t xml:space="preserve"> </w:t>
      </w:r>
      <w:r>
        <w:t>jakiejkolwiek</w:t>
      </w:r>
      <w:r>
        <w:rPr>
          <w:spacing w:val="1"/>
        </w:rPr>
        <w:t xml:space="preserve"> </w:t>
      </w:r>
      <w:r>
        <w:t>decyzji</w:t>
      </w:r>
      <w:r>
        <w:rPr>
          <w:spacing w:val="1"/>
        </w:rPr>
        <w:t xml:space="preserve"> </w:t>
      </w:r>
      <w:r>
        <w:t>administracyjnej</w:t>
      </w:r>
      <w:r>
        <w:rPr>
          <w:spacing w:val="1"/>
        </w:rPr>
        <w:t xml:space="preserve"> </w:t>
      </w:r>
      <w:r>
        <w:t>lub</w:t>
      </w:r>
      <w:r>
        <w:rPr>
          <w:spacing w:val="1"/>
        </w:rPr>
        <w:t xml:space="preserve"> </w:t>
      </w:r>
      <w:r>
        <w:t>orzeczeniu</w:t>
      </w:r>
      <w:r>
        <w:rPr>
          <w:spacing w:val="1"/>
        </w:rPr>
        <w:t xml:space="preserve"> </w:t>
      </w:r>
      <w:r>
        <w:t>dotyczącym</w:t>
      </w:r>
      <w:r>
        <w:rPr>
          <w:spacing w:val="1"/>
        </w:rPr>
        <w:t xml:space="preserve"> </w:t>
      </w:r>
      <w:r>
        <w:t>przetwarzania</w:t>
      </w:r>
      <w:r>
        <w:rPr>
          <w:spacing w:val="1"/>
        </w:rPr>
        <w:t xml:space="preserve"> </w:t>
      </w:r>
      <w:r>
        <w:t>tych</w:t>
      </w:r>
      <w:r>
        <w:rPr>
          <w:spacing w:val="1"/>
        </w:rPr>
        <w:t xml:space="preserve"> </w:t>
      </w:r>
      <w:r>
        <w:t>danych,</w:t>
      </w:r>
      <w:r>
        <w:rPr>
          <w:spacing w:val="1"/>
        </w:rPr>
        <w:t xml:space="preserve"> </w:t>
      </w:r>
      <w:r>
        <w:t>skierowanych do Podmiotu przetwarzającego, a także</w:t>
      </w:r>
      <w:r>
        <w:rPr>
          <w:spacing w:val="1"/>
        </w:rPr>
        <w:t xml:space="preserve"> </w:t>
      </w:r>
      <w:r>
        <w:t>o wszelkich planowanych,</w:t>
      </w:r>
      <w:r>
        <w:rPr>
          <w:spacing w:val="1"/>
        </w:rPr>
        <w:t xml:space="preserve"> </w:t>
      </w:r>
      <w:r>
        <w:rPr>
          <w:spacing w:val="1"/>
        </w:rPr>
        <w:br w:type="textWrapping"/>
      </w:r>
      <w:r>
        <w:t>o</w:t>
      </w:r>
      <w:r>
        <w:rPr>
          <w:spacing w:val="49"/>
        </w:rPr>
        <w:t xml:space="preserve"> </w:t>
      </w:r>
      <w:r>
        <w:t>ile są wiadome,</w:t>
      </w:r>
      <w:r>
        <w:rPr>
          <w:spacing w:val="1"/>
        </w:rPr>
        <w:t xml:space="preserve"> </w:t>
      </w:r>
      <w:r>
        <w:t xml:space="preserve">lub realizowanych kontrolach i inspekcjach dotyczących przetwarzania </w:t>
      </w:r>
      <w:r>
        <w:br w:type="textWrapping"/>
      </w:r>
      <w:r>
        <w:t>w Podmiocie przetwarzającym</w:t>
      </w:r>
      <w:r>
        <w:rPr>
          <w:spacing w:val="-47"/>
        </w:rPr>
        <w:t xml:space="preserve"> </w:t>
      </w:r>
      <w:r>
        <w:t>tych danych osobowych, w szczególności prowadzonych przez inspektorów upoważnionych przez</w:t>
      </w:r>
      <w:r>
        <w:rPr>
          <w:spacing w:val="1"/>
        </w:rPr>
        <w:t xml:space="preserve"> </w:t>
      </w:r>
      <w:r>
        <w:t>organ</w:t>
      </w:r>
      <w:r>
        <w:rPr>
          <w:spacing w:val="1"/>
        </w:rPr>
        <w:t xml:space="preserve"> </w:t>
      </w:r>
      <w:r>
        <w:t>nadzorczy.</w:t>
      </w:r>
      <w:r>
        <w:rPr>
          <w:spacing w:val="1"/>
        </w:rPr>
        <w:t xml:space="preserve"> </w:t>
      </w:r>
      <w:r>
        <w:t>Niniejszy</w:t>
      </w:r>
      <w:r>
        <w:rPr>
          <w:spacing w:val="1"/>
        </w:rPr>
        <w:t xml:space="preserve"> </w:t>
      </w:r>
      <w:r>
        <w:t>ustęp</w:t>
      </w:r>
      <w:r>
        <w:rPr>
          <w:spacing w:val="1"/>
        </w:rPr>
        <w:t xml:space="preserve"> </w:t>
      </w:r>
      <w:r>
        <w:t>dotyczy</w:t>
      </w:r>
      <w:r>
        <w:rPr>
          <w:spacing w:val="1"/>
        </w:rPr>
        <w:t xml:space="preserve"> </w:t>
      </w:r>
      <w:r>
        <w:t>wyłącznie</w:t>
      </w:r>
      <w:r>
        <w:rPr>
          <w:spacing w:val="1"/>
        </w:rPr>
        <w:t xml:space="preserve"> </w:t>
      </w:r>
      <w:r>
        <w:t>danych</w:t>
      </w:r>
      <w:r>
        <w:rPr>
          <w:spacing w:val="1"/>
        </w:rPr>
        <w:t xml:space="preserve"> </w:t>
      </w:r>
      <w:r>
        <w:t>osobowych</w:t>
      </w:r>
      <w:r>
        <w:rPr>
          <w:spacing w:val="1"/>
        </w:rPr>
        <w:t xml:space="preserve"> </w:t>
      </w:r>
      <w:r>
        <w:t>powierzonych</w:t>
      </w:r>
      <w:r>
        <w:rPr>
          <w:spacing w:val="1"/>
        </w:rPr>
        <w:t xml:space="preserve"> </w:t>
      </w:r>
      <w:r>
        <w:t>przez</w:t>
      </w:r>
      <w:r>
        <w:rPr>
          <w:spacing w:val="-47"/>
        </w:rPr>
        <w:t xml:space="preserve"> </w:t>
      </w:r>
      <w:r>
        <w:t>Administratora</w:t>
      </w:r>
      <w:r>
        <w:rPr>
          <w:spacing w:val="-1"/>
        </w:rPr>
        <w:t xml:space="preserve"> </w:t>
      </w:r>
      <w:r>
        <w:t>danych.</w:t>
      </w:r>
    </w:p>
    <w:p w14:paraId="41EC1D8A">
      <w:pPr>
        <w:spacing w:before="120" w:after="0" w:line="259" w:lineRule="auto"/>
        <w:ind w:right="145" w:firstLine="0"/>
        <w:jc w:val="center"/>
        <w:rPr>
          <w:b/>
        </w:rPr>
      </w:pPr>
      <w:r>
        <w:rPr>
          <w:b/>
        </w:rPr>
        <w:t>§</w:t>
      </w:r>
      <w:r>
        <w:rPr>
          <w:b/>
          <w:spacing w:val="1"/>
        </w:rPr>
        <w:t xml:space="preserve"> </w:t>
      </w:r>
      <w:r>
        <w:rPr>
          <w:b/>
        </w:rPr>
        <w:t>7</w:t>
      </w:r>
    </w:p>
    <w:p w14:paraId="529FB1A8">
      <w:pPr>
        <w:spacing w:before="120" w:after="0" w:line="259" w:lineRule="auto"/>
        <w:ind w:left="1663" w:right="2081" w:firstLine="0"/>
        <w:jc w:val="center"/>
        <w:rPr>
          <w:b/>
        </w:rPr>
      </w:pPr>
      <w:r>
        <w:rPr>
          <w:b/>
        </w:rPr>
        <w:t>Czas</w:t>
      </w:r>
      <w:r>
        <w:rPr>
          <w:b/>
          <w:spacing w:val="-4"/>
        </w:rPr>
        <w:t xml:space="preserve"> </w:t>
      </w:r>
      <w:r>
        <w:rPr>
          <w:b/>
        </w:rPr>
        <w:t>obowiązywania</w:t>
      </w:r>
      <w:r>
        <w:rPr>
          <w:b/>
          <w:spacing w:val="-4"/>
        </w:rPr>
        <w:t xml:space="preserve"> </w:t>
      </w:r>
      <w:r>
        <w:rPr>
          <w:b/>
        </w:rPr>
        <w:t>umowy</w:t>
      </w:r>
    </w:p>
    <w:p w14:paraId="74CAD50A">
      <w:pPr>
        <w:pStyle w:val="5"/>
        <w:tabs>
          <w:tab w:val="left" w:pos="8931"/>
        </w:tabs>
        <w:spacing w:before="120" w:after="0" w:line="259" w:lineRule="auto"/>
        <w:ind w:right="4" w:firstLine="0"/>
        <w:jc w:val="both"/>
        <w:rPr>
          <w:sz w:val="20"/>
        </w:rPr>
      </w:pPr>
      <w:r>
        <w:t>Umowa zostaje zawarta na czas obowiązywania Umowy głównej. W celu uniknięcia wątpliwości,</w:t>
      </w:r>
      <w:r>
        <w:rPr>
          <w:spacing w:val="1"/>
        </w:rPr>
        <w:t xml:space="preserve"> </w:t>
      </w:r>
      <w:r>
        <w:t>rozwiązanie</w:t>
      </w:r>
      <w:r>
        <w:rPr>
          <w:spacing w:val="-3"/>
        </w:rPr>
        <w:t xml:space="preserve"> </w:t>
      </w:r>
      <w:r>
        <w:t>Umowy głównej</w:t>
      </w:r>
      <w:r>
        <w:rPr>
          <w:spacing w:val="1"/>
        </w:rPr>
        <w:t xml:space="preserve"> </w:t>
      </w:r>
      <w:r>
        <w:t>skutkuje rozwiązaniem</w:t>
      </w:r>
      <w:r>
        <w:rPr>
          <w:spacing w:val="1"/>
        </w:rPr>
        <w:t xml:space="preserve"> </w:t>
      </w:r>
      <w:r>
        <w:t>niniejszej Umowy.</w:t>
      </w:r>
    </w:p>
    <w:p w14:paraId="21603FCD">
      <w:pPr>
        <w:spacing w:before="120" w:after="0" w:line="259" w:lineRule="auto"/>
        <w:jc w:val="center"/>
        <w:rPr>
          <w:b/>
        </w:rPr>
      </w:pPr>
    </w:p>
    <w:p w14:paraId="3DD4805A">
      <w:pPr>
        <w:spacing w:before="120" w:after="0" w:line="259" w:lineRule="auto"/>
        <w:jc w:val="center"/>
        <w:rPr>
          <w:b/>
        </w:rPr>
      </w:pPr>
      <w:r>
        <w:rPr>
          <w:b/>
        </w:rPr>
        <w:t>§</w:t>
      </w:r>
      <w:r>
        <w:rPr>
          <w:b/>
          <w:spacing w:val="1"/>
        </w:rPr>
        <w:t xml:space="preserve"> </w:t>
      </w:r>
      <w:r>
        <w:rPr>
          <w:b/>
        </w:rPr>
        <w:t>8</w:t>
      </w:r>
    </w:p>
    <w:p w14:paraId="388ADFA0">
      <w:pPr>
        <w:spacing w:before="120" w:after="0" w:line="259" w:lineRule="auto"/>
        <w:ind w:left="1663" w:right="2081" w:firstLine="0"/>
        <w:jc w:val="center"/>
        <w:rPr>
          <w:b/>
        </w:rPr>
      </w:pPr>
      <w:r>
        <w:rPr>
          <w:b/>
        </w:rPr>
        <w:t>Rozwiązanie</w:t>
      </w:r>
      <w:r>
        <w:rPr>
          <w:b/>
          <w:spacing w:val="-5"/>
        </w:rPr>
        <w:t xml:space="preserve"> </w:t>
      </w:r>
      <w:r>
        <w:rPr>
          <w:b/>
        </w:rPr>
        <w:t>umowy</w:t>
      </w:r>
    </w:p>
    <w:p w14:paraId="2767700C">
      <w:pPr>
        <w:pStyle w:val="29"/>
        <w:numPr>
          <w:ilvl w:val="0"/>
          <w:numId w:val="38"/>
        </w:numPr>
        <w:tabs>
          <w:tab w:val="left" w:pos="652"/>
          <w:tab w:val="left" w:pos="8931"/>
        </w:tabs>
        <w:spacing w:before="120" w:after="0" w:line="259" w:lineRule="auto"/>
        <w:ind w:left="567" w:right="4" w:hanging="567"/>
        <w:rPr>
          <w:sz w:val="20"/>
        </w:rPr>
      </w:pPr>
      <w:r>
        <w:t>Administrator danych jest upoważniony do rozwiązania niniejszej umowy z miesięcznym okresem</w:t>
      </w:r>
      <w:r>
        <w:rPr>
          <w:spacing w:val="1"/>
        </w:rPr>
        <w:t xml:space="preserve"> </w:t>
      </w:r>
      <w:r>
        <w:t>wypowiedzenia</w:t>
      </w:r>
      <w:r>
        <w:rPr>
          <w:spacing w:val="1"/>
        </w:rPr>
        <w:t xml:space="preserve"> </w:t>
      </w:r>
      <w:r>
        <w:t>bez</w:t>
      </w:r>
      <w:r>
        <w:rPr>
          <w:spacing w:val="1"/>
        </w:rPr>
        <w:t xml:space="preserve"> </w:t>
      </w:r>
      <w:r>
        <w:t>podania</w:t>
      </w:r>
      <w:r>
        <w:rPr>
          <w:spacing w:val="1"/>
        </w:rPr>
        <w:t xml:space="preserve"> </w:t>
      </w:r>
      <w:r>
        <w:t>przyczyn,</w:t>
      </w:r>
      <w:r>
        <w:rPr>
          <w:spacing w:val="1"/>
        </w:rPr>
        <w:t xml:space="preserve"> </w:t>
      </w:r>
      <w:r>
        <w:t>ze</w:t>
      </w:r>
      <w:r>
        <w:rPr>
          <w:spacing w:val="1"/>
        </w:rPr>
        <w:t xml:space="preserve"> </w:t>
      </w:r>
      <w:r>
        <w:t>skutkiem</w:t>
      </w:r>
      <w:r>
        <w:rPr>
          <w:spacing w:val="1"/>
        </w:rPr>
        <w:t xml:space="preserve"> </w:t>
      </w:r>
      <w:r>
        <w:t>na</w:t>
      </w:r>
      <w:r>
        <w:rPr>
          <w:spacing w:val="1"/>
        </w:rPr>
        <w:t xml:space="preserve"> </w:t>
      </w:r>
      <w:r>
        <w:t>koniec</w:t>
      </w:r>
      <w:r>
        <w:rPr>
          <w:spacing w:val="1"/>
        </w:rPr>
        <w:t xml:space="preserve"> </w:t>
      </w:r>
      <w:r>
        <w:t>miesiąca</w:t>
      </w:r>
      <w:r>
        <w:rPr>
          <w:spacing w:val="50"/>
        </w:rPr>
        <w:t xml:space="preserve"> </w:t>
      </w:r>
      <w:r>
        <w:t>kalendarzowego</w:t>
      </w:r>
      <w:r>
        <w:rPr>
          <w:spacing w:val="1"/>
        </w:rPr>
        <w:t xml:space="preserve"> </w:t>
      </w:r>
      <w:r>
        <w:t>następującego po</w:t>
      </w:r>
      <w:r>
        <w:rPr>
          <w:spacing w:val="-4"/>
        </w:rPr>
        <w:t xml:space="preserve"> </w:t>
      </w:r>
      <w:r>
        <w:t>miesiącu</w:t>
      </w:r>
      <w:r>
        <w:rPr>
          <w:spacing w:val="-4"/>
        </w:rPr>
        <w:t xml:space="preserve">, </w:t>
      </w:r>
      <w:r>
        <w:t>w</w:t>
      </w:r>
      <w:r>
        <w:rPr>
          <w:spacing w:val="1"/>
        </w:rPr>
        <w:t xml:space="preserve"> </w:t>
      </w:r>
      <w:r>
        <w:t>którym</w:t>
      </w:r>
      <w:r>
        <w:rPr>
          <w:spacing w:val="-2"/>
        </w:rPr>
        <w:t xml:space="preserve"> </w:t>
      </w:r>
      <w:r>
        <w:t>oświadczenie</w:t>
      </w:r>
      <w:r>
        <w:rPr>
          <w:spacing w:val="1"/>
        </w:rPr>
        <w:t xml:space="preserve"> </w:t>
      </w:r>
      <w:r>
        <w:t>to</w:t>
      </w:r>
      <w:r>
        <w:rPr>
          <w:spacing w:val="-1"/>
        </w:rPr>
        <w:t xml:space="preserve"> </w:t>
      </w:r>
      <w:r>
        <w:t>zostało złożone.</w:t>
      </w:r>
    </w:p>
    <w:p w14:paraId="6170EF3D">
      <w:pPr>
        <w:pStyle w:val="29"/>
        <w:numPr>
          <w:ilvl w:val="0"/>
          <w:numId w:val="38"/>
        </w:numPr>
        <w:tabs>
          <w:tab w:val="left" w:pos="709"/>
          <w:tab w:val="left" w:pos="8931"/>
        </w:tabs>
        <w:spacing w:before="120" w:after="0" w:line="259" w:lineRule="auto"/>
        <w:ind w:left="567" w:right="4" w:hanging="567"/>
        <w:rPr>
          <w:sz w:val="20"/>
        </w:rPr>
      </w:pPr>
      <w:r>
        <w:t>Administrator</w:t>
      </w:r>
      <w:r>
        <w:rPr>
          <w:spacing w:val="1"/>
        </w:rPr>
        <w:t xml:space="preserve"> </w:t>
      </w:r>
      <w:r>
        <w:t>danych</w:t>
      </w:r>
      <w:r>
        <w:rPr>
          <w:spacing w:val="1"/>
        </w:rPr>
        <w:t xml:space="preserve"> </w:t>
      </w:r>
      <w:r>
        <w:t>może</w:t>
      </w:r>
      <w:r>
        <w:rPr>
          <w:spacing w:val="1"/>
        </w:rPr>
        <w:t xml:space="preserve"> </w:t>
      </w:r>
      <w:r>
        <w:t>rozwiązać</w:t>
      </w:r>
      <w:r>
        <w:rPr>
          <w:spacing w:val="1"/>
        </w:rPr>
        <w:t xml:space="preserve"> </w:t>
      </w:r>
      <w:r>
        <w:t>niniejszą</w:t>
      </w:r>
      <w:r>
        <w:rPr>
          <w:spacing w:val="1"/>
        </w:rPr>
        <w:t xml:space="preserve"> </w:t>
      </w:r>
      <w:r>
        <w:t>umowę</w:t>
      </w:r>
      <w:r>
        <w:rPr>
          <w:spacing w:val="1"/>
        </w:rPr>
        <w:t xml:space="preserve"> </w:t>
      </w:r>
      <w:r>
        <w:t>ze</w:t>
      </w:r>
      <w:r>
        <w:rPr>
          <w:spacing w:val="1"/>
        </w:rPr>
        <w:t xml:space="preserve"> </w:t>
      </w:r>
      <w:r>
        <w:t>skutkiem</w:t>
      </w:r>
      <w:r>
        <w:rPr>
          <w:spacing w:val="1"/>
        </w:rPr>
        <w:t xml:space="preserve"> </w:t>
      </w:r>
      <w:r>
        <w:t>natychmiastowym,</w:t>
      </w:r>
      <w:r>
        <w:rPr>
          <w:spacing w:val="1"/>
        </w:rPr>
        <w:t xml:space="preserve"> </w:t>
      </w:r>
      <w:r>
        <w:t>gdy</w:t>
      </w:r>
      <w:r>
        <w:rPr>
          <w:spacing w:val="1"/>
        </w:rPr>
        <w:t xml:space="preserve"> </w:t>
      </w:r>
      <w:r>
        <w:t>Podmiot</w:t>
      </w:r>
      <w:r>
        <w:rPr>
          <w:spacing w:val="-1"/>
        </w:rPr>
        <w:t xml:space="preserve"> </w:t>
      </w:r>
      <w:r>
        <w:t>przetwarzający:</w:t>
      </w:r>
    </w:p>
    <w:p w14:paraId="378753A8">
      <w:pPr>
        <w:pStyle w:val="29"/>
        <w:numPr>
          <w:ilvl w:val="0"/>
          <w:numId w:val="39"/>
        </w:numPr>
        <w:tabs>
          <w:tab w:val="left" w:pos="851"/>
          <w:tab w:val="left" w:pos="993"/>
        </w:tabs>
        <w:spacing w:before="120" w:after="0" w:line="259" w:lineRule="auto"/>
        <w:ind w:left="851" w:right="4" w:hanging="284"/>
        <w:rPr>
          <w:sz w:val="20"/>
        </w:rPr>
      </w:pPr>
      <w:r>
        <w:t>pomimo zobowiązania go do usunięcia uchybień stwierdzonych podczas kontroli nie usunie ich w</w:t>
      </w:r>
      <w:r>
        <w:rPr>
          <w:spacing w:val="1"/>
        </w:rPr>
        <w:t xml:space="preserve"> </w:t>
      </w:r>
      <w:r>
        <w:t>wyznaczonym</w:t>
      </w:r>
      <w:r>
        <w:rPr>
          <w:spacing w:val="-3"/>
        </w:rPr>
        <w:t xml:space="preserve"> </w:t>
      </w:r>
      <w:r>
        <w:t>terminie.</w:t>
      </w:r>
    </w:p>
    <w:p w14:paraId="60C976CC">
      <w:pPr>
        <w:pStyle w:val="29"/>
        <w:numPr>
          <w:ilvl w:val="0"/>
          <w:numId w:val="39"/>
        </w:numPr>
        <w:tabs>
          <w:tab w:val="left" w:pos="851"/>
          <w:tab w:val="left" w:pos="993"/>
        </w:tabs>
        <w:spacing w:before="120" w:after="0" w:line="259" w:lineRule="auto"/>
        <w:ind w:left="851" w:right="4" w:hanging="284"/>
        <w:rPr>
          <w:sz w:val="20"/>
        </w:rPr>
      </w:pPr>
      <w:r>
        <w:t>przetwarza</w:t>
      </w:r>
      <w:r>
        <w:rPr>
          <w:spacing w:val="-3"/>
        </w:rPr>
        <w:t xml:space="preserve"> </w:t>
      </w:r>
      <w:r>
        <w:t>dane</w:t>
      </w:r>
      <w:r>
        <w:rPr>
          <w:spacing w:val="-1"/>
        </w:rPr>
        <w:t xml:space="preserve"> </w:t>
      </w:r>
      <w:r>
        <w:t>osobowe</w:t>
      </w:r>
      <w:r>
        <w:rPr>
          <w:spacing w:val="-4"/>
        </w:rPr>
        <w:t xml:space="preserve"> </w:t>
      </w:r>
      <w:r>
        <w:t>w</w:t>
      </w:r>
      <w:r>
        <w:rPr>
          <w:spacing w:val="-2"/>
        </w:rPr>
        <w:t xml:space="preserve"> </w:t>
      </w:r>
      <w:r>
        <w:t>sposób</w:t>
      </w:r>
      <w:r>
        <w:rPr>
          <w:spacing w:val="-3"/>
        </w:rPr>
        <w:t xml:space="preserve"> </w:t>
      </w:r>
      <w:r>
        <w:t>niezgodny</w:t>
      </w:r>
      <w:r>
        <w:rPr>
          <w:spacing w:val="-3"/>
        </w:rPr>
        <w:t xml:space="preserve"> </w:t>
      </w:r>
      <w:r>
        <w:t>z</w:t>
      </w:r>
      <w:r>
        <w:rPr>
          <w:spacing w:val="-2"/>
        </w:rPr>
        <w:t xml:space="preserve"> </w:t>
      </w:r>
      <w:r>
        <w:t>umową</w:t>
      </w:r>
      <w:r>
        <w:rPr>
          <w:spacing w:val="-2"/>
        </w:rPr>
        <w:t xml:space="preserve"> </w:t>
      </w:r>
      <w:r>
        <w:t>lub</w:t>
      </w:r>
      <w:r>
        <w:rPr>
          <w:spacing w:val="-4"/>
        </w:rPr>
        <w:t xml:space="preserve"> </w:t>
      </w:r>
      <w:r>
        <w:t>niezgodny</w:t>
      </w:r>
      <w:r>
        <w:rPr>
          <w:spacing w:val="-2"/>
        </w:rPr>
        <w:t xml:space="preserve"> </w:t>
      </w:r>
      <w:r>
        <w:t>z</w:t>
      </w:r>
      <w:r>
        <w:rPr>
          <w:spacing w:val="-2"/>
        </w:rPr>
        <w:t xml:space="preserve"> </w:t>
      </w:r>
      <w:r>
        <w:t>Rozporządzeniem.</w:t>
      </w:r>
    </w:p>
    <w:p w14:paraId="40823836">
      <w:pPr>
        <w:pStyle w:val="29"/>
        <w:numPr>
          <w:ilvl w:val="0"/>
          <w:numId w:val="39"/>
        </w:numPr>
        <w:tabs>
          <w:tab w:val="left" w:pos="851"/>
          <w:tab w:val="left" w:pos="993"/>
        </w:tabs>
        <w:spacing w:before="120" w:after="0" w:line="259" w:lineRule="auto"/>
        <w:ind w:left="851" w:right="4" w:hanging="284"/>
        <w:rPr>
          <w:sz w:val="20"/>
        </w:rPr>
      </w:pPr>
      <w:r>
        <w:t>powierzył</w:t>
      </w:r>
      <w:r>
        <w:rPr>
          <w:spacing w:val="1"/>
        </w:rPr>
        <w:t xml:space="preserve"> </w:t>
      </w:r>
      <w:r>
        <w:t>przetwarzanie</w:t>
      </w:r>
      <w:r>
        <w:rPr>
          <w:spacing w:val="1"/>
        </w:rPr>
        <w:t xml:space="preserve"> </w:t>
      </w:r>
      <w:r>
        <w:t>danych</w:t>
      </w:r>
      <w:r>
        <w:rPr>
          <w:spacing w:val="1"/>
        </w:rPr>
        <w:t xml:space="preserve"> </w:t>
      </w:r>
      <w:r>
        <w:t>osobowych</w:t>
      </w:r>
      <w:r>
        <w:rPr>
          <w:spacing w:val="1"/>
        </w:rPr>
        <w:t xml:space="preserve"> </w:t>
      </w:r>
      <w:r>
        <w:t>innemu</w:t>
      </w:r>
      <w:r>
        <w:rPr>
          <w:spacing w:val="1"/>
        </w:rPr>
        <w:t xml:space="preserve"> </w:t>
      </w:r>
      <w:r>
        <w:t>podmiotowi</w:t>
      </w:r>
      <w:r>
        <w:rPr>
          <w:spacing w:val="1"/>
        </w:rPr>
        <w:t xml:space="preserve"> </w:t>
      </w:r>
      <w:r>
        <w:t>bez</w:t>
      </w:r>
      <w:r>
        <w:rPr>
          <w:spacing w:val="1"/>
        </w:rPr>
        <w:t xml:space="preserve"> </w:t>
      </w:r>
      <w:r>
        <w:t>zgody</w:t>
      </w:r>
      <w:r>
        <w:rPr>
          <w:spacing w:val="1"/>
        </w:rPr>
        <w:t xml:space="preserve"> </w:t>
      </w:r>
      <w:r>
        <w:t>Administratora</w:t>
      </w:r>
      <w:r>
        <w:rPr>
          <w:spacing w:val="1"/>
        </w:rPr>
        <w:t xml:space="preserve"> </w:t>
      </w:r>
      <w:r>
        <w:t>danych.</w:t>
      </w:r>
    </w:p>
    <w:p w14:paraId="275310AD">
      <w:pPr>
        <w:tabs>
          <w:tab w:val="left" w:pos="284"/>
        </w:tabs>
        <w:spacing w:before="120" w:after="0" w:line="259" w:lineRule="auto"/>
        <w:jc w:val="center"/>
        <w:rPr>
          <w:b/>
        </w:rPr>
      </w:pPr>
      <w:r>
        <w:rPr>
          <w:b/>
        </w:rPr>
        <w:t>§</w:t>
      </w:r>
      <w:r>
        <w:rPr>
          <w:b/>
          <w:spacing w:val="1"/>
        </w:rPr>
        <w:t xml:space="preserve"> </w:t>
      </w:r>
      <w:r>
        <w:rPr>
          <w:b/>
        </w:rPr>
        <w:t>9</w:t>
      </w:r>
    </w:p>
    <w:p w14:paraId="1806C2E5">
      <w:pPr>
        <w:spacing w:before="120" w:after="0" w:line="259" w:lineRule="auto"/>
        <w:ind w:left="1665" w:right="2081" w:firstLine="0"/>
        <w:jc w:val="center"/>
        <w:rPr>
          <w:b/>
        </w:rPr>
      </w:pPr>
      <w:r>
        <w:rPr>
          <w:b/>
        </w:rPr>
        <w:t>Zasady</w:t>
      </w:r>
      <w:r>
        <w:rPr>
          <w:b/>
          <w:spacing w:val="-4"/>
        </w:rPr>
        <w:t xml:space="preserve"> </w:t>
      </w:r>
      <w:r>
        <w:rPr>
          <w:b/>
        </w:rPr>
        <w:t>zachowania</w:t>
      </w:r>
      <w:r>
        <w:rPr>
          <w:b/>
          <w:spacing w:val="-4"/>
        </w:rPr>
        <w:t xml:space="preserve"> </w:t>
      </w:r>
      <w:r>
        <w:rPr>
          <w:b/>
        </w:rPr>
        <w:t>poufności</w:t>
      </w:r>
    </w:p>
    <w:p w14:paraId="40404FC6">
      <w:pPr>
        <w:pStyle w:val="29"/>
        <w:numPr>
          <w:ilvl w:val="0"/>
          <w:numId w:val="40"/>
        </w:numPr>
        <w:tabs>
          <w:tab w:val="left" w:pos="642"/>
          <w:tab w:val="left" w:pos="8789"/>
        </w:tabs>
        <w:spacing w:before="120" w:after="0" w:line="259" w:lineRule="auto"/>
        <w:ind w:left="567" w:right="4" w:hanging="567"/>
        <w:rPr>
          <w:sz w:val="20"/>
        </w:rPr>
      </w:pPr>
      <w:r>
        <w:t>Podmiot przetwarzający zobowiązuje się do zachowania w tajemnicy wszelkich informacji, danych,</w:t>
      </w:r>
      <w:r>
        <w:rPr>
          <w:spacing w:val="1"/>
        </w:rPr>
        <w:t xml:space="preserve"> </w:t>
      </w:r>
      <w:r>
        <w:t>materiałów,</w:t>
      </w:r>
      <w:r>
        <w:rPr>
          <w:spacing w:val="1"/>
        </w:rPr>
        <w:t xml:space="preserve"> </w:t>
      </w:r>
      <w:r>
        <w:t>dokumentów</w:t>
      </w:r>
      <w:r>
        <w:rPr>
          <w:spacing w:val="1"/>
        </w:rPr>
        <w:t xml:space="preserve"> </w:t>
      </w:r>
      <w:r>
        <w:t>i</w:t>
      </w:r>
      <w:r>
        <w:rPr>
          <w:spacing w:val="1"/>
        </w:rPr>
        <w:t xml:space="preserve"> </w:t>
      </w:r>
      <w:r>
        <w:t>danych</w:t>
      </w:r>
      <w:r>
        <w:rPr>
          <w:spacing w:val="1"/>
        </w:rPr>
        <w:t xml:space="preserve"> </w:t>
      </w:r>
      <w:r>
        <w:t>osobowych</w:t>
      </w:r>
      <w:r>
        <w:rPr>
          <w:spacing w:val="1"/>
        </w:rPr>
        <w:t xml:space="preserve"> </w:t>
      </w:r>
      <w:r>
        <w:t>otrzymanych</w:t>
      </w:r>
      <w:r>
        <w:rPr>
          <w:spacing w:val="1"/>
        </w:rPr>
        <w:t xml:space="preserve"> </w:t>
      </w:r>
      <w:r>
        <w:t>od</w:t>
      </w:r>
      <w:r>
        <w:rPr>
          <w:spacing w:val="1"/>
        </w:rPr>
        <w:t xml:space="preserve"> </w:t>
      </w:r>
      <w:r>
        <w:t>Administratora</w:t>
      </w:r>
      <w:r>
        <w:rPr>
          <w:spacing w:val="1"/>
        </w:rPr>
        <w:t xml:space="preserve"> </w:t>
      </w:r>
      <w:r>
        <w:t>danych</w:t>
      </w:r>
      <w:r>
        <w:rPr>
          <w:spacing w:val="1"/>
        </w:rPr>
        <w:t xml:space="preserve"> </w:t>
      </w:r>
      <w:r>
        <w:t>i</w:t>
      </w:r>
      <w:r>
        <w:rPr>
          <w:spacing w:val="1"/>
        </w:rPr>
        <w:t xml:space="preserve"> </w:t>
      </w:r>
      <w:r>
        <w:t>od</w:t>
      </w:r>
      <w:r>
        <w:rPr>
          <w:spacing w:val="1"/>
        </w:rPr>
        <w:t xml:space="preserve"> </w:t>
      </w:r>
      <w:r>
        <w:t>współpracujących z nim osób oraz danych uzyskanych w jakikolwiek inny sposób, zamierzony czy</w:t>
      </w:r>
      <w:r>
        <w:rPr>
          <w:spacing w:val="1"/>
        </w:rPr>
        <w:t xml:space="preserve"> </w:t>
      </w:r>
      <w:r>
        <w:t>przypadkowy</w:t>
      </w:r>
      <w:r>
        <w:rPr>
          <w:spacing w:val="-3"/>
        </w:rPr>
        <w:t xml:space="preserve"> </w:t>
      </w:r>
      <w:r>
        <w:t>w</w:t>
      </w:r>
      <w:r>
        <w:rPr>
          <w:spacing w:val="1"/>
        </w:rPr>
        <w:t xml:space="preserve"> </w:t>
      </w:r>
      <w:r>
        <w:t>formie ustnej,</w:t>
      </w:r>
      <w:r>
        <w:rPr>
          <w:spacing w:val="1"/>
        </w:rPr>
        <w:t xml:space="preserve"> </w:t>
      </w:r>
      <w:r>
        <w:t>pisemnej</w:t>
      </w:r>
      <w:r>
        <w:rPr>
          <w:spacing w:val="1"/>
        </w:rPr>
        <w:t xml:space="preserve"> </w:t>
      </w:r>
      <w:r>
        <w:t>lub</w:t>
      </w:r>
      <w:r>
        <w:rPr>
          <w:spacing w:val="-4"/>
        </w:rPr>
        <w:t xml:space="preserve"> </w:t>
      </w:r>
      <w:r>
        <w:t>elektronicznej (,, dane</w:t>
      </w:r>
      <w:r>
        <w:rPr>
          <w:spacing w:val="1"/>
        </w:rPr>
        <w:t xml:space="preserve"> </w:t>
      </w:r>
      <w:r>
        <w:t>poufne”).</w:t>
      </w:r>
    </w:p>
    <w:p w14:paraId="5C9D9FF2">
      <w:pPr>
        <w:pStyle w:val="29"/>
        <w:numPr>
          <w:ilvl w:val="0"/>
          <w:numId w:val="40"/>
        </w:numPr>
        <w:tabs>
          <w:tab w:val="left" w:pos="659"/>
          <w:tab w:val="left" w:pos="8789"/>
        </w:tabs>
        <w:spacing w:before="120" w:after="0" w:line="259" w:lineRule="auto"/>
        <w:ind w:left="567" w:right="4" w:hanging="567"/>
        <w:rPr>
          <w:sz w:val="20"/>
        </w:rPr>
      </w:pPr>
      <w:r>
        <w:t>Podmiot przetwarzający oświadcza, że w związku ze zobowiązaniem do zachowania w tajemnicy</w:t>
      </w:r>
      <w:r>
        <w:rPr>
          <w:spacing w:val="1"/>
        </w:rPr>
        <w:t xml:space="preserve"> </w:t>
      </w:r>
      <w:r>
        <w:t>danych poufnych nie będą one wykorzystywane, ujawniane ani udostępniane bez pisemnej zgody</w:t>
      </w:r>
      <w:r>
        <w:rPr>
          <w:spacing w:val="1"/>
        </w:rPr>
        <w:t xml:space="preserve"> </w:t>
      </w:r>
      <w:r>
        <w:t>Administratora</w:t>
      </w:r>
      <w:r>
        <w:rPr>
          <w:spacing w:val="1"/>
        </w:rPr>
        <w:t xml:space="preserve"> </w:t>
      </w:r>
      <w:r>
        <w:t>danych</w:t>
      </w:r>
      <w:r>
        <w:rPr>
          <w:spacing w:val="1"/>
        </w:rPr>
        <w:t xml:space="preserve"> </w:t>
      </w:r>
      <w:r>
        <w:t>w</w:t>
      </w:r>
      <w:r>
        <w:rPr>
          <w:spacing w:val="1"/>
        </w:rPr>
        <w:t xml:space="preserve"> </w:t>
      </w:r>
      <w:r>
        <w:t>innym</w:t>
      </w:r>
      <w:r>
        <w:rPr>
          <w:spacing w:val="1"/>
        </w:rPr>
        <w:t xml:space="preserve"> </w:t>
      </w:r>
      <w:r>
        <w:t>celu</w:t>
      </w:r>
      <w:r>
        <w:rPr>
          <w:spacing w:val="1"/>
        </w:rPr>
        <w:t xml:space="preserve"> </w:t>
      </w:r>
      <w:r>
        <w:t>niż</w:t>
      </w:r>
      <w:r>
        <w:rPr>
          <w:spacing w:val="1"/>
        </w:rPr>
        <w:t xml:space="preserve"> </w:t>
      </w:r>
      <w:r>
        <w:t>wykonanie</w:t>
      </w:r>
      <w:r>
        <w:rPr>
          <w:spacing w:val="1"/>
        </w:rPr>
        <w:t xml:space="preserve"> </w:t>
      </w:r>
      <w:r>
        <w:t>umowy,</w:t>
      </w:r>
      <w:r>
        <w:rPr>
          <w:spacing w:val="1"/>
        </w:rPr>
        <w:t xml:space="preserve"> </w:t>
      </w:r>
      <w:r>
        <w:t>chyba</w:t>
      </w:r>
      <w:r>
        <w:rPr>
          <w:spacing w:val="1"/>
        </w:rPr>
        <w:t xml:space="preserve"> </w:t>
      </w:r>
      <w:r>
        <w:t>że</w:t>
      </w:r>
      <w:r>
        <w:rPr>
          <w:spacing w:val="1"/>
        </w:rPr>
        <w:t xml:space="preserve"> </w:t>
      </w:r>
      <w:r>
        <w:t>konieczność</w:t>
      </w:r>
      <w:r>
        <w:rPr>
          <w:spacing w:val="1"/>
        </w:rPr>
        <w:t xml:space="preserve"> </w:t>
      </w:r>
      <w:r>
        <w:t>ujawnienia</w:t>
      </w:r>
      <w:r>
        <w:rPr>
          <w:spacing w:val="1"/>
        </w:rPr>
        <w:t xml:space="preserve"> </w:t>
      </w:r>
      <w:r>
        <w:t>posiadanych</w:t>
      </w:r>
      <w:r>
        <w:rPr>
          <w:spacing w:val="-1"/>
        </w:rPr>
        <w:t xml:space="preserve"> </w:t>
      </w:r>
      <w:r>
        <w:t>informacji</w:t>
      </w:r>
      <w:r>
        <w:rPr>
          <w:spacing w:val="-3"/>
        </w:rPr>
        <w:t xml:space="preserve"> </w:t>
      </w:r>
      <w:r>
        <w:t>wynika z</w:t>
      </w:r>
      <w:r>
        <w:rPr>
          <w:spacing w:val="-1"/>
        </w:rPr>
        <w:t xml:space="preserve"> </w:t>
      </w:r>
      <w:r>
        <w:t>obowiązujących przepisów</w:t>
      </w:r>
      <w:r>
        <w:rPr>
          <w:spacing w:val="1"/>
        </w:rPr>
        <w:t xml:space="preserve"> </w:t>
      </w:r>
      <w:r>
        <w:t>prawa</w:t>
      </w:r>
      <w:r>
        <w:rPr>
          <w:spacing w:val="-1"/>
        </w:rPr>
        <w:t xml:space="preserve"> </w:t>
      </w:r>
      <w:r>
        <w:t>lub</w:t>
      </w:r>
      <w:r>
        <w:rPr>
          <w:spacing w:val="-1"/>
        </w:rPr>
        <w:t xml:space="preserve"> </w:t>
      </w:r>
      <w:r>
        <w:t>umowy.</w:t>
      </w:r>
    </w:p>
    <w:p w14:paraId="7866278C">
      <w:pPr>
        <w:spacing w:before="120" w:after="0" w:line="259" w:lineRule="auto"/>
        <w:ind w:left="1667" w:right="2081" w:firstLine="0"/>
        <w:jc w:val="center"/>
        <w:rPr>
          <w:b/>
        </w:rPr>
      </w:pPr>
      <w:r>
        <w:rPr>
          <w:b/>
        </w:rPr>
        <w:t>§</w:t>
      </w:r>
      <w:r>
        <w:rPr>
          <w:b/>
          <w:spacing w:val="-1"/>
        </w:rPr>
        <w:t xml:space="preserve"> </w:t>
      </w:r>
      <w:r>
        <w:rPr>
          <w:b/>
        </w:rPr>
        <w:t>10</w:t>
      </w:r>
    </w:p>
    <w:p w14:paraId="73716BB4">
      <w:pPr>
        <w:spacing w:before="120" w:after="0" w:line="259" w:lineRule="auto"/>
        <w:ind w:left="1667" w:right="2081" w:firstLine="0"/>
        <w:jc w:val="center"/>
        <w:rPr>
          <w:b/>
        </w:rPr>
      </w:pPr>
      <w:r>
        <w:rPr>
          <w:b/>
        </w:rPr>
        <w:t>Postanowienia</w:t>
      </w:r>
      <w:r>
        <w:rPr>
          <w:b/>
          <w:spacing w:val="-4"/>
        </w:rPr>
        <w:t xml:space="preserve"> </w:t>
      </w:r>
      <w:r>
        <w:rPr>
          <w:b/>
        </w:rPr>
        <w:t>końcowe</w:t>
      </w:r>
    </w:p>
    <w:p w14:paraId="2E3F108F">
      <w:pPr>
        <w:pStyle w:val="29"/>
        <w:numPr>
          <w:ilvl w:val="0"/>
          <w:numId w:val="41"/>
        </w:numPr>
        <w:tabs>
          <w:tab w:val="left" w:pos="567"/>
        </w:tabs>
        <w:spacing w:before="120" w:after="0" w:line="259" w:lineRule="auto"/>
        <w:ind w:left="567" w:hanging="567"/>
        <w:rPr>
          <w:sz w:val="20"/>
        </w:rPr>
      </w:pPr>
      <w:r>
        <w:t>Umowa</w:t>
      </w:r>
      <w:r>
        <w:rPr>
          <w:spacing w:val="-2"/>
        </w:rPr>
        <w:t xml:space="preserve"> </w:t>
      </w:r>
      <w:r>
        <w:t>została</w:t>
      </w:r>
      <w:r>
        <w:rPr>
          <w:spacing w:val="-4"/>
        </w:rPr>
        <w:t xml:space="preserve"> </w:t>
      </w:r>
      <w:r>
        <w:t>zawarta</w:t>
      </w:r>
      <w:r>
        <w:rPr>
          <w:spacing w:val="-3"/>
        </w:rPr>
        <w:t xml:space="preserve"> </w:t>
      </w:r>
      <w:r>
        <w:t>w</w:t>
      </w:r>
      <w:r>
        <w:rPr>
          <w:spacing w:val="-1"/>
        </w:rPr>
        <w:t xml:space="preserve"> </w:t>
      </w:r>
      <w:r>
        <w:t>dwóch</w:t>
      </w:r>
      <w:r>
        <w:rPr>
          <w:spacing w:val="-1"/>
        </w:rPr>
        <w:t xml:space="preserve"> </w:t>
      </w:r>
      <w:r>
        <w:t>jednobrzmiących</w:t>
      </w:r>
      <w:r>
        <w:rPr>
          <w:spacing w:val="-4"/>
        </w:rPr>
        <w:t xml:space="preserve"> </w:t>
      </w:r>
      <w:r>
        <w:t>egzemplarzach</w:t>
      </w:r>
      <w:r>
        <w:rPr>
          <w:spacing w:val="-2"/>
        </w:rPr>
        <w:t xml:space="preserve"> </w:t>
      </w:r>
      <w:r>
        <w:t>dla</w:t>
      </w:r>
      <w:r>
        <w:rPr>
          <w:spacing w:val="-5"/>
        </w:rPr>
        <w:t xml:space="preserve"> </w:t>
      </w:r>
      <w:r>
        <w:t>każdej ze stron.</w:t>
      </w:r>
    </w:p>
    <w:p w14:paraId="7B983DF1">
      <w:pPr>
        <w:pStyle w:val="29"/>
        <w:numPr>
          <w:ilvl w:val="0"/>
          <w:numId w:val="41"/>
        </w:numPr>
        <w:tabs>
          <w:tab w:val="left" w:pos="567"/>
        </w:tabs>
        <w:spacing w:before="120" w:after="0" w:line="259" w:lineRule="auto"/>
        <w:ind w:left="567" w:hanging="567"/>
        <w:rPr>
          <w:sz w:val="20"/>
        </w:rPr>
      </w:pPr>
      <w:r>
        <w:t>W</w:t>
      </w:r>
      <w:r>
        <w:rPr>
          <w:spacing w:val="1"/>
        </w:rPr>
        <w:t xml:space="preserve"> </w:t>
      </w:r>
      <w:r>
        <w:t>sprawach</w:t>
      </w:r>
      <w:r>
        <w:rPr>
          <w:spacing w:val="1"/>
        </w:rPr>
        <w:t xml:space="preserve"> </w:t>
      </w:r>
      <w:r>
        <w:t>nieuregulowanych</w:t>
      </w:r>
      <w:r>
        <w:rPr>
          <w:spacing w:val="1"/>
        </w:rPr>
        <w:t xml:space="preserve"> </w:t>
      </w:r>
      <w:r>
        <w:t>zastosowania</w:t>
      </w:r>
      <w:r>
        <w:rPr>
          <w:spacing w:val="1"/>
        </w:rPr>
        <w:t xml:space="preserve"> </w:t>
      </w:r>
      <w:r>
        <w:t>będą</w:t>
      </w:r>
      <w:r>
        <w:rPr>
          <w:spacing w:val="1"/>
        </w:rPr>
        <w:t xml:space="preserve"> </w:t>
      </w:r>
      <w:r>
        <w:t>miały</w:t>
      </w:r>
      <w:r>
        <w:rPr>
          <w:spacing w:val="1"/>
        </w:rPr>
        <w:t xml:space="preserve"> </w:t>
      </w:r>
      <w:r>
        <w:t>przepisy</w:t>
      </w:r>
      <w:r>
        <w:rPr>
          <w:spacing w:val="1"/>
        </w:rPr>
        <w:t xml:space="preserve"> </w:t>
      </w:r>
      <w:r>
        <w:t>Kodeksu</w:t>
      </w:r>
      <w:r>
        <w:rPr>
          <w:spacing w:val="1"/>
        </w:rPr>
        <w:t xml:space="preserve"> </w:t>
      </w:r>
      <w:r>
        <w:t>cywilnego</w:t>
      </w:r>
      <w:r>
        <w:rPr>
          <w:spacing w:val="1"/>
        </w:rPr>
        <w:t xml:space="preserve"> </w:t>
      </w:r>
      <w:r>
        <w:t>oraz</w:t>
      </w:r>
      <w:r>
        <w:rPr>
          <w:spacing w:val="1"/>
        </w:rPr>
        <w:t xml:space="preserve"> </w:t>
      </w:r>
      <w:r>
        <w:t>Rozporządzenia.</w:t>
      </w:r>
    </w:p>
    <w:p w14:paraId="439825AE">
      <w:pPr>
        <w:pStyle w:val="29"/>
        <w:numPr>
          <w:ilvl w:val="0"/>
          <w:numId w:val="41"/>
        </w:numPr>
        <w:tabs>
          <w:tab w:val="left" w:pos="567"/>
        </w:tabs>
        <w:spacing w:before="120" w:after="0" w:line="259" w:lineRule="auto"/>
        <w:ind w:left="567" w:hanging="567"/>
        <w:rPr>
          <w:sz w:val="20"/>
        </w:rPr>
      </w:pPr>
      <w:r>
        <w:t>Sądem właściwym dla rozpatrzenia sporów wynikających z niniejszej umowy będzie sąd właściwy</w:t>
      </w:r>
      <w:r>
        <w:rPr>
          <w:spacing w:val="1"/>
        </w:rPr>
        <w:t xml:space="preserve"> </w:t>
      </w:r>
      <w:r>
        <w:t>dla</w:t>
      </w:r>
      <w:r>
        <w:rPr>
          <w:spacing w:val="-1"/>
        </w:rPr>
        <w:t xml:space="preserve"> </w:t>
      </w:r>
      <w:r>
        <w:t>Administratora danych.</w:t>
      </w:r>
    </w:p>
    <w:p w14:paraId="4D7F783F">
      <w:pPr>
        <w:tabs>
          <w:tab w:val="left" w:pos="5898"/>
        </w:tabs>
        <w:ind w:left="418" w:firstLine="0"/>
        <w:rPr>
          <w:b/>
        </w:rPr>
      </w:pPr>
    </w:p>
    <w:p w14:paraId="361D673B">
      <w:pPr>
        <w:tabs>
          <w:tab w:val="left" w:pos="5898"/>
        </w:tabs>
        <w:ind w:left="418" w:firstLine="0"/>
        <w:rPr>
          <w:b/>
        </w:rPr>
      </w:pPr>
    </w:p>
    <w:p w14:paraId="1A408A58">
      <w:pPr>
        <w:tabs>
          <w:tab w:val="left" w:pos="5898"/>
        </w:tabs>
        <w:ind w:left="418" w:firstLine="0"/>
        <w:rPr>
          <w:b/>
          <w:sz w:val="27"/>
        </w:rPr>
      </w:pPr>
      <w:r>
        <w:rPr>
          <w:b/>
        </w:rPr>
        <w:t>……….………………………………………….</w:t>
      </w:r>
      <w:r>
        <w:rPr>
          <w:b/>
        </w:rPr>
        <w:tab/>
      </w:r>
      <w:r>
        <w:rPr>
          <w:b/>
        </w:rPr>
        <w:t>……..……………………………………………</w:t>
      </w:r>
    </w:p>
    <w:p w14:paraId="246F70E1">
      <w:pPr>
        <w:tabs>
          <w:tab w:val="left" w:pos="5387"/>
        </w:tabs>
        <w:ind w:left="418" w:firstLine="0"/>
        <w:rPr>
          <w:b/>
          <w:sz w:val="20"/>
        </w:rPr>
        <w:sectPr>
          <w:headerReference r:id="rId22" w:type="default"/>
          <w:footerReference r:id="rId23" w:type="default"/>
          <w:footnotePr>
            <w:numFmt w:val="decimal"/>
          </w:footnotePr>
          <w:pgSz w:w="11906" w:h="16838"/>
          <w:pgMar w:top="1417" w:right="1417" w:bottom="1417" w:left="1417" w:header="708" w:footer="708" w:gutter="0"/>
          <w:pgNumType w:fmt="decimal"/>
          <w:cols w:space="720" w:num="1"/>
          <w:formProt w:val="0"/>
          <w:docGrid w:linePitch="299" w:charSpace="28672"/>
        </w:sectPr>
      </w:pPr>
      <w:r>
        <w:rPr>
          <w:b/>
          <w:sz w:val="20"/>
        </w:rPr>
        <w:t xml:space="preserve">     (podpis</w:t>
      </w:r>
      <w:r>
        <w:rPr>
          <w:b/>
          <w:spacing w:val="-2"/>
          <w:sz w:val="20"/>
        </w:rPr>
        <w:t xml:space="preserve"> </w:t>
      </w:r>
      <w:r>
        <w:rPr>
          <w:b/>
          <w:sz w:val="20"/>
        </w:rPr>
        <w:t>Administratora</w:t>
      </w:r>
      <w:r>
        <w:rPr>
          <w:b/>
          <w:spacing w:val="-3"/>
          <w:sz w:val="20"/>
        </w:rPr>
        <w:t xml:space="preserve"> </w:t>
      </w:r>
      <w:r>
        <w:rPr>
          <w:b/>
          <w:sz w:val="20"/>
        </w:rPr>
        <w:t>danych)</w:t>
      </w:r>
      <w:r>
        <w:rPr>
          <w:b/>
          <w:sz w:val="20"/>
        </w:rPr>
        <w:tab/>
      </w:r>
      <w:r>
        <w:rPr>
          <w:b/>
          <w:sz w:val="20"/>
        </w:rPr>
        <w:t xml:space="preserve">            (podpis</w:t>
      </w:r>
      <w:r>
        <w:rPr>
          <w:b/>
          <w:spacing w:val="-4"/>
          <w:sz w:val="20"/>
        </w:rPr>
        <w:t xml:space="preserve"> </w:t>
      </w:r>
      <w:r>
        <w:rPr>
          <w:b/>
          <w:sz w:val="20"/>
        </w:rPr>
        <w:t>Podmiotu</w:t>
      </w:r>
      <w:r>
        <w:rPr>
          <w:b/>
          <w:spacing w:val="-2"/>
          <w:sz w:val="20"/>
        </w:rPr>
        <w:t xml:space="preserve"> </w:t>
      </w:r>
      <w:r>
        <w:rPr>
          <w:b/>
          <w:sz w:val="20"/>
        </w:rPr>
        <w:t>przetwarzającego)</w:t>
      </w:r>
    </w:p>
    <w:p w14:paraId="20C76D93">
      <w:pPr>
        <w:tabs>
          <w:tab w:val="left" w:pos="3540"/>
          <w:tab w:val="left" w:pos="4039"/>
        </w:tabs>
        <w:spacing w:before="38" w:after="0" w:line="243" w:lineRule="exact"/>
        <w:ind w:right="4" w:firstLine="0"/>
        <w:jc w:val="right"/>
        <w:rPr>
          <w:sz w:val="20"/>
        </w:rPr>
      </w:pPr>
    </w:p>
    <w:p w14:paraId="138BD398">
      <w:pPr>
        <w:tabs>
          <w:tab w:val="left" w:pos="3540"/>
          <w:tab w:val="left" w:pos="4039"/>
        </w:tabs>
        <w:spacing w:before="38" w:after="0" w:line="243" w:lineRule="exact"/>
        <w:ind w:right="4" w:firstLine="0"/>
        <w:jc w:val="right"/>
        <w:rPr>
          <w:sz w:val="20"/>
        </w:rPr>
      </w:pPr>
      <w:r>
        <w:rPr>
          <w:sz w:val="20"/>
          <w:u w:val="single"/>
        </w:rPr>
        <w:t>Dot.</w:t>
      </w:r>
      <w:r>
        <w:rPr>
          <w:spacing w:val="-2"/>
          <w:sz w:val="20"/>
          <w:u w:val="single"/>
        </w:rPr>
        <w:t xml:space="preserve"> </w:t>
      </w:r>
      <w:r>
        <w:rPr>
          <w:sz w:val="20"/>
          <w:u w:val="single"/>
        </w:rPr>
        <w:t>Sytuacji,</w:t>
      </w:r>
      <w:r>
        <w:rPr>
          <w:spacing w:val="-3"/>
          <w:sz w:val="20"/>
          <w:u w:val="single"/>
        </w:rPr>
        <w:t xml:space="preserve"> </w:t>
      </w:r>
      <w:r>
        <w:rPr>
          <w:sz w:val="20"/>
          <w:u w:val="single"/>
        </w:rPr>
        <w:t>gdy</w:t>
      </w:r>
      <w:r>
        <w:rPr>
          <w:spacing w:val="-4"/>
          <w:sz w:val="20"/>
          <w:u w:val="single"/>
        </w:rPr>
        <w:t xml:space="preserve"> </w:t>
      </w:r>
      <w:r>
        <w:rPr>
          <w:sz w:val="20"/>
          <w:u w:val="single"/>
        </w:rPr>
        <w:t>inne</w:t>
      </w:r>
      <w:r>
        <w:rPr>
          <w:spacing w:val="-4"/>
          <w:sz w:val="20"/>
          <w:u w:val="single"/>
        </w:rPr>
        <w:t xml:space="preserve"> </w:t>
      </w:r>
      <w:r>
        <w:rPr>
          <w:sz w:val="20"/>
          <w:u w:val="single"/>
        </w:rPr>
        <w:t>niż</w:t>
      </w:r>
      <w:r>
        <w:rPr>
          <w:spacing w:val="-2"/>
          <w:sz w:val="20"/>
          <w:u w:val="single"/>
        </w:rPr>
        <w:t xml:space="preserve"> </w:t>
      </w:r>
      <w:r>
        <w:rPr>
          <w:sz w:val="20"/>
          <w:u w:val="single"/>
        </w:rPr>
        <w:t>Wykonawca</w:t>
      </w:r>
      <w:r>
        <w:rPr>
          <w:spacing w:val="-2"/>
          <w:sz w:val="20"/>
          <w:u w:val="single"/>
        </w:rPr>
        <w:t xml:space="preserve"> </w:t>
      </w:r>
      <w:r>
        <w:rPr>
          <w:sz w:val="20"/>
          <w:u w:val="single"/>
        </w:rPr>
        <w:t>osoby</w:t>
      </w:r>
      <w:r>
        <w:rPr>
          <w:spacing w:val="-3"/>
          <w:sz w:val="20"/>
          <w:u w:val="single"/>
        </w:rPr>
        <w:t xml:space="preserve"> </w:t>
      </w:r>
      <w:r>
        <w:rPr>
          <w:sz w:val="20"/>
          <w:u w:val="single"/>
        </w:rPr>
        <w:t>będą</w:t>
      </w:r>
      <w:r>
        <w:rPr>
          <w:spacing w:val="-2"/>
          <w:sz w:val="20"/>
          <w:u w:val="single"/>
        </w:rPr>
        <w:t xml:space="preserve"> </w:t>
      </w:r>
      <w:r>
        <w:rPr>
          <w:sz w:val="20"/>
          <w:u w:val="single"/>
        </w:rPr>
        <w:t>świadczyły</w:t>
      </w:r>
    </w:p>
    <w:p w14:paraId="4980B283">
      <w:pPr>
        <w:spacing w:line="243" w:lineRule="exact"/>
        <w:ind w:right="838" w:firstLine="0"/>
        <w:jc w:val="right"/>
        <w:rPr>
          <w:sz w:val="20"/>
        </w:rPr>
      </w:pPr>
      <w:r>
        <w:rPr>
          <w:sz w:val="20"/>
          <w:u w:val="single"/>
        </w:rPr>
        <w:t>usługi</w:t>
      </w:r>
      <w:r>
        <w:rPr>
          <w:spacing w:val="-4"/>
          <w:sz w:val="20"/>
          <w:u w:val="single"/>
        </w:rPr>
        <w:t xml:space="preserve"> </w:t>
      </w:r>
      <w:r>
        <w:rPr>
          <w:sz w:val="20"/>
          <w:u w:val="single"/>
        </w:rPr>
        <w:t>i</w:t>
      </w:r>
      <w:r>
        <w:rPr>
          <w:spacing w:val="-3"/>
          <w:sz w:val="20"/>
          <w:u w:val="single"/>
        </w:rPr>
        <w:t xml:space="preserve"> </w:t>
      </w:r>
      <w:r>
        <w:rPr>
          <w:sz w:val="20"/>
          <w:u w:val="single"/>
        </w:rPr>
        <w:t>przetwarzały</w:t>
      </w:r>
      <w:r>
        <w:rPr>
          <w:spacing w:val="-3"/>
          <w:sz w:val="20"/>
          <w:u w:val="single"/>
        </w:rPr>
        <w:t xml:space="preserve"> </w:t>
      </w:r>
      <w:r>
        <w:rPr>
          <w:sz w:val="20"/>
          <w:u w:val="single"/>
        </w:rPr>
        <w:t>dane</w:t>
      </w:r>
      <w:r>
        <w:rPr>
          <w:spacing w:val="-4"/>
          <w:sz w:val="20"/>
          <w:u w:val="single"/>
        </w:rPr>
        <w:t xml:space="preserve"> </w:t>
      </w:r>
      <w:r>
        <w:rPr>
          <w:sz w:val="20"/>
          <w:u w:val="single"/>
        </w:rPr>
        <w:t>osobowe</w:t>
      </w:r>
    </w:p>
    <w:p w14:paraId="3BCCA052">
      <w:pPr>
        <w:pStyle w:val="5"/>
        <w:spacing w:before="8" w:after="0"/>
        <w:rPr>
          <w:sz w:val="8"/>
        </w:rPr>
      </w:pPr>
    </w:p>
    <w:p w14:paraId="0BA5DFDF">
      <w:pPr>
        <w:spacing w:before="59" w:after="0"/>
        <w:ind w:left="4576" w:firstLine="0"/>
        <w:rPr>
          <w:b/>
          <w:i/>
          <w:sz w:val="20"/>
        </w:rPr>
      </w:pPr>
      <w:r>
        <w:rPr>
          <w:b/>
          <w:i/>
          <w:sz w:val="20"/>
        </w:rPr>
        <w:t>Załącznik</w:t>
      </w:r>
      <w:r>
        <w:rPr>
          <w:b/>
          <w:i/>
          <w:spacing w:val="-4"/>
          <w:sz w:val="20"/>
        </w:rPr>
        <w:t xml:space="preserve"> </w:t>
      </w:r>
      <w:r>
        <w:rPr>
          <w:b/>
          <w:i/>
          <w:sz w:val="20"/>
        </w:rPr>
        <w:t>nr</w:t>
      </w:r>
      <w:r>
        <w:rPr>
          <w:b/>
          <w:i/>
          <w:spacing w:val="-5"/>
          <w:sz w:val="20"/>
        </w:rPr>
        <w:t xml:space="preserve"> </w:t>
      </w:r>
      <w:r>
        <w:rPr>
          <w:b/>
          <w:i/>
          <w:sz w:val="20"/>
        </w:rPr>
        <w:t>1</w:t>
      </w:r>
      <w:r>
        <w:rPr>
          <w:b/>
          <w:i/>
          <w:spacing w:val="-4"/>
          <w:sz w:val="20"/>
        </w:rPr>
        <w:t xml:space="preserve"> </w:t>
      </w:r>
      <w:r>
        <w:rPr>
          <w:b/>
          <w:i/>
          <w:sz w:val="20"/>
        </w:rPr>
        <w:t>do</w:t>
      </w:r>
      <w:r>
        <w:rPr>
          <w:b/>
          <w:i/>
          <w:spacing w:val="-4"/>
          <w:sz w:val="20"/>
        </w:rPr>
        <w:t xml:space="preserve"> </w:t>
      </w:r>
      <w:r>
        <w:rPr>
          <w:b/>
          <w:i/>
          <w:sz w:val="20"/>
        </w:rPr>
        <w:t>umowy</w:t>
      </w:r>
      <w:r>
        <w:rPr>
          <w:b/>
          <w:i/>
          <w:spacing w:val="-1"/>
          <w:sz w:val="20"/>
        </w:rPr>
        <w:t xml:space="preserve"> </w:t>
      </w:r>
      <w:r>
        <w:rPr>
          <w:b/>
          <w:i/>
          <w:sz w:val="20"/>
        </w:rPr>
        <w:t>przetwarzania</w:t>
      </w:r>
      <w:r>
        <w:rPr>
          <w:b/>
          <w:i/>
          <w:spacing w:val="-3"/>
          <w:sz w:val="20"/>
        </w:rPr>
        <w:t xml:space="preserve"> </w:t>
      </w:r>
      <w:r>
        <w:rPr>
          <w:b/>
          <w:i/>
          <w:sz w:val="20"/>
        </w:rPr>
        <w:t>danych</w:t>
      </w:r>
      <w:r>
        <w:rPr>
          <w:b/>
          <w:i/>
          <w:spacing w:val="-4"/>
          <w:sz w:val="20"/>
        </w:rPr>
        <w:t xml:space="preserve"> </w:t>
      </w:r>
      <w:r>
        <w:rPr>
          <w:b/>
          <w:i/>
          <w:sz w:val="20"/>
        </w:rPr>
        <w:t>osobowych</w:t>
      </w:r>
    </w:p>
    <w:p w14:paraId="390EB91E">
      <w:pPr>
        <w:pStyle w:val="5"/>
        <w:spacing w:before="6" w:after="0"/>
        <w:rPr>
          <w:b/>
          <w:i/>
          <w:sz w:val="14"/>
        </w:rPr>
      </w:pPr>
    </w:p>
    <w:p w14:paraId="58B7AC13">
      <w:pPr>
        <w:spacing w:before="56" w:after="0"/>
        <w:jc w:val="center"/>
        <w:rPr>
          <w:b/>
        </w:rPr>
      </w:pPr>
      <w:r>
        <w:rPr>
          <w:b/>
        </w:rPr>
        <w:t>UPOWAŻNIENIE</w:t>
      </w:r>
      <w:r>
        <w:rPr>
          <w:b/>
          <w:spacing w:val="-4"/>
        </w:rPr>
        <w:t xml:space="preserve"> </w:t>
      </w:r>
      <w:r>
        <w:rPr>
          <w:b/>
        </w:rPr>
        <w:t>Nr</w:t>
      </w:r>
      <w:r>
        <w:rPr>
          <w:b/>
          <w:spacing w:val="-1"/>
        </w:rPr>
        <w:t xml:space="preserve"> </w:t>
      </w:r>
      <w:r>
        <w:rPr>
          <w:b/>
        </w:rPr>
        <w:t>……</w:t>
      </w:r>
    </w:p>
    <w:p w14:paraId="78609178">
      <w:pPr>
        <w:pStyle w:val="5"/>
        <w:spacing w:before="9" w:after="0"/>
        <w:jc w:val="center"/>
        <w:rPr>
          <w:b/>
          <w:sz w:val="19"/>
        </w:rPr>
      </w:pPr>
    </w:p>
    <w:p w14:paraId="0D91502D">
      <w:pPr>
        <w:jc w:val="center"/>
        <w:rPr>
          <w:b/>
        </w:rPr>
      </w:pPr>
      <w:r>
        <w:rPr>
          <w:b/>
        </w:rPr>
        <w:t>DO</w:t>
      </w:r>
      <w:r>
        <w:rPr>
          <w:b/>
          <w:spacing w:val="-4"/>
        </w:rPr>
        <w:t xml:space="preserve"> </w:t>
      </w:r>
      <w:r>
        <w:rPr>
          <w:b/>
        </w:rPr>
        <w:t>PRZETWARZANIA</w:t>
      </w:r>
      <w:r>
        <w:rPr>
          <w:b/>
          <w:spacing w:val="-5"/>
        </w:rPr>
        <w:t xml:space="preserve"> </w:t>
      </w:r>
      <w:r>
        <w:rPr>
          <w:b/>
        </w:rPr>
        <w:t>DANYCH</w:t>
      </w:r>
      <w:r>
        <w:rPr>
          <w:b/>
          <w:spacing w:val="-3"/>
        </w:rPr>
        <w:t xml:space="preserve"> </w:t>
      </w:r>
      <w:r>
        <w:rPr>
          <w:b/>
        </w:rPr>
        <w:t>OSOBOWYCH</w:t>
      </w:r>
    </w:p>
    <w:p w14:paraId="7C727809">
      <w:pPr>
        <w:pStyle w:val="5"/>
        <w:spacing w:before="5" w:after="0"/>
        <w:rPr>
          <w:b/>
          <w:sz w:val="19"/>
        </w:rPr>
      </w:pPr>
    </w:p>
    <w:p w14:paraId="6EDC230C">
      <w:pPr>
        <w:pStyle w:val="5"/>
        <w:spacing w:before="1" w:after="0"/>
        <w:jc w:val="both"/>
        <w:rPr>
          <w:sz w:val="20"/>
        </w:rPr>
      </w:pPr>
      <w:r>
        <w:t>Na</w:t>
      </w:r>
      <w:r>
        <w:rPr>
          <w:spacing w:val="23"/>
        </w:rPr>
        <w:t xml:space="preserve"> </w:t>
      </w:r>
      <w:r>
        <w:t>podstawie</w:t>
      </w:r>
      <w:r>
        <w:rPr>
          <w:spacing w:val="71"/>
        </w:rPr>
        <w:t xml:space="preserve"> </w:t>
      </w:r>
      <w:r>
        <w:t>art.</w:t>
      </w:r>
      <w:r>
        <w:rPr>
          <w:spacing w:val="71"/>
        </w:rPr>
        <w:t xml:space="preserve"> </w:t>
      </w:r>
      <w:r>
        <w:t>29</w:t>
      </w:r>
      <w:r>
        <w:rPr>
          <w:spacing w:val="72"/>
        </w:rPr>
        <w:t xml:space="preserve"> </w:t>
      </w:r>
      <w:r>
        <w:t>rozporządzenia</w:t>
      </w:r>
      <w:r>
        <w:rPr>
          <w:spacing w:val="71"/>
        </w:rPr>
        <w:t xml:space="preserve"> </w:t>
      </w:r>
      <w:r>
        <w:t>Parlamentu</w:t>
      </w:r>
      <w:r>
        <w:rPr>
          <w:spacing w:val="68"/>
        </w:rPr>
        <w:t xml:space="preserve"> </w:t>
      </w:r>
      <w:r>
        <w:t>Europejskiego</w:t>
      </w:r>
      <w:r>
        <w:rPr>
          <w:spacing w:val="72"/>
        </w:rPr>
        <w:t xml:space="preserve"> </w:t>
      </w:r>
      <w:r>
        <w:t>i</w:t>
      </w:r>
      <w:r>
        <w:rPr>
          <w:spacing w:val="71"/>
        </w:rPr>
        <w:t xml:space="preserve"> </w:t>
      </w:r>
      <w:r>
        <w:t>Rady</w:t>
      </w:r>
      <w:r>
        <w:rPr>
          <w:spacing w:val="72"/>
        </w:rPr>
        <w:t xml:space="preserve"> </w:t>
      </w:r>
      <w:r>
        <w:t>(UE)</w:t>
      </w:r>
      <w:r>
        <w:rPr>
          <w:spacing w:val="72"/>
        </w:rPr>
        <w:t xml:space="preserve"> </w:t>
      </w:r>
      <w:r>
        <w:t>2016/679</w:t>
      </w:r>
      <w:r>
        <w:rPr>
          <w:spacing w:val="72"/>
        </w:rPr>
        <w:t xml:space="preserve"> </w:t>
      </w:r>
      <w:r>
        <w:t>z</w:t>
      </w:r>
      <w:r>
        <w:rPr>
          <w:spacing w:val="70"/>
        </w:rPr>
        <w:t xml:space="preserve"> </w:t>
      </w:r>
      <w:r>
        <w:t>dnia 27</w:t>
      </w:r>
      <w:r>
        <w:rPr>
          <w:spacing w:val="1"/>
        </w:rPr>
        <w:t xml:space="preserve"> </w:t>
      </w:r>
      <w:r>
        <w:t>kwietnia</w:t>
      </w:r>
      <w:r>
        <w:rPr>
          <w:spacing w:val="1"/>
        </w:rPr>
        <w:t xml:space="preserve"> </w:t>
      </w:r>
      <w:r>
        <w:t>2016</w:t>
      </w:r>
      <w:r>
        <w:rPr>
          <w:spacing w:val="1"/>
        </w:rPr>
        <w:t xml:space="preserve"> </w:t>
      </w:r>
      <w:r>
        <w:t>r.</w:t>
      </w:r>
      <w:r>
        <w:rPr>
          <w:spacing w:val="1"/>
        </w:rPr>
        <w:t xml:space="preserve"> </w:t>
      </w:r>
      <w:r>
        <w:t>w</w:t>
      </w:r>
      <w:r>
        <w:rPr>
          <w:spacing w:val="1"/>
        </w:rPr>
        <w:t xml:space="preserve"> </w:t>
      </w:r>
      <w:r>
        <w:t>sprawie</w:t>
      </w:r>
      <w:r>
        <w:rPr>
          <w:spacing w:val="1"/>
        </w:rPr>
        <w:t xml:space="preserve"> </w:t>
      </w:r>
      <w:r>
        <w:t>ochrony</w:t>
      </w:r>
      <w:r>
        <w:rPr>
          <w:spacing w:val="1"/>
        </w:rPr>
        <w:t xml:space="preserve"> </w:t>
      </w:r>
      <w:r>
        <w:t>osób</w:t>
      </w:r>
      <w:r>
        <w:rPr>
          <w:spacing w:val="1"/>
        </w:rPr>
        <w:t xml:space="preserve"> </w:t>
      </w:r>
      <w:r>
        <w:t>fizycznych</w:t>
      </w:r>
      <w:r>
        <w:rPr>
          <w:spacing w:val="1"/>
        </w:rPr>
        <w:t xml:space="preserve"> </w:t>
      </w:r>
      <w:r>
        <w:t>w</w:t>
      </w:r>
      <w:r>
        <w:rPr>
          <w:spacing w:val="1"/>
        </w:rPr>
        <w:t xml:space="preserve"> </w:t>
      </w:r>
      <w:r>
        <w:t>związku</w:t>
      </w:r>
      <w:r>
        <w:rPr>
          <w:spacing w:val="1"/>
        </w:rPr>
        <w:t xml:space="preserve"> </w:t>
      </w:r>
      <w:r>
        <w:t>z</w:t>
      </w:r>
      <w:r>
        <w:rPr>
          <w:spacing w:val="1"/>
        </w:rPr>
        <w:t xml:space="preserve"> </w:t>
      </w:r>
      <w:r>
        <w:t>przetwarzaniem</w:t>
      </w:r>
      <w:r>
        <w:rPr>
          <w:spacing w:val="1"/>
        </w:rPr>
        <w:t xml:space="preserve"> </w:t>
      </w:r>
      <w:r>
        <w:t>danych</w:t>
      </w:r>
      <w:r>
        <w:rPr>
          <w:spacing w:val="1"/>
        </w:rPr>
        <w:t xml:space="preserve"> </w:t>
      </w:r>
      <w:r>
        <w:t>osobowych i w sprawie swobodnego przepływu takich danych oraz uchylenia dyrektywy 95/46/WE</w:t>
      </w:r>
      <w:r>
        <w:rPr>
          <w:spacing w:val="1"/>
        </w:rPr>
        <w:t xml:space="preserve"> </w:t>
      </w:r>
      <w:r>
        <w:t>(ogólne</w:t>
      </w:r>
      <w:r>
        <w:rPr>
          <w:spacing w:val="1"/>
        </w:rPr>
        <w:t xml:space="preserve"> </w:t>
      </w:r>
      <w:r>
        <w:t>rozporządzenie</w:t>
      </w:r>
      <w:r>
        <w:rPr>
          <w:spacing w:val="1"/>
        </w:rPr>
        <w:t xml:space="preserve"> </w:t>
      </w:r>
      <w:r>
        <w:t>o ochronie</w:t>
      </w:r>
      <w:r>
        <w:rPr>
          <w:spacing w:val="1"/>
        </w:rPr>
        <w:t xml:space="preserve"> </w:t>
      </w:r>
      <w:r>
        <w:t>danych)</w:t>
      </w:r>
      <w:r>
        <w:rPr>
          <w:spacing w:val="1"/>
        </w:rPr>
        <w:t xml:space="preserve"> </w:t>
      </w:r>
      <w:r>
        <w:t>(Dz.</w:t>
      </w:r>
      <w:r>
        <w:rPr>
          <w:spacing w:val="1"/>
        </w:rPr>
        <w:t xml:space="preserve"> </w:t>
      </w:r>
      <w:r>
        <w:t>Urz.</w:t>
      </w:r>
      <w:r>
        <w:rPr>
          <w:spacing w:val="1"/>
        </w:rPr>
        <w:t xml:space="preserve"> </w:t>
      </w:r>
      <w:r>
        <w:t>UE</w:t>
      </w:r>
      <w:r>
        <w:rPr>
          <w:spacing w:val="1"/>
        </w:rPr>
        <w:t xml:space="preserve"> </w:t>
      </w:r>
      <w:r>
        <w:t>L</w:t>
      </w:r>
      <w:r>
        <w:rPr>
          <w:spacing w:val="1"/>
        </w:rPr>
        <w:t xml:space="preserve"> </w:t>
      </w:r>
      <w:r>
        <w:t>119,</w:t>
      </w:r>
      <w:r>
        <w:rPr>
          <w:spacing w:val="1"/>
        </w:rPr>
        <w:t xml:space="preserve"> </w:t>
      </w:r>
      <w:r>
        <w:t>s.</w:t>
      </w:r>
      <w:r>
        <w:rPr>
          <w:spacing w:val="1"/>
        </w:rPr>
        <w:t xml:space="preserve"> </w:t>
      </w:r>
      <w:r>
        <w:t>1)</w:t>
      </w:r>
      <w:r>
        <w:rPr>
          <w:spacing w:val="1"/>
        </w:rPr>
        <w:t xml:space="preserve"> </w:t>
      </w:r>
      <w:r>
        <w:t>-</w:t>
      </w:r>
      <w:r>
        <w:rPr>
          <w:spacing w:val="1"/>
        </w:rPr>
        <w:t xml:space="preserve"> </w:t>
      </w:r>
      <w:r>
        <w:t>dalej</w:t>
      </w:r>
      <w:r>
        <w:rPr>
          <w:spacing w:val="1"/>
        </w:rPr>
        <w:t xml:space="preserve"> </w:t>
      </w:r>
      <w:r>
        <w:t>RODO</w:t>
      </w:r>
      <w:r>
        <w:rPr>
          <w:spacing w:val="1"/>
        </w:rPr>
        <w:t xml:space="preserve"> </w:t>
      </w:r>
      <w:r>
        <w:t>-</w:t>
      </w:r>
      <w:r>
        <w:rPr>
          <w:spacing w:val="1"/>
        </w:rPr>
        <w:t xml:space="preserve"> </w:t>
      </w:r>
      <w:r>
        <w:t>nadaje</w:t>
      </w:r>
      <w:r>
        <w:rPr>
          <w:spacing w:val="1"/>
        </w:rPr>
        <w:t xml:space="preserve"> </w:t>
      </w:r>
      <w:r>
        <w:t>upoważnienie</w:t>
      </w:r>
      <w:r>
        <w:rPr>
          <w:spacing w:val="-2"/>
        </w:rPr>
        <w:t xml:space="preserve"> </w:t>
      </w:r>
      <w:r>
        <w:t>Pani/Panu:</w:t>
      </w:r>
    </w:p>
    <w:p w14:paraId="304CCCED">
      <w:pPr>
        <w:pStyle w:val="5"/>
        <w:rPr>
          <w:sz w:val="20"/>
        </w:rPr>
      </w:pPr>
    </w:p>
    <w:tbl>
      <w:tblPr>
        <w:tblStyle w:val="41"/>
        <w:tblW w:w="8726" w:type="dxa"/>
        <w:tblInd w:w="226" w:type="dxa"/>
        <w:tblLayout w:type="fixed"/>
        <w:tblCellMar>
          <w:top w:w="0" w:type="dxa"/>
          <w:left w:w="0" w:type="dxa"/>
          <w:bottom w:w="0" w:type="dxa"/>
          <w:right w:w="0" w:type="dxa"/>
        </w:tblCellMar>
      </w:tblPr>
      <w:tblGrid>
        <w:gridCol w:w="4630"/>
        <w:gridCol w:w="4095"/>
      </w:tblGrid>
      <w:tr w14:paraId="0B8D4ACB">
        <w:tblPrEx>
          <w:tblCellMar>
            <w:top w:w="0" w:type="dxa"/>
            <w:left w:w="0" w:type="dxa"/>
            <w:bottom w:w="0" w:type="dxa"/>
            <w:right w:w="0" w:type="dxa"/>
          </w:tblCellMar>
        </w:tblPrEx>
        <w:trPr>
          <w:trHeight w:val="265" w:hRule="atLeast"/>
        </w:trPr>
        <w:tc>
          <w:tcPr>
            <w:tcW w:w="4630" w:type="dxa"/>
          </w:tcPr>
          <w:p w14:paraId="77724BBA">
            <w:pPr>
              <w:pStyle w:val="36"/>
              <w:widowControl w:val="0"/>
              <w:suppressAutoHyphens/>
              <w:spacing w:before="0" w:after="0" w:line="225" w:lineRule="exact"/>
              <w:jc w:val="left"/>
              <w:rPr>
                <w:sz w:val="20"/>
              </w:rPr>
            </w:pPr>
            <w:r>
              <w:rPr>
                <w:rFonts w:eastAsia="Calibri"/>
                <w:kern w:val="0"/>
                <w:sz w:val="22"/>
                <w:szCs w:val="22"/>
                <w:lang w:eastAsia="en-US" w:bidi="ar-SA"/>
              </w:rPr>
              <w:t>………………………….……………………………</w:t>
            </w:r>
          </w:p>
        </w:tc>
        <w:tc>
          <w:tcPr>
            <w:tcW w:w="4095" w:type="dxa"/>
          </w:tcPr>
          <w:p w14:paraId="7AD217B1">
            <w:pPr>
              <w:pStyle w:val="36"/>
              <w:widowControl w:val="0"/>
              <w:suppressAutoHyphens/>
              <w:spacing w:before="0" w:after="0" w:line="225" w:lineRule="exact"/>
              <w:ind w:right="232" w:firstLine="0"/>
              <w:jc w:val="right"/>
              <w:rPr>
                <w:sz w:val="20"/>
              </w:rPr>
            </w:pPr>
            <w:r>
              <w:rPr>
                <w:rFonts w:eastAsia="Calibri"/>
                <w:kern w:val="0"/>
                <w:sz w:val="22"/>
                <w:szCs w:val="22"/>
                <w:lang w:eastAsia="en-US" w:bidi="ar-SA"/>
              </w:rPr>
              <w:t>……………………………………………</w:t>
            </w:r>
          </w:p>
        </w:tc>
      </w:tr>
      <w:tr w14:paraId="428832DA">
        <w:tblPrEx>
          <w:tblCellMar>
            <w:top w:w="0" w:type="dxa"/>
            <w:left w:w="0" w:type="dxa"/>
            <w:bottom w:w="0" w:type="dxa"/>
            <w:right w:w="0" w:type="dxa"/>
          </w:tblCellMar>
        </w:tblPrEx>
        <w:trPr>
          <w:trHeight w:val="265" w:hRule="atLeast"/>
        </w:trPr>
        <w:tc>
          <w:tcPr>
            <w:tcW w:w="4630" w:type="dxa"/>
          </w:tcPr>
          <w:p w14:paraId="3C3D9839">
            <w:pPr>
              <w:pStyle w:val="36"/>
              <w:widowControl w:val="0"/>
              <w:suppressAutoHyphens/>
              <w:spacing w:before="0" w:after="0" w:line="245" w:lineRule="exact"/>
              <w:jc w:val="left"/>
              <w:rPr>
                <w:i/>
              </w:rPr>
            </w:pPr>
            <w:r>
              <w:rPr>
                <w:rFonts w:eastAsia="Calibri"/>
                <w:i/>
                <w:kern w:val="0"/>
                <w:sz w:val="22"/>
                <w:szCs w:val="22"/>
                <w:lang w:eastAsia="en-US" w:bidi="ar-SA"/>
              </w:rPr>
              <w:t>(imię</w:t>
            </w:r>
            <w:r>
              <w:rPr>
                <w:rFonts w:eastAsia="Calibri"/>
                <w:i/>
                <w:spacing w:val="-3"/>
                <w:kern w:val="0"/>
                <w:sz w:val="22"/>
                <w:szCs w:val="22"/>
                <w:lang w:eastAsia="en-US" w:bidi="ar-SA"/>
              </w:rPr>
              <w:t xml:space="preserve"> </w:t>
            </w:r>
            <w:r>
              <w:rPr>
                <w:rFonts w:eastAsia="Calibri"/>
                <w:i/>
                <w:kern w:val="0"/>
                <w:sz w:val="22"/>
                <w:szCs w:val="22"/>
                <w:lang w:eastAsia="en-US" w:bidi="ar-SA"/>
              </w:rPr>
              <w:t>i</w:t>
            </w:r>
            <w:r>
              <w:rPr>
                <w:rFonts w:eastAsia="Calibri"/>
                <w:i/>
                <w:spacing w:val="-2"/>
                <w:kern w:val="0"/>
                <w:sz w:val="22"/>
                <w:szCs w:val="22"/>
                <w:lang w:eastAsia="en-US" w:bidi="ar-SA"/>
              </w:rPr>
              <w:t xml:space="preserve"> </w:t>
            </w:r>
            <w:r>
              <w:rPr>
                <w:rFonts w:eastAsia="Calibri"/>
                <w:i/>
                <w:kern w:val="0"/>
                <w:sz w:val="22"/>
                <w:szCs w:val="22"/>
                <w:lang w:eastAsia="en-US" w:bidi="ar-SA"/>
              </w:rPr>
              <w:t>nazwisko)</w:t>
            </w:r>
          </w:p>
        </w:tc>
        <w:tc>
          <w:tcPr>
            <w:tcW w:w="4095" w:type="dxa"/>
          </w:tcPr>
          <w:p w14:paraId="69BFF14C">
            <w:pPr>
              <w:pStyle w:val="36"/>
              <w:widowControl w:val="0"/>
              <w:suppressAutoHyphens/>
              <w:spacing w:before="0" w:after="0" w:line="245" w:lineRule="exact"/>
              <w:ind w:right="198" w:firstLine="0"/>
              <w:jc w:val="right"/>
              <w:rPr>
                <w:i/>
              </w:rPr>
            </w:pPr>
            <w:r>
              <w:rPr>
                <w:rFonts w:eastAsia="Calibri"/>
                <w:i/>
                <w:kern w:val="0"/>
                <w:sz w:val="22"/>
                <w:szCs w:val="22"/>
                <w:lang w:eastAsia="en-US" w:bidi="ar-SA"/>
              </w:rPr>
              <w:t>(stanowisko,</w:t>
            </w:r>
            <w:r>
              <w:rPr>
                <w:rFonts w:eastAsia="Calibri"/>
                <w:i/>
                <w:spacing w:val="-6"/>
                <w:kern w:val="0"/>
                <w:sz w:val="22"/>
                <w:szCs w:val="22"/>
                <w:lang w:eastAsia="en-US" w:bidi="ar-SA"/>
              </w:rPr>
              <w:t xml:space="preserve"> </w:t>
            </w:r>
            <w:r>
              <w:rPr>
                <w:rFonts w:eastAsia="Calibri"/>
                <w:i/>
                <w:kern w:val="0"/>
                <w:sz w:val="22"/>
                <w:szCs w:val="22"/>
                <w:lang w:eastAsia="en-US" w:bidi="ar-SA"/>
              </w:rPr>
              <w:t>pełniona</w:t>
            </w:r>
            <w:r>
              <w:rPr>
                <w:rFonts w:eastAsia="Calibri"/>
                <w:i/>
                <w:spacing w:val="-4"/>
                <w:kern w:val="0"/>
                <w:sz w:val="22"/>
                <w:szCs w:val="22"/>
                <w:lang w:eastAsia="en-US" w:bidi="ar-SA"/>
              </w:rPr>
              <w:t xml:space="preserve"> </w:t>
            </w:r>
            <w:r>
              <w:rPr>
                <w:rFonts w:eastAsia="Calibri"/>
                <w:i/>
                <w:kern w:val="0"/>
                <w:sz w:val="22"/>
                <w:szCs w:val="22"/>
                <w:lang w:eastAsia="en-US" w:bidi="ar-SA"/>
              </w:rPr>
              <w:t>funkcja)</w:t>
            </w:r>
          </w:p>
        </w:tc>
      </w:tr>
    </w:tbl>
    <w:p w14:paraId="05420AD8">
      <w:pPr>
        <w:pStyle w:val="5"/>
        <w:spacing w:before="10" w:after="0"/>
        <w:rPr>
          <w:sz w:val="28"/>
        </w:rPr>
      </w:pPr>
    </w:p>
    <w:p w14:paraId="6590018D">
      <w:pPr>
        <w:spacing w:line="276" w:lineRule="auto"/>
        <w:ind w:right="4" w:firstLine="0"/>
        <w:jc w:val="both"/>
        <w:rPr>
          <w:b/>
          <w:i/>
        </w:rPr>
      </w:pPr>
      <w:r>
        <w:t>do</w:t>
      </w:r>
      <w:r>
        <w:rPr>
          <w:spacing w:val="1"/>
        </w:rPr>
        <w:t xml:space="preserve"> </w:t>
      </w:r>
      <w:r>
        <w:t>przetwarzania</w:t>
      </w:r>
      <w:r>
        <w:rPr>
          <w:spacing w:val="1"/>
        </w:rPr>
        <w:t xml:space="preserve"> </w:t>
      </w:r>
      <w:r>
        <w:t>danych</w:t>
      </w:r>
      <w:r>
        <w:rPr>
          <w:spacing w:val="1"/>
        </w:rPr>
        <w:t xml:space="preserve"> </w:t>
      </w:r>
      <w:r>
        <w:t>osobowych</w:t>
      </w:r>
      <w:r>
        <w:rPr>
          <w:spacing w:val="1"/>
        </w:rPr>
        <w:t xml:space="preserve"> </w:t>
      </w:r>
      <w:r>
        <w:t>w</w:t>
      </w:r>
      <w:r>
        <w:rPr>
          <w:spacing w:val="1"/>
        </w:rPr>
        <w:t xml:space="preserve"> </w:t>
      </w:r>
      <w:r>
        <w:t>zakresie</w:t>
      </w:r>
      <w:r>
        <w:rPr>
          <w:spacing w:val="1"/>
        </w:rPr>
        <w:t xml:space="preserve"> </w:t>
      </w:r>
      <w:r>
        <w:t>pełnionych</w:t>
      </w:r>
      <w:r>
        <w:rPr>
          <w:spacing w:val="1"/>
        </w:rPr>
        <w:t xml:space="preserve"> </w:t>
      </w:r>
      <w:r>
        <w:t>obowiązków</w:t>
      </w:r>
      <w:r>
        <w:rPr>
          <w:spacing w:val="1"/>
        </w:rPr>
        <w:t xml:space="preserve"> </w:t>
      </w:r>
      <w:r>
        <w:t>służbowych</w:t>
      </w:r>
      <w:r>
        <w:rPr>
          <w:spacing w:val="50"/>
        </w:rPr>
        <w:t xml:space="preserve"> </w:t>
      </w:r>
      <w:r>
        <w:t>na</w:t>
      </w:r>
      <w:r>
        <w:rPr>
          <w:spacing w:val="1"/>
        </w:rPr>
        <w:t xml:space="preserve"> </w:t>
      </w:r>
      <w:r>
        <w:t>zajmowanym stanowisku, tj. uzyskuje Pani/Pan upoważnienie do przetwarzania danych osobowych w</w:t>
      </w:r>
      <w:r>
        <w:rPr>
          <w:spacing w:val="-47"/>
        </w:rPr>
        <w:t xml:space="preserve"> </w:t>
      </w:r>
      <w:r>
        <w:t>związku</w:t>
      </w:r>
      <w:r>
        <w:rPr>
          <w:spacing w:val="1"/>
        </w:rPr>
        <w:t xml:space="preserve"> </w:t>
      </w:r>
      <w:r>
        <w:t>z realizacją</w:t>
      </w:r>
      <w:r>
        <w:rPr>
          <w:spacing w:val="49"/>
        </w:rPr>
        <w:t xml:space="preserve"> </w:t>
      </w:r>
      <w:r>
        <w:t>zamówienia</w:t>
      </w:r>
      <w:r>
        <w:rPr>
          <w:spacing w:val="50"/>
        </w:rPr>
        <w:t xml:space="preserve"> </w:t>
      </w:r>
      <w:r>
        <w:t>pn.:</w:t>
      </w:r>
      <w:r>
        <w:rPr>
          <w:spacing w:val="50"/>
        </w:rPr>
        <w:t xml:space="preserve"> </w:t>
      </w:r>
      <w:r>
        <w:rPr>
          <w:b/>
          <w:i/>
        </w:rPr>
        <w:t>świadczenie</w:t>
      </w:r>
      <w:r>
        <w:rPr>
          <w:b/>
          <w:i/>
          <w:spacing w:val="49"/>
        </w:rPr>
        <w:t xml:space="preserve"> </w:t>
      </w:r>
      <w:r>
        <w:rPr>
          <w:b/>
          <w:i/>
        </w:rPr>
        <w:t>specjalistycznych</w:t>
      </w:r>
      <w:r>
        <w:rPr>
          <w:b/>
          <w:i/>
          <w:spacing w:val="50"/>
        </w:rPr>
        <w:t xml:space="preserve"> </w:t>
      </w:r>
      <w:r>
        <w:rPr>
          <w:b/>
          <w:i/>
        </w:rPr>
        <w:t>usług</w:t>
      </w:r>
      <w:r>
        <w:rPr>
          <w:b/>
          <w:i/>
          <w:spacing w:val="50"/>
        </w:rPr>
        <w:t xml:space="preserve"> </w:t>
      </w:r>
      <w:r>
        <w:rPr>
          <w:b/>
          <w:i/>
        </w:rPr>
        <w:t>opiekuńczych</w:t>
      </w:r>
      <w:r>
        <w:rPr>
          <w:b/>
          <w:i/>
          <w:spacing w:val="50"/>
        </w:rPr>
        <w:t xml:space="preserve"> </w:t>
      </w:r>
      <w:r>
        <w:rPr>
          <w:b/>
          <w:i/>
        </w:rPr>
        <w:t>dla</w:t>
      </w:r>
      <w:r>
        <w:rPr>
          <w:b/>
          <w:i/>
          <w:spacing w:val="49"/>
        </w:rPr>
        <w:t xml:space="preserve"> </w:t>
      </w:r>
      <w:r>
        <w:rPr>
          <w:b/>
          <w:i/>
        </w:rPr>
        <w:t>osób z</w:t>
      </w:r>
      <w:r>
        <w:rPr>
          <w:b/>
          <w:i/>
          <w:spacing w:val="-3"/>
        </w:rPr>
        <w:t> z</w:t>
      </w:r>
      <w:r>
        <w:rPr>
          <w:b/>
          <w:i/>
        </w:rPr>
        <w:t>aburzeniami</w:t>
      </w:r>
      <w:r>
        <w:rPr>
          <w:b/>
          <w:i/>
          <w:spacing w:val="-5"/>
        </w:rPr>
        <w:t xml:space="preserve"> </w:t>
      </w:r>
      <w:r>
        <w:rPr>
          <w:b/>
          <w:i/>
        </w:rPr>
        <w:t>psychicznymi</w:t>
      </w:r>
      <w:r>
        <w:rPr>
          <w:b/>
          <w:i/>
          <w:spacing w:val="-4"/>
        </w:rPr>
        <w:t xml:space="preserve"> </w:t>
      </w:r>
      <w:r>
        <w:rPr>
          <w:b/>
          <w:i/>
        </w:rPr>
        <w:t>(podopiecznych</w:t>
      </w:r>
      <w:r>
        <w:rPr>
          <w:b/>
          <w:i/>
          <w:spacing w:val="-5"/>
        </w:rPr>
        <w:t xml:space="preserve"> </w:t>
      </w:r>
      <w:r>
        <w:rPr>
          <w:b/>
          <w:i/>
        </w:rPr>
        <w:t>OPS</w:t>
      </w:r>
      <w:r>
        <w:rPr>
          <w:b/>
          <w:i/>
          <w:spacing w:val="-4"/>
        </w:rPr>
        <w:t xml:space="preserve"> w Głuchołazach</w:t>
      </w:r>
      <w:r>
        <w:rPr>
          <w:b/>
          <w:i/>
        </w:rPr>
        <w:t>)</w:t>
      </w:r>
      <w:r>
        <w:rPr>
          <w:b/>
          <w:i/>
          <w:spacing w:val="-4"/>
        </w:rPr>
        <w:t xml:space="preserve"> </w:t>
      </w:r>
      <w:r>
        <w:rPr>
          <w:b/>
          <w:i/>
        </w:rPr>
        <w:t>w</w:t>
      </w:r>
      <w:r>
        <w:rPr>
          <w:b/>
          <w:i/>
          <w:spacing w:val="-2"/>
        </w:rPr>
        <w:t xml:space="preserve"> </w:t>
      </w:r>
      <w:r>
        <w:rPr>
          <w:b/>
          <w:i/>
        </w:rPr>
        <w:t>miejscu</w:t>
      </w:r>
      <w:r>
        <w:rPr>
          <w:b/>
          <w:i/>
          <w:spacing w:val="-3"/>
        </w:rPr>
        <w:t xml:space="preserve"> </w:t>
      </w:r>
      <w:r>
        <w:rPr>
          <w:b/>
          <w:i/>
        </w:rPr>
        <w:t>ich</w:t>
      </w:r>
      <w:r>
        <w:rPr>
          <w:b/>
          <w:i/>
          <w:spacing w:val="-4"/>
        </w:rPr>
        <w:t xml:space="preserve"> </w:t>
      </w:r>
      <w:r>
        <w:rPr>
          <w:b/>
          <w:i/>
        </w:rPr>
        <w:t>zamieszkania,</w:t>
      </w:r>
      <w:r>
        <w:rPr>
          <w:b/>
          <w:i/>
          <w:spacing w:val="-4"/>
        </w:rPr>
        <w:t xml:space="preserve"> </w:t>
      </w:r>
      <w:r>
        <w:rPr>
          <w:b/>
          <w:i/>
        </w:rPr>
        <w:t>w</w:t>
      </w:r>
      <w:r>
        <w:rPr>
          <w:b/>
          <w:i/>
          <w:spacing w:val="-1"/>
        </w:rPr>
        <w:t> </w:t>
      </w:r>
      <w:r>
        <w:rPr>
          <w:b/>
          <w:i/>
        </w:rPr>
        <w:t>roku</w:t>
      </w:r>
      <w:r>
        <w:rPr>
          <w:b/>
          <w:i/>
          <w:spacing w:val="-4"/>
        </w:rPr>
        <w:t xml:space="preserve"> </w:t>
      </w:r>
      <w:r>
        <w:rPr>
          <w:b/>
          <w:i/>
        </w:rPr>
        <w:t>2026.</w:t>
      </w:r>
    </w:p>
    <w:p w14:paraId="0D003805">
      <w:pPr>
        <w:pStyle w:val="5"/>
        <w:spacing w:before="5" w:after="0"/>
        <w:ind w:right="4" w:firstLine="0"/>
        <w:rPr>
          <w:b/>
          <w:i/>
          <w:sz w:val="16"/>
        </w:rPr>
      </w:pPr>
    </w:p>
    <w:p w14:paraId="43882637">
      <w:pPr>
        <w:pStyle w:val="5"/>
        <w:spacing w:line="276" w:lineRule="auto"/>
        <w:ind w:right="4" w:firstLine="0"/>
        <w:jc w:val="both"/>
        <w:rPr>
          <w:sz w:val="20"/>
        </w:rPr>
      </w:pPr>
      <w:r>
        <w:t>Jednocześnie zobowiązuję Panią/Pana do przetwarzania danych osobowych, zgodnie</w:t>
      </w:r>
      <w:r>
        <w:rPr>
          <w:spacing w:val="1"/>
        </w:rPr>
        <w:t xml:space="preserve"> </w:t>
      </w:r>
      <w:r>
        <w:t>z</w:t>
      </w:r>
      <w:r>
        <w:rPr>
          <w:spacing w:val="86"/>
        </w:rPr>
        <w:t xml:space="preserve"> </w:t>
      </w:r>
      <w:r>
        <w:t>udzielonym upoważnieniem, przepisami RODO, ustawą o ochronie danych</w:t>
      </w:r>
      <w:r>
        <w:rPr>
          <w:spacing w:val="36"/>
        </w:rPr>
        <w:t xml:space="preserve"> </w:t>
      </w:r>
      <w:r>
        <w:t>osobowych</w:t>
      </w:r>
      <w:r>
        <w:rPr>
          <w:spacing w:val="-48"/>
        </w:rPr>
        <w:t xml:space="preserve"> </w:t>
      </w:r>
      <w:r>
        <w:t>z dnia 10 maja 2018 r. (Dz.U.2019 poz. 1781), Kodeksem pracy, a także polityką ochrony danych</w:t>
      </w:r>
      <w:r>
        <w:rPr>
          <w:spacing w:val="1"/>
        </w:rPr>
        <w:t xml:space="preserve"> </w:t>
      </w:r>
      <w:r>
        <w:t>osobowych</w:t>
      </w:r>
      <w:r>
        <w:rPr>
          <w:spacing w:val="-3"/>
        </w:rPr>
        <w:t xml:space="preserve"> </w:t>
      </w:r>
      <w:r>
        <w:t>Pracodawcy.</w:t>
      </w:r>
    </w:p>
    <w:p w14:paraId="198ECDA2">
      <w:pPr>
        <w:pStyle w:val="5"/>
        <w:spacing w:before="5" w:after="0"/>
        <w:ind w:right="4" w:firstLine="0"/>
        <w:rPr>
          <w:sz w:val="16"/>
        </w:rPr>
      </w:pPr>
    </w:p>
    <w:p w14:paraId="61E59716">
      <w:pPr>
        <w:pStyle w:val="5"/>
        <w:spacing w:line="276" w:lineRule="auto"/>
        <w:ind w:right="4" w:firstLine="0"/>
        <w:jc w:val="both"/>
        <w:rPr>
          <w:sz w:val="20"/>
        </w:rPr>
      </w:pPr>
      <w:r>
        <w:t>Jednocześnie</w:t>
      </w:r>
      <w:r>
        <w:rPr>
          <w:spacing w:val="1"/>
        </w:rPr>
        <w:t xml:space="preserve"> </w:t>
      </w:r>
      <w:r>
        <w:t>upoważniam</w:t>
      </w:r>
      <w:r>
        <w:rPr>
          <w:spacing w:val="1"/>
        </w:rPr>
        <w:t xml:space="preserve"> </w:t>
      </w:r>
      <w:r>
        <w:t>Panią/Pana</w:t>
      </w:r>
      <w:r>
        <w:rPr>
          <w:spacing w:val="1"/>
        </w:rPr>
        <w:t xml:space="preserve"> </w:t>
      </w:r>
      <w:r>
        <w:t>do</w:t>
      </w:r>
      <w:r>
        <w:rPr>
          <w:spacing w:val="1"/>
        </w:rPr>
        <w:t xml:space="preserve"> </w:t>
      </w:r>
      <w:r>
        <w:t>tworzenia/posiadania</w:t>
      </w:r>
      <w:r>
        <w:rPr>
          <w:spacing w:val="1"/>
        </w:rPr>
        <w:t xml:space="preserve"> </w:t>
      </w:r>
      <w:r>
        <w:t>dla</w:t>
      </w:r>
      <w:r>
        <w:rPr>
          <w:spacing w:val="1"/>
        </w:rPr>
        <w:t xml:space="preserve"> </w:t>
      </w:r>
      <w:r>
        <w:t>potrzeb</w:t>
      </w:r>
      <w:r>
        <w:rPr>
          <w:spacing w:val="1"/>
        </w:rPr>
        <w:t xml:space="preserve"> </w:t>
      </w:r>
      <w:r>
        <w:t>wykonywanej</w:t>
      </w:r>
      <w:r>
        <w:rPr>
          <w:spacing w:val="1"/>
        </w:rPr>
        <w:t xml:space="preserve"> </w:t>
      </w:r>
      <w:r>
        <w:t>pracy</w:t>
      </w:r>
      <w:r>
        <w:rPr>
          <w:spacing w:val="1"/>
        </w:rPr>
        <w:t xml:space="preserve"> </w:t>
      </w:r>
      <w:r>
        <w:t>zestawień ewidencji oraz rejestrów z danymi osobowymi, z zachowaniem pełnej ich ochrony, przy</w:t>
      </w:r>
      <w:r>
        <w:rPr>
          <w:spacing w:val="1"/>
        </w:rPr>
        <w:t xml:space="preserve"> </w:t>
      </w:r>
      <w:r>
        <w:t>zastosowaniu</w:t>
      </w:r>
      <w:r>
        <w:rPr>
          <w:spacing w:val="-2"/>
        </w:rPr>
        <w:t xml:space="preserve"> </w:t>
      </w:r>
      <w:r>
        <w:t>środków</w:t>
      </w:r>
      <w:r>
        <w:rPr>
          <w:spacing w:val="-2"/>
        </w:rPr>
        <w:t xml:space="preserve"> </w:t>
      </w:r>
      <w:r>
        <w:t>technicznych i</w:t>
      </w:r>
      <w:r>
        <w:rPr>
          <w:spacing w:val="-1"/>
        </w:rPr>
        <w:t xml:space="preserve"> </w:t>
      </w:r>
      <w:r>
        <w:t>organizacyjnych</w:t>
      </w:r>
      <w:r>
        <w:rPr>
          <w:spacing w:val="-1"/>
        </w:rPr>
        <w:t xml:space="preserve"> </w:t>
      </w:r>
      <w:r>
        <w:t>wdrożonych</w:t>
      </w:r>
      <w:r>
        <w:rPr>
          <w:spacing w:val="-3"/>
        </w:rPr>
        <w:t xml:space="preserve"> </w:t>
      </w:r>
      <w:r>
        <w:t>w</w:t>
      </w:r>
      <w:r>
        <w:rPr>
          <w:spacing w:val="-2"/>
        </w:rPr>
        <w:t xml:space="preserve"> </w:t>
      </w:r>
      <w:r>
        <w:t>…………………….</w:t>
      </w:r>
    </w:p>
    <w:p w14:paraId="2CFE1192">
      <w:pPr>
        <w:pStyle w:val="5"/>
        <w:spacing w:before="6" w:after="0"/>
        <w:rPr>
          <w:sz w:val="16"/>
        </w:rPr>
      </w:pPr>
    </w:p>
    <w:p w14:paraId="055AF561">
      <w:pPr>
        <w:jc w:val="both"/>
        <w:rPr>
          <w:b/>
        </w:rPr>
      </w:pPr>
      <w:r>
        <w:rPr>
          <w:b/>
        </w:rPr>
        <w:t>Okres</w:t>
      </w:r>
      <w:r>
        <w:rPr>
          <w:b/>
          <w:spacing w:val="-4"/>
        </w:rPr>
        <w:t xml:space="preserve"> </w:t>
      </w:r>
      <w:r>
        <w:rPr>
          <w:b/>
        </w:rPr>
        <w:t>ważności</w:t>
      </w:r>
    </w:p>
    <w:p w14:paraId="21F73FDA">
      <w:pPr>
        <w:pStyle w:val="5"/>
        <w:rPr>
          <w:b/>
          <w:sz w:val="20"/>
        </w:rPr>
      </w:pPr>
    </w:p>
    <w:p w14:paraId="1F90BA0A">
      <w:pPr>
        <w:pStyle w:val="5"/>
        <w:rPr>
          <w:b/>
          <w:sz w:val="20"/>
        </w:rPr>
      </w:pPr>
    </w:p>
    <w:p w14:paraId="58C24F91">
      <w:pPr>
        <w:pStyle w:val="5"/>
        <w:spacing w:before="9" w:after="0"/>
        <w:rPr>
          <w:b/>
          <w:sz w:val="24"/>
        </w:rPr>
      </w:pPr>
    </w:p>
    <w:tbl>
      <w:tblPr>
        <w:tblStyle w:val="41"/>
        <w:tblW w:w="8019" w:type="dxa"/>
        <w:tblInd w:w="118" w:type="dxa"/>
        <w:tblLayout w:type="fixed"/>
        <w:tblCellMar>
          <w:top w:w="0" w:type="dxa"/>
          <w:left w:w="0" w:type="dxa"/>
          <w:bottom w:w="0" w:type="dxa"/>
          <w:right w:w="0" w:type="dxa"/>
        </w:tblCellMar>
      </w:tblPr>
      <w:tblGrid>
        <w:gridCol w:w="684"/>
        <w:gridCol w:w="1700"/>
        <w:gridCol w:w="2748"/>
        <w:gridCol w:w="2886"/>
      </w:tblGrid>
      <w:tr w14:paraId="4BBF874D">
        <w:tblPrEx>
          <w:tblCellMar>
            <w:top w:w="0" w:type="dxa"/>
            <w:left w:w="0" w:type="dxa"/>
            <w:bottom w:w="0" w:type="dxa"/>
            <w:right w:w="0" w:type="dxa"/>
          </w:tblCellMar>
        </w:tblPrEx>
        <w:trPr>
          <w:trHeight w:val="1038" w:hRule="atLeast"/>
        </w:trPr>
        <w:tc>
          <w:tcPr>
            <w:tcW w:w="684" w:type="dxa"/>
          </w:tcPr>
          <w:p w14:paraId="5CEFB55E">
            <w:pPr>
              <w:pStyle w:val="36"/>
              <w:widowControl w:val="0"/>
              <w:suppressAutoHyphens/>
              <w:spacing w:before="0" w:after="0" w:line="228" w:lineRule="exact"/>
              <w:jc w:val="left"/>
              <w:rPr>
                <w:sz w:val="20"/>
              </w:rPr>
            </w:pPr>
            <w:r>
              <w:rPr>
                <w:rFonts w:eastAsia="Calibri"/>
                <w:kern w:val="0"/>
                <w:sz w:val="22"/>
                <w:szCs w:val="22"/>
                <w:lang w:eastAsia="en-US" w:bidi="ar-SA"/>
              </w:rPr>
              <w:t>Od</w:t>
            </w:r>
          </w:p>
        </w:tc>
        <w:tc>
          <w:tcPr>
            <w:tcW w:w="1700" w:type="dxa"/>
          </w:tcPr>
          <w:p w14:paraId="36C91358">
            <w:pPr>
              <w:pStyle w:val="36"/>
              <w:widowControl w:val="0"/>
              <w:suppressAutoHyphens/>
              <w:spacing w:before="0" w:after="0" w:line="228" w:lineRule="exact"/>
              <w:jc w:val="left"/>
              <w:rPr>
                <w:sz w:val="20"/>
              </w:rPr>
            </w:pPr>
            <w:r>
              <w:rPr>
                <w:rFonts w:eastAsia="Calibri"/>
                <w:kern w:val="0"/>
                <w:sz w:val="22"/>
                <w:szCs w:val="22"/>
                <w:lang w:eastAsia="en-US" w:bidi="ar-SA"/>
              </w:rPr>
              <w:t>……………………</w:t>
            </w:r>
          </w:p>
        </w:tc>
        <w:tc>
          <w:tcPr>
            <w:tcW w:w="2748" w:type="dxa"/>
          </w:tcPr>
          <w:p w14:paraId="7CDF66DC">
            <w:pPr>
              <w:pStyle w:val="36"/>
              <w:widowControl w:val="0"/>
              <w:tabs>
                <w:tab w:val="left" w:pos="915"/>
              </w:tabs>
              <w:suppressAutoHyphens/>
              <w:spacing w:before="0" w:after="0" w:line="228" w:lineRule="exact"/>
              <w:jc w:val="left"/>
              <w:rPr>
                <w:sz w:val="20"/>
              </w:rPr>
            </w:pPr>
            <w:r>
              <w:rPr>
                <w:rFonts w:eastAsia="Calibri"/>
                <w:kern w:val="0"/>
                <w:sz w:val="22"/>
                <w:szCs w:val="22"/>
                <w:lang w:eastAsia="en-US" w:bidi="ar-SA"/>
              </w:rPr>
              <w:t>do:</w:t>
            </w:r>
            <w:r>
              <w:rPr>
                <w:rFonts w:eastAsia="Calibri"/>
                <w:kern w:val="0"/>
                <w:sz w:val="22"/>
                <w:szCs w:val="22"/>
                <w:lang w:eastAsia="en-US" w:bidi="ar-SA"/>
              </w:rPr>
              <w:tab/>
            </w:r>
            <w:r>
              <w:rPr>
                <w:rFonts w:eastAsia="Calibri"/>
                <w:kern w:val="0"/>
                <w:sz w:val="22"/>
                <w:szCs w:val="22"/>
                <w:lang w:eastAsia="en-US" w:bidi="ar-SA"/>
              </w:rPr>
              <w:t>…………………………….</w:t>
            </w:r>
          </w:p>
        </w:tc>
        <w:tc>
          <w:tcPr>
            <w:tcW w:w="2886" w:type="dxa"/>
          </w:tcPr>
          <w:p w14:paraId="2FC70713">
            <w:pPr>
              <w:pStyle w:val="36"/>
              <w:widowControl w:val="0"/>
              <w:suppressAutoHyphens/>
              <w:spacing w:before="0" w:after="0" w:line="203" w:lineRule="exact"/>
              <w:jc w:val="left"/>
              <w:rPr>
                <w:i/>
                <w:sz w:val="20"/>
              </w:rPr>
            </w:pPr>
            <w:r>
              <w:rPr>
                <w:rFonts w:eastAsia="Calibri"/>
                <w:i/>
                <w:kern w:val="0"/>
                <w:sz w:val="20"/>
                <w:szCs w:val="22"/>
                <w:lang w:eastAsia="en-US" w:bidi="ar-SA"/>
              </w:rPr>
              <w:t>(podpis</w:t>
            </w:r>
            <w:r>
              <w:rPr>
                <w:rFonts w:eastAsia="Calibri"/>
                <w:i/>
                <w:spacing w:val="-5"/>
                <w:kern w:val="0"/>
                <w:sz w:val="20"/>
                <w:szCs w:val="22"/>
                <w:lang w:eastAsia="en-US" w:bidi="ar-SA"/>
              </w:rPr>
              <w:t xml:space="preserve"> </w:t>
            </w:r>
            <w:r>
              <w:rPr>
                <w:rFonts w:eastAsia="Calibri"/>
                <w:i/>
                <w:kern w:val="0"/>
                <w:sz w:val="20"/>
                <w:szCs w:val="22"/>
                <w:lang w:eastAsia="en-US" w:bidi="ar-SA"/>
              </w:rPr>
              <w:t>osoby</w:t>
            </w:r>
            <w:r>
              <w:rPr>
                <w:rFonts w:eastAsia="Calibri"/>
                <w:i/>
                <w:spacing w:val="-4"/>
                <w:kern w:val="0"/>
                <w:sz w:val="20"/>
                <w:szCs w:val="22"/>
                <w:lang w:eastAsia="en-US" w:bidi="ar-SA"/>
              </w:rPr>
              <w:t xml:space="preserve"> </w:t>
            </w:r>
            <w:r>
              <w:rPr>
                <w:rFonts w:eastAsia="Calibri"/>
                <w:i/>
                <w:kern w:val="0"/>
                <w:sz w:val="20"/>
                <w:szCs w:val="22"/>
                <w:lang w:eastAsia="en-US" w:bidi="ar-SA"/>
              </w:rPr>
              <w:t>uprawnionej</w:t>
            </w:r>
            <w:r>
              <w:rPr>
                <w:rFonts w:eastAsia="Calibri"/>
                <w:i/>
                <w:spacing w:val="-3"/>
                <w:kern w:val="0"/>
                <w:sz w:val="20"/>
                <w:szCs w:val="22"/>
                <w:lang w:eastAsia="en-US" w:bidi="ar-SA"/>
              </w:rPr>
              <w:t xml:space="preserve"> </w:t>
            </w:r>
            <w:r>
              <w:rPr>
                <w:rFonts w:eastAsia="Calibri"/>
                <w:i/>
                <w:kern w:val="0"/>
                <w:sz w:val="20"/>
                <w:szCs w:val="22"/>
                <w:lang w:eastAsia="en-US" w:bidi="ar-SA"/>
              </w:rPr>
              <w:t>do</w:t>
            </w:r>
          </w:p>
          <w:p w14:paraId="54294BF3">
            <w:pPr>
              <w:pStyle w:val="36"/>
              <w:widowControl w:val="0"/>
              <w:suppressAutoHyphens/>
              <w:spacing w:before="36" w:after="0"/>
              <w:jc w:val="left"/>
              <w:rPr>
                <w:i/>
                <w:sz w:val="20"/>
              </w:rPr>
            </w:pPr>
            <w:r>
              <w:rPr>
                <w:rFonts w:eastAsia="Calibri"/>
                <w:i/>
                <w:kern w:val="0"/>
                <w:sz w:val="20"/>
                <w:szCs w:val="22"/>
                <w:lang w:eastAsia="en-US" w:bidi="ar-SA"/>
              </w:rPr>
              <w:t>nadania</w:t>
            </w:r>
            <w:r>
              <w:rPr>
                <w:rFonts w:eastAsia="Calibri"/>
                <w:i/>
                <w:spacing w:val="-3"/>
                <w:kern w:val="0"/>
                <w:sz w:val="20"/>
                <w:szCs w:val="22"/>
                <w:lang w:eastAsia="en-US" w:bidi="ar-SA"/>
              </w:rPr>
              <w:t xml:space="preserve"> </w:t>
            </w:r>
            <w:r>
              <w:rPr>
                <w:rFonts w:eastAsia="Calibri"/>
                <w:i/>
                <w:kern w:val="0"/>
                <w:sz w:val="20"/>
                <w:szCs w:val="22"/>
                <w:lang w:eastAsia="en-US" w:bidi="ar-SA"/>
              </w:rPr>
              <w:t>upoważnienia)</w:t>
            </w:r>
          </w:p>
        </w:tc>
      </w:tr>
      <w:tr w14:paraId="6BB53892">
        <w:tblPrEx>
          <w:tblCellMar>
            <w:top w:w="0" w:type="dxa"/>
            <w:left w:w="0" w:type="dxa"/>
            <w:bottom w:w="0" w:type="dxa"/>
            <w:right w:w="0" w:type="dxa"/>
          </w:tblCellMar>
        </w:tblPrEx>
        <w:trPr>
          <w:trHeight w:val="1487" w:hRule="atLeast"/>
        </w:trPr>
        <w:tc>
          <w:tcPr>
            <w:tcW w:w="2384" w:type="dxa"/>
            <w:gridSpan w:val="2"/>
          </w:tcPr>
          <w:p w14:paraId="70BB2611">
            <w:pPr>
              <w:pStyle w:val="36"/>
              <w:widowControl w:val="0"/>
              <w:suppressAutoHyphens/>
              <w:spacing w:before="0" w:after="0"/>
              <w:jc w:val="left"/>
              <w:rPr>
                <w:b/>
              </w:rPr>
            </w:pPr>
          </w:p>
          <w:p w14:paraId="443C4954">
            <w:pPr>
              <w:pStyle w:val="36"/>
              <w:widowControl w:val="0"/>
              <w:suppressAutoHyphens/>
              <w:spacing w:before="4" w:after="0"/>
              <w:jc w:val="left"/>
              <w:rPr>
                <w:b/>
                <w:sz w:val="20"/>
              </w:rPr>
            </w:pPr>
          </w:p>
          <w:p w14:paraId="3F65E2DF">
            <w:pPr>
              <w:pStyle w:val="36"/>
              <w:widowControl w:val="0"/>
              <w:suppressAutoHyphens/>
              <w:spacing w:before="0" w:after="0"/>
              <w:jc w:val="left"/>
              <w:rPr>
                <w:b/>
              </w:rPr>
            </w:pPr>
            <w:r>
              <w:rPr>
                <w:rFonts w:eastAsia="Calibri"/>
                <w:b/>
                <w:kern w:val="0"/>
                <w:sz w:val="22"/>
                <w:szCs w:val="22"/>
                <w:lang w:eastAsia="en-US" w:bidi="ar-SA"/>
              </w:rPr>
              <w:t>Data</w:t>
            </w:r>
            <w:r>
              <w:rPr>
                <w:rFonts w:eastAsia="Calibri"/>
                <w:b/>
                <w:spacing w:val="-4"/>
                <w:kern w:val="0"/>
                <w:sz w:val="22"/>
                <w:szCs w:val="22"/>
                <w:lang w:eastAsia="en-US" w:bidi="ar-SA"/>
              </w:rPr>
              <w:t xml:space="preserve"> </w:t>
            </w:r>
            <w:r>
              <w:rPr>
                <w:rFonts w:eastAsia="Calibri"/>
                <w:b/>
                <w:kern w:val="0"/>
                <w:sz w:val="22"/>
                <w:szCs w:val="22"/>
                <w:lang w:eastAsia="en-US" w:bidi="ar-SA"/>
              </w:rPr>
              <w:t>wygaśnięcia*</w:t>
            </w:r>
          </w:p>
        </w:tc>
        <w:tc>
          <w:tcPr>
            <w:tcW w:w="2748" w:type="dxa"/>
          </w:tcPr>
          <w:p w14:paraId="13EF15C8">
            <w:pPr>
              <w:pStyle w:val="36"/>
              <w:widowControl w:val="0"/>
              <w:suppressAutoHyphens/>
              <w:spacing w:before="0" w:after="0"/>
              <w:jc w:val="left"/>
              <w:rPr>
                <w:b/>
              </w:rPr>
            </w:pPr>
          </w:p>
          <w:p w14:paraId="6F1401FC">
            <w:pPr>
              <w:pStyle w:val="36"/>
              <w:widowControl w:val="0"/>
              <w:suppressAutoHyphens/>
              <w:spacing w:before="2" w:after="0"/>
              <w:jc w:val="left"/>
              <w:rPr>
                <w:b/>
                <w:sz w:val="20"/>
              </w:rPr>
            </w:pPr>
          </w:p>
          <w:p w14:paraId="20142561">
            <w:pPr>
              <w:pStyle w:val="36"/>
              <w:widowControl w:val="0"/>
              <w:suppressAutoHyphens/>
              <w:spacing w:before="0" w:after="0"/>
              <w:jc w:val="left"/>
              <w:rPr>
                <w:sz w:val="20"/>
              </w:rPr>
            </w:pPr>
            <w:r>
              <w:rPr>
                <w:rFonts w:eastAsia="Calibri"/>
                <w:kern w:val="0"/>
                <w:sz w:val="22"/>
                <w:szCs w:val="22"/>
                <w:lang w:eastAsia="en-US" w:bidi="ar-SA"/>
              </w:rPr>
              <w:t>Wygasło, dnia</w:t>
            </w:r>
          </w:p>
          <w:p w14:paraId="25B75C32">
            <w:pPr>
              <w:pStyle w:val="36"/>
              <w:widowControl w:val="0"/>
              <w:suppressAutoHyphens/>
              <w:spacing w:before="41" w:after="0"/>
              <w:jc w:val="left"/>
              <w:rPr>
                <w:sz w:val="20"/>
              </w:rPr>
            </w:pPr>
            <w:r>
              <w:rPr>
                <w:rFonts w:eastAsia="Calibri"/>
                <w:kern w:val="0"/>
                <w:sz w:val="22"/>
                <w:szCs w:val="22"/>
                <w:lang w:eastAsia="en-US" w:bidi="ar-SA"/>
              </w:rPr>
              <w:t>……..........................</w:t>
            </w:r>
          </w:p>
        </w:tc>
        <w:tc>
          <w:tcPr>
            <w:tcW w:w="2886" w:type="dxa"/>
          </w:tcPr>
          <w:p w14:paraId="3320C6BE">
            <w:pPr>
              <w:pStyle w:val="36"/>
              <w:widowControl w:val="0"/>
              <w:suppressAutoHyphens/>
              <w:spacing w:before="0" w:after="0"/>
              <w:jc w:val="left"/>
              <w:rPr>
                <w:rFonts w:ascii="Times New Roman" w:hAnsi="Times New Roman"/>
                <w:sz w:val="20"/>
              </w:rPr>
            </w:pPr>
          </w:p>
        </w:tc>
      </w:tr>
      <w:tr w14:paraId="2933DABB">
        <w:tblPrEx>
          <w:tblCellMar>
            <w:top w:w="0" w:type="dxa"/>
            <w:left w:w="0" w:type="dxa"/>
            <w:bottom w:w="0" w:type="dxa"/>
            <w:right w:w="0" w:type="dxa"/>
          </w:tblCellMar>
        </w:tblPrEx>
        <w:trPr>
          <w:trHeight w:val="759" w:hRule="atLeast"/>
        </w:trPr>
        <w:tc>
          <w:tcPr>
            <w:tcW w:w="684" w:type="dxa"/>
          </w:tcPr>
          <w:p w14:paraId="3AEF01C8">
            <w:pPr>
              <w:pStyle w:val="36"/>
              <w:widowControl w:val="0"/>
              <w:suppressAutoHyphens/>
              <w:spacing w:before="0" w:after="0"/>
              <w:jc w:val="left"/>
              <w:rPr>
                <w:rFonts w:ascii="Times New Roman" w:hAnsi="Times New Roman"/>
                <w:sz w:val="20"/>
              </w:rPr>
            </w:pPr>
          </w:p>
        </w:tc>
        <w:tc>
          <w:tcPr>
            <w:tcW w:w="1700" w:type="dxa"/>
          </w:tcPr>
          <w:p w14:paraId="0D624138">
            <w:pPr>
              <w:pStyle w:val="36"/>
              <w:widowControl w:val="0"/>
              <w:suppressAutoHyphens/>
              <w:spacing w:before="0" w:after="0"/>
              <w:jc w:val="left"/>
              <w:rPr>
                <w:rFonts w:ascii="Times New Roman" w:hAnsi="Times New Roman"/>
                <w:sz w:val="20"/>
              </w:rPr>
            </w:pPr>
          </w:p>
        </w:tc>
        <w:tc>
          <w:tcPr>
            <w:tcW w:w="2748" w:type="dxa"/>
          </w:tcPr>
          <w:p w14:paraId="39A3089F">
            <w:pPr>
              <w:pStyle w:val="36"/>
              <w:widowControl w:val="0"/>
              <w:suppressAutoHyphens/>
              <w:spacing w:before="0" w:after="0"/>
              <w:jc w:val="left"/>
              <w:rPr>
                <w:rFonts w:ascii="Times New Roman" w:hAnsi="Times New Roman"/>
                <w:sz w:val="20"/>
              </w:rPr>
            </w:pPr>
          </w:p>
        </w:tc>
        <w:tc>
          <w:tcPr>
            <w:tcW w:w="2886" w:type="dxa"/>
          </w:tcPr>
          <w:p w14:paraId="61D1EDC1">
            <w:pPr>
              <w:pStyle w:val="36"/>
              <w:widowControl w:val="0"/>
              <w:suppressAutoHyphens/>
              <w:spacing w:before="0" w:after="0"/>
              <w:jc w:val="left"/>
              <w:rPr>
                <w:b/>
                <w:sz w:val="29"/>
              </w:rPr>
            </w:pPr>
          </w:p>
          <w:p w14:paraId="7E554883">
            <w:pPr>
              <w:pStyle w:val="36"/>
              <w:widowControl w:val="0"/>
              <w:suppressAutoHyphens/>
              <w:spacing w:before="0" w:after="0"/>
              <w:ind w:left="105" w:firstLine="0"/>
              <w:jc w:val="left"/>
              <w:rPr>
                <w:sz w:val="20"/>
              </w:rPr>
            </w:pPr>
            <w:r>
              <w:rPr>
                <w:rFonts w:eastAsia="Calibri"/>
                <w:kern w:val="0"/>
                <w:sz w:val="22"/>
                <w:szCs w:val="22"/>
                <w:lang w:eastAsia="en-US" w:bidi="ar-SA"/>
              </w:rPr>
              <w:t>……………………………………………</w:t>
            </w:r>
          </w:p>
        </w:tc>
      </w:tr>
      <w:tr w14:paraId="714B82B7">
        <w:tblPrEx>
          <w:tblCellMar>
            <w:top w:w="0" w:type="dxa"/>
            <w:left w:w="0" w:type="dxa"/>
            <w:bottom w:w="0" w:type="dxa"/>
            <w:right w:w="0" w:type="dxa"/>
          </w:tblCellMar>
        </w:tblPrEx>
        <w:trPr>
          <w:trHeight w:val="713" w:hRule="atLeast"/>
        </w:trPr>
        <w:tc>
          <w:tcPr>
            <w:tcW w:w="684" w:type="dxa"/>
          </w:tcPr>
          <w:p w14:paraId="7D958D1B">
            <w:pPr>
              <w:pStyle w:val="36"/>
              <w:widowControl w:val="0"/>
              <w:suppressAutoHyphens/>
              <w:spacing w:before="0" w:after="0"/>
              <w:jc w:val="left"/>
              <w:rPr>
                <w:rFonts w:ascii="Times New Roman" w:hAnsi="Times New Roman"/>
                <w:sz w:val="20"/>
              </w:rPr>
            </w:pPr>
          </w:p>
        </w:tc>
        <w:tc>
          <w:tcPr>
            <w:tcW w:w="1700" w:type="dxa"/>
          </w:tcPr>
          <w:p w14:paraId="00C5A61B">
            <w:pPr>
              <w:pStyle w:val="36"/>
              <w:widowControl w:val="0"/>
              <w:suppressAutoHyphens/>
              <w:spacing w:before="0" w:after="0"/>
              <w:jc w:val="left"/>
              <w:rPr>
                <w:rFonts w:ascii="Times New Roman" w:hAnsi="Times New Roman"/>
                <w:sz w:val="20"/>
              </w:rPr>
            </w:pPr>
          </w:p>
        </w:tc>
        <w:tc>
          <w:tcPr>
            <w:tcW w:w="2748" w:type="dxa"/>
          </w:tcPr>
          <w:p w14:paraId="0337C983">
            <w:pPr>
              <w:pStyle w:val="36"/>
              <w:widowControl w:val="0"/>
              <w:suppressAutoHyphens/>
              <w:spacing w:before="0" w:after="0"/>
              <w:jc w:val="left"/>
              <w:rPr>
                <w:rFonts w:ascii="Times New Roman" w:hAnsi="Times New Roman"/>
                <w:sz w:val="20"/>
              </w:rPr>
            </w:pPr>
          </w:p>
        </w:tc>
        <w:tc>
          <w:tcPr>
            <w:tcW w:w="2886" w:type="dxa"/>
          </w:tcPr>
          <w:p w14:paraId="30726B75">
            <w:pPr>
              <w:pStyle w:val="36"/>
              <w:widowControl w:val="0"/>
              <w:suppressAutoHyphens/>
              <w:spacing w:before="103" w:after="0" w:line="276" w:lineRule="auto"/>
              <w:ind w:left="105" w:right="562" w:firstLine="0"/>
              <w:jc w:val="left"/>
              <w:rPr>
                <w:sz w:val="18"/>
              </w:rPr>
            </w:pPr>
            <w:r>
              <w:rPr>
                <w:rFonts w:eastAsia="Calibri"/>
                <w:kern w:val="0"/>
                <w:sz w:val="18"/>
                <w:szCs w:val="22"/>
                <w:lang w:eastAsia="en-US" w:bidi="ar-SA"/>
              </w:rPr>
              <w:t>(podpis</w:t>
            </w:r>
            <w:r>
              <w:rPr>
                <w:rFonts w:eastAsia="Calibri"/>
                <w:spacing w:val="-7"/>
                <w:kern w:val="0"/>
                <w:sz w:val="18"/>
                <w:szCs w:val="22"/>
                <w:lang w:eastAsia="en-US" w:bidi="ar-SA"/>
              </w:rPr>
              <w:t xml:space="preserve"> </w:t>
            </w:r>
            <w:r>
              <w:rPr>
                <w:rFonts w:eastAsia="Calibri"/>
                <w:kern w:val="0"/>
                <w:sz w:val="18"/>
                <w:szCs w:val="22"/>
                <w:lang w:eastAsia="en-US" w:bidi="ar-SA"/>
              </w:rPr>
              <w:t>osoby</w:t>
            </w:r>
            <w:r>
              <w:rPr>
                <w:rFonts w:eastAsia="Calibri"/>
                <w:spacing w:val="-6"/>
                <w:kern w:val="0"/>
                <w:sz w:val="18"/>
                <w:szCs w:val="22"/>
                <w:lang w:eastAsia="en-US" w:bidi="ar-SA"/>
              </w:rPr>
              <w:t xml:space="preserve"> </w:t>
            </w:r>
            <w:r>
              <w:rPr>
                <w:rFonts w:eastAsia="Calibri"/>
                <w:kern w:val="0"/>
                <w:sz w:val="18"/>
                <w:szCs w:val="22"/>
                <w:lang w:eastAsia="en-US" w:bidi="ar-SA"/>
              </w:rPr>
              <w:t>uprawnionej</w:t>
            </w:r>
            <w:r>
              <w:rPr>
                <w:rFonts w:eastAsia="Calibri"/>
                <w:spacing w:val="-4"/>
                <w:kern w:val="0"/>
                <w:sz w:val="18"/>
                <w:szCs w:val="22"/>
                <w:lang w:eastAsia="en-US" w:bidi="ar-SA"/>
              </w:rPr>
              <w:t xml:space="preserve"> </w:t>
            </w:r>
            <w:r>
              <w:rPr>
                <w:rFonts w:eastAsia="Calibri"/>
                <w:kern w:val="0"/>
                <w:sz w:val="18"/>
                <w:szCs w:val="22"/>
                <w:lang w:eastAsia="en-US" w:bidi="ar-SA"/>
              </w:rPr>
              <w:t>do</w:t>
            </w:r>
            <w:r>
              <w:rPr>
                <w:rFonts w:eastAsia="Calibri"/>
                <w:spacing w:val="-38"/>
                <w:kern w:val="0"/>
                <w:sz w:val="18"/>
                <w:szCs w:val="22"/>
                <w:lang w:eastAsia="en-US" w:bidi="ar-SA"/>
              </w:rPr>
              <w:t xml:space="preserve"> </w:t>
            </w:r>
            <w:r>
              <w:rPr>
                <w:rFonts w:eastAsia="Calibri"/>
                <w:kern w:val="0"/>
                <w:sz w:val="18"/>
                <w:szCs w:val="22"/>
                <w:lang w:eastAsia="en-US" w:bidi="ar-SA"/>
              </w:rPr>
              <w:t>odwołania</w:t>
            </w:r>
            <w:r>
              <w:rPr>
                <w:rFonts w:eastAsia="Calibri"/>
                <w:spacing w:val="-1"/>
                <w:kern w:val="0"/>
                <w:sz w:val="18"/>
                <w:szCs w:val="22"/>
                <w:lang w:eastAsia="en-US" w:bidi="ar-SA"/>
              </w:rPr>
              <w:t xml:space="preserve"> </w:t>
            </w:r>
            <w:r>
              <w:rPr>
                <w:rFonts w:eastAsia="Calibri"/>
                <w:kern w:val="0"/>
                <w:sz w:val="18"/>
                <w:szCs w:val="22"/>
                <w:lang w:eastAsia="en-US" w:bidi="ar-SA"/>
              </w:rPr>
              <w:t>upoważnienia)</w:t>
            </w:r>
          </w:p>
        </w:tc>
      </w:tr>
      <w:tr w14:paraId="0FF64EBA">
        <w:tblPrEx>
          <w:tblCellMar>
            <w:top w:w="0" w:type="dxa"/>
            <w:left w:w="0" w:type="dxa"/>
            <w:bottom w:w="0" w:type="dxa"/>
            <w:right w:w="0" w:type="dxa"/>
          </w:tblCellMar>
        </w:tblPrEx>
        <w:trPr>
          <w:trHeight w:val="671" w:hRule="atLeast"/>
        </w:trPr>
        <w:tc>
          <w:tcPr>
            <w:tcW w:w="2384" w:type="dxa"/>
            <w:gridSpan w:val="2"/>
          </w:tcPr>
          <w:p w14:paraId="44B1DFA9">
            <w:pPr>
              <w:pStyle w:val="36"/>
              <w:widowControl w:val="0"/>
              <w:suppressAutoHyphens/>
              <w:spacing w:before="97" w:after="0"/>
              <w:ind w:left="415" w:firstLine="0"/>
              <w:jc w:val="left"/>
              <w:rPr>
                <w:b/>
              </w:rPr>
            </w:pPr>
            <w:r>
              <w:rPr>
                <w:rFonts w:eastAsia="Calibri"/>
                <w:b/>
                <w:kern w:val="0"/>
                <w:sz w:val="22"/>
                <w:szCs w:val="22"/>
                <w:lang w:eastAsia="en-US" w:bidi="ar-SA"/>
              </w:rPr>
              <w:t>Data</w:t>
            </w:r>
            <w:r>
              <w:rPr>
                <w:rFonts w:eastAsia="Calibri"/>
                <w:b/>
                <w:spacing w:val="-5"/>
                <w:kern w:val="0"/>
                <w:sz w:val="22"/>
                <w:szCs w:val="22"/>
                <w:lang w:eastAsia="en-US" w:bidi="ar-SA"/>
              </w:rPr>
              <w:t xml:space="preserve"> </w:t>
            </w:r>
            <w:r>
              <w:rPr>
                <w:rFonts w:eastAsia="Calibri"/>
                <w:b/>
                <w:kern w:val="0"/>
                <w:sz w:val="22"/>
                <w:szCs w:val="22"/>
                <w:lang w:eastAsia="en-US" w:bidi="ar-SA"/>
              </w:rPr>
              <w:t>odwołania**</w:t>
            </w:r>
          </w:p>
        </w:tc>
        <w:tc>
          <w:tcPr>
            <w:tcW w:w="2748" w:type="dxa"/>
          </w:tcPr>
          <w:p w14:paraId="49F1A96F">
            <w:pPr>
              <w:pStyle w:val="36"/>
              <w:widowControl w:val="0"/>
              <w:suppressAutoHyphens/>
              <w:spacing w:before="94" w:after="0"/>
              <w:ind w:left="635" w:firstLine="0"/>
              <w:jc w:val="left"/>
              <w:rPr>
                <w:sz w:val="20"/>
              </w:rPr>
            </w:pPr>
            <w:r>
              <w:rPr>
                <w:rFonts w:eastAsia="Calibri"/>
                <w:kern w:val="0"/>
                <w:sz w:val="22"/>
                <w:szCs w:val="22"/>
                <w:lang w:eastAsia="en-US" w:bidi="ar-SA"/>
              </w:rPr>
              <w:t>Odwołano,</w:t>
            </w:r>
            <w:r>
              <w:rPr>
                <w:rFonts w:eastAsia="Calibri"/>
                <w:spacing w:val="-6"/>
                <w:kern w:val="0"/>
                <w:sz w:val="22"/>
                <w:szCs w:val="22"/>
                <w:lang w:eastAsia="en-US" w:bidi="ar-SA"/>
              </w:rPr>
              <w:t xml:space="preserve"> </w:t>
            </w:r>
            <w:r>
              <w:rPr>
                <w:rFonts w:eastAsia="Calibri"/>
                <w:kern w:val="0"/>
                <w:sz w:val="22"/>
                <w:szCs w:val="22"/>
                <w:lang w:eastAsia="en-US" w:bidi="ar-SA"/>
              </w:rPr>
              <w:t>dnia</w:t>
            </w:r>
          </w:p>
          <w:p w14:paraId="49BC95D4">
            <w:pPr>
              <w:pStyle w:val="36"/>
              <w:widowControl w:val="0"/>
              <w:suppressAutoHyphens/>
              <w:spacing w:before="44" w:after="0" w:line="245" w:lineRule="exact"/>
              <w:ind w:left="635" w:firstLine="0"/>
              <w:jc w:val="left"/>
              <w:rPr>
                <w:sz w:val="20"/>
              </w:rPr>
            </w:pPr>
            <w:r>
              <w:rPr>
                <w:rFonts w:eastAsia="Calibri"/>
                <w:kern w:val="0"/>
                <w:sz w:val="22"/>
                <w:szCs w:val="22"/>
                <w:lang w:eastAsia="en-US" w:bidi="ar-SA"/>
              </w:rPr>
              <w:t>..........................</w:t>
            </w:r>
          </w:p>
        </w:tc>
        <w:tc>
          <w:tcPr>
            <w:tcW w:w="2886" w:type="dxa"/>
          </w:tcPr>
          <w:p w14:paraId="277AE895">
            <w:pPr>
              <w:pStyle w:val="36"/>
              <w:widowControl w:val="0"/>
              <w:suppressAutoHyphens/>
              <w:spacing w:before="0" w:after="0"/>
              <w:jc w:val="left"/>
              <w:rPr>
                <w:rFonts w:ascii="Times New Roman" w:hAnsi="Times New Roman"/>
                <w:sz w:val="20"/>
              </w:rPr>
            </w:pPr>
          </w:p>
        </w:tc>
      </w:tr>
    </w:tbl>
    <w:p w14:paraId="7A5E6658">
      <w:pPr>
        <w:spacing w:before="29" w:after="0"/>
        <w:ind w:left="5563" w:firstLine="0"/>
        <w:rPr>
          <w:sz w:val="20"/>
        </w:rPr>
      </w:pPr>
      <w:r>
        <w:t>………………………………………</w:t>
      </w:r>
    </w:p>
    <w:p w14:paraId="4F6311E4">
      <w:pPr>
        <w:pStyle w:val="5"/>
        <w:spacing w:before="8" w:after="0"/>
        <w:rPr>
          <w:sz w:val="19"/>
        </w:rPr>
      </w:pPr>
    </w:p>
    <w:p w14:paraId="5FACD7BC">
      <w:pPr>
        <w:spacing w:line="276" w:lineRule="auto"/>
        <w:ind w:left="5563" w:right="4" w:firstLine="0"/>
        <w:rPr>
          <w:sz w:val="18"/>
        </w:rPr>
      </w:pPr>
      <w:r>
        <w:rPr>
          <w:sz w:val="18"/>
        </w:rPr>
        <w:t>(podpis osoby uprawnionej do</w:t>
      </w:r>
      <w:r>
        <w:rPr>
          <w:spacing w:val="-38"/>
          <w:sz w:val="18"/>
        </w:rPr>
        <w:t xml:space="preserve"> </w:t>
      </w:r>
      <w:r>
        <w:rPr>
          <w:sz w:val="18"/>
        </w:rPr>
        <w:t>odwołania</w:t>
      </w:r>
      <w:r>
        <w:rPr>
          <w:spacing w:val="-3"/>
          <w:sz w:val="18"/>
        </w:rPr>
        <w:t xml:space="preserve"> </w:t>
      </w:r>
      <w:r>
        <w:rPr>
          <w:sz w:val="18"/>
        </w:rPr>
        <w:t>upoważnienia)</w:t>
      </w:r>
    </w:p>
    <w:p w14:paraId="1E6C64D3">
      <w:pPr>
        <w:pStyle w:val="5"/>
        <w:rPr>
          <w:sz w:val="18"/>
        </w:rPr>
      </w:pPr>
    </w:p>
    <w:p w14:paraId="5072FA9E">
      <w:pPr>
        <w:pStyle w:val="5"/>
        <w:rPr>
          <w:sz w:val="18"/>
        </w:rPr>
      </w:pPr>
    </w:p>
    <w:p w14:paraId="67DAEB92">
      <w:pPr>
        <w:pStyle w:val="5"/>
        <w:spacing w:before="2" w:after="0"/>
        <w:rPr>
          <w:sz w:val="20"/>
        </w:rPr>
      </w:pPr>
    </w:p>
    <w:p w14:paraId="2566DF0D">
      <w:pPr>
        <w:pStyle w:val="5"/>
        <w:ind w:left="418" w:firstLine="0"/>
        <w:rPr>
          <w:sz w:val="20"/>
        </w:rPr>
      </w:pPr>
      <w:r>
        <w:t>*</w:t>
      </w:r>
      <w:r>
        <w:rPr>
          <w:spacing w:val="-3"/>
        </w:rPr>
        <w:t xml:space="preserve"> </w:t>
      </w:r>
      <w:r>
        <w:t>Data</w:t>
      </w:r>
      <w:r>
        <w:rPr>
          <w:spacing w:val="-2"/>
        </w:rPr>
        <w:t xml:space="preserve"> </w:t>
      </w:r>
      <w:r>
        <w:t>rozwiązania</w:t>
      </w:r>
      <w:r>
        <w:rPr>
          <w:spacing w:val="-2"/>
        </w:rPr>
        <w:t xml:space="preserve"> </w:t>
      </w:r>
      <w:r>
        <w:t>stosunku</w:t>
      </w:r>
      <w:r>
        <w:rPr>
          <w:spacing w:val="-2"/>
        </w:rPr>
        <w:t xml:space="preserve"> </w:t>
      </w:r>
      <w:r>
        <w:t>pracy/umowy</w:t>
      </w:r>
      <w:r>
        <w:rPr>
          <w:spacing w:val="-3"/>
        </w:rPr>
        <w:t xml:space="preserve"> </w:t>
      </w:r>
      <w:r>
        <w:t>cywilnoprawnej.</w:t>
      </w:r>
    </w:p>
    <w:p w14:paraId="2D36A82C">
      <w:pPr>
        <w:pStyle w:val="5"/>
        <w:spacing w:before="8" w:after="0"/>
        <w:rPr>
          <w:sz w:val="19"/>
        </w:rPr>
      </w:pPr>
    </w:p>
    <w:p w14:paraId="7009C216">
      <w:pPr>
        <w:pStyle w:val="5"/>
        <w:ind w:left="418" w:firstLine="0"/>
        <w:rPr>
          <w:sz w:val="20"/>
        </w:rPr>
      </w:pPr>
      <w:r>
        <w:t>**</w:t>
      </w:r>
      <w:r>
        <w:rPr>
          <w:spacing w:val="-3"/>
        </w:rPr>
        <w:t xml:space="preserve"> </w:t>
      </w:r>
      <w:r>
        <w:t>Data</w:t>
      </w:r>
      <w:r>
        <w:rPr>
          <w:spacing w:val="-2"/>
        </w:rPr>
        <w:t xml:space="preserve"> </w:t>
      </w:r>
      <w:r>
        <w:t>wcześniejsza niż</w:t>
      </w:r>
      <w:r>
        <w:rPr>
          <w:spacing w:val="-1"/>
        </w:rPr>
        <w:t xml:space="preserve"> </w:t>
      </w:r>
      <w:r>
        <w:t>data wygaśnięcia</w:t>
      </w:r>
    </w:p>
    <w:p w14:paraId="470BC368">
      <w:pPr>
        <w:rPr>
          <w:sz w:val="20"/>
        </w:rPr>
      </w:pPr>
    </w:p>
    <w:sectPr>
      <w:headerReference r:id="rId24" w:type="default"/>
      <w:footerReference r:id="rId25" w:type="default"/>
      <w:footnotePr>
        <w:numFmt w:val="decimal"/>
      </w:footnotePr>
      <w:pgSz w:w="11906" w:h="16838"/>
      <w:pgMar w:top="1417" w:right="1417" w:bottom="1417" w:left="1417" w:header="708" w:footer="708" w:gutter="0"/>
      <w:pgNumType w:fmt="decimal"/>
      <w:cols w:space="720" w:num="1"/>
      <w:formProt w:val="0"/>
      <w:docGrid w:linePitch="299" w:charSpace="286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EE"/>
    <w:family w:val="roman"/>
    <w:pitch w:val="default"/>
    <w:sig w:usb0="E4002EFF" w:usb1="C000247B" w:usb2="00000009" w:usb3="00000000" w:csb0="200001FF" w:csb1="00000000"/>
  </w:font>
  <w:font w:name="Helvetica">
    <w:altName w:val="Arial"/>
    <w:panose1 w:val="00000000000000000000"/>
    <w:charset w:val="EE"/>
    <w:family w:val="roman"/>
    <w:pitch w:val="default"/>
    <w:sig w:usb0="00000000" w:usb1="00000000" w:usb2="00000000" w:usb3="00000000" w:csb0="00000000" w:csb1="00000000"/>
  </w:font>
  <w:font w:name="Liberation Sans">
    <w:panose1 w:val="020B0604020202020204"/>
    <w:charset w:val="EE"/>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Lucida Sans">
    <w:altName w:val="Lucida Sans Unicode"/>
    <w:panose1 w:val="00000000000000000000"/>
    <w:charset w:val="00"/>
    <w:family w:val="auto"/>
    <w:pitch w:val="default"/>
    <w:sig w:usb0="00000000" w:usb1="00000000" w:usb2="00000000" w:usb3="00000000" w:csb0="00000000" w:csb1="00000000"/>
  </w:font>
  <w:font w:name="Verdana">
    <w:panose1 w:val="020B0604030504040204"/>
    <w:charset w:val="EE"/>
    <w:family w:val="roman"/>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TimesNewRoman">
    <w:altName w:val="Liberation Mono"/>
    <w:panose1 w:val="00000000000000000000"/>
    <w:charset w:val="00"/>
    <w:family w:val="auto"/>
    <w:pitch w:val="default"/>
    <w:sig w:usb0="00000000" w:usb1="00000000" w:usb2="00000000" w:usb3="00000000" w:csb0="00000000" w:csb1="00000000"/>
  </w:font>
  <w:font w:name="Courier New">
    <w:panose1 w:val="02070309020205020404"/>
    <w:charset w:val="01"/>
    <w:family w:val="modern"/>
    <w:pitch w:val="default"/>
    <w:sig w:usb0="E0002EFF" w:usb1="C0007843" w:usb2="00000009" w:usb3="00000000" w:csb0="400001FF" w:csb1="FFFF0000"/>
  </w:font>
  <w:font w:name="Lucida Sans Unicode">
    <w:panose1 w:val="020B0602030504020204"/>
    <w:charset w:val="00"/>
    <w:family w:val="auto"/>
    <w:pitch w:val="default"/>
    <w:sig w:usb0="80001AFF" w:usb1="0000396B" w:usb2="00000000" w:usb3="00000000" w:csb0="200000BF" w:csb1="D7F7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7232671"/>
      <w:docPartObj>
        <w:docPartGallery w:val="AutoText"/>
      </w:docPartObj>
    </w:sdtPr>
    <w:sdtContent>
      <w:p w14:paraId="16742506">
        <w:pPr>
          <w:pStyle w:val="10"/>
          <w:jc w:val="right"/>
        </w:pPr>
        <w:r>
          <w:fldChar w:fldCharType="begin"/>
        </w:r>
        <w:r>
          <w:instrText xml:space="preserve"> PAGE </w:instrText>
        </w:r>
        <w:r>
          <w:fldChar w:fldCharType="separate"/>
        </w:r>
        <w:r>
          <w:t>11</w:t>
        </w:r>
        <w:r>
          <w:fldChar w:fldCharType="end"/>
        </w:r>
      </w:p>
    </w:sdtContent>
  </w:sdt>
  <w:p w14:paraId="64C78064">
    <w:pPr>
      <w:pStyle w:val="1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0383809"/>
      <w:docPartObj>
        <w:docPartGallery w:val="AutoText"/>
      </w:docPartObj>
    </w:sdtPr>
    <w:sdtContent>
      <w:p w14:paraId="0B16B3E6">
        <w:pPr>
          <w:pStyle w:val="10"/>
          <w:jc w:val="right"/>
        </w:pPr>
        <w:r>
          <w:fldChar w:fldCharType="begin"/>
        </w:r>
        <w:r>
          <w:instrText xml:space="preserve"> PAGE </w:instrText>
        </w:r>
        <w:r>
          <w:fldChar w:fldCharType="separate"/>
        </w:r>
        <w:r>
          <w:t>26</w:t>
        </w:r>
        <w:r>
          <w:fldChar w:fldCharType="end"/>
        </w:r>
      </w:p>
    </w:sdtContent>
  </w:sdt>
  <w:p w14:paraId="7C8A0E74">
    <w:pPr>
      <w:pStyle w:val="1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9759474"/>
      <w:docPartObj>
        <w:docPartGallery w:val="AutoText"/>
      </w:docPartObj>
    </w:sdtPr>
    <w:sdtContent>
      <w:p w14:paraId="5E776811">
        <w:pPr>
          <w:pStyle w:val="10"/>
          <w:jc w:val="right"/>
        </w:pPr>
        <w:r>
          <w:fldChar w:fldCharType="begin"/>
        </w:r>
        <w:r>
          <w:instrText xml:space="preserve"> PAGE </w:instrText>
        </w:r>
        <w:r>
          <w:fldChar w:fldCharType="separate"/>
        </w:r>
        <w:r>
          <w:t>28</w:t>
        </w:r>
        <w:r>
          <w:fldChar w:fldCharType="end"/>
        </w:r>
      </w:p>
    </w:sdtContent>
  </w:sdt>
  <w:p w14:paraId="23B40E8C">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1D17F">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2230942"/>
      <w:docPartObj>
        <w:docPartGallery w:val="AutoText"/>
      </w:docPartObj>
    </w:sdtPr>
    <w:sdtContent>
      <w:p w14:paraId="0647C4C9">
        <w:pPr>
          <w:pStyle w:val="10"/>
          <w:jc w:val="right"/>
        </w:pPr>
        <w:r>
          <w:fldChar w:fldCharType="begin"/>
        </w:r>
        <w:r>
          <w:instrText xml:space="preserve"> PAGE </w:instrText>
        </w:r>
        <w:r>
          <w:fldChar w:fldCharType="separate"/>
        </w:r>
        <w:r>
          <w:t>11</w:t>
        </w:r>
        <w:r>
          <w:fldChar w:fldCharType="end"/>
        </w:r>
      </w:p>
    </w:sdtContent>
  </w:sdt>
  <w:p w14:paraId="0DA543E0">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0002892"/>
      <w:docPartObj>
        <w:docPartGallery w:val="AutoText"/>
      </w:docPartObj>
    </w:sdtPr>
    <w:sdtContent>
      <w:p w14:paraId="2321E039">
        <w:pPr>
          <w:pStyle w:val="10"/>
          <w:jc w:val="right"/>
        </w:pPr>
        <w:r>
          <w:fldChar w:fldCharType="begin"/>
        </w:r>
        <w:r>
          <w:instrText xml:space="preserve"> PAGE </w:instrText>
        </w:r>
        <w:r>
          <w:fldChar w:fldCharType="separate"/>
        </w:r>
        <w:r>
          <w:t>13</w:t>
        </w:r>
        <w:r>
          <w:fldChar w:fldCharType="end"/>
        </w:r>
      </w:p>
    </w:sdtContent>
  </w:sdt>
  <w:p w14:paraId="3EA10728">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5289292"/>
      <w:docPartObj>
        <w:docPartGallery w:val="AutoText"/>
      </w:docPartObj>
    </w:sdtPr>
    <w:sdtContent>
      <w:p w14:paraId="68FA30F4">
        <w:pPr>
          <w:pStyle w:val="10"/>
          <w:jc w:val="right"/>
        </w:pPr>
        <w:r>
          <w:fldChar w:fldCharType="begin"/>
        </w:r>
        <w:r>
          <w:instrText xml:space="preserve"> PAGE </w:instrText>
        </w:r>
        <w:r>
          <w:fldChar w:fldCharType="separate"/>
        </w:r>
        <w:r>
          <w:t>14</w:t>
        </w:r>
        <w:r>
          <w:fldChar w:fldCharType="end"/>
        </w:r>
      </w:p>
    </w:sdtContent>
  </w:sdt>
  <w:p w14:paraId="5C46C602">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7450285"/>
      <w:docPartObj>
        <w:docPartGallery w:val="AutoText"/>
      </w:docPartObj>
    </w:sdtPr>
    <w:sdtContent>
      <w:p w14:paraId="438CB15D">
        <w:pPr>
          <w:pStyle w:val="10"/>
          <w:jc w:val="right"/>
        </w:pPr>
        <w:r>
          <w:fldChar w:fldCharType="begin"/>
        </w:r>
        <w:r>
          <w:instrText xml:space="preserve"> PAGE </w:instrText>
        </w:r>
        <w:r>
          <w:fldChar w:fldCharType="separate"/>
        </w:r>
        <w:r>
          <w:t>18</w:t>
        </w:r>
        <w:r>
          <w:fldChar w:fldCharType="end"/>
        </w:r>
      </w:p>
    </w:sdtContent>
  </w:sdt>
  <w:p w14:paraId="3524487B">
    <w:pPr>
      <w:pStyle w:val="1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3268669"/>
      <w:docPartObj>
        <w:docPartGallery w:val="AutoText"/>
      </w:docPartObj>
    </w:sdtPr>
    <w:sdtContent>
      <w:p w14:paraId="085B57CD">
        <w:pPr>
          <w:pStyle w:val="10"/>
          <w:jc w:val="right"/>
        </w:pPr>
        <w:r>
          <w:fldChar w:fldCharType="begin"/>
        </w:r>
        <w:r>
          <w:instrText xml:space="preserve"> PAGE </w:instrText>
        </w:r>
        <w:r>
          <w:fldChar w:fldCharType="separate"/>
        </w:r>
        <w:r>
          <w:t>19</w:t>
        </w:r>
        <w:r>
          <w:fldChar w:fldCharType="end"/>
        </w:r>
      </w:p>
    </w:sdtContent>
  </w:sdt>
  <w:p w14:paraId="7F62303E">
    <w:pPr>
      <w:pStyle w:val="1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8732670"/>
      <w:docPartObj>
        <w:docPartGallery w:val="AutoText"/>
      </w:docPartObj>
    </w:sdtPr>
    <w:sdtContent>
      <w:p w14:paraId="4A8E02C2">
        <w:pPr>
          <w:pStyle w:val="10"/>
          <w:jc w:val="right"/>
        </w:pPr>
        <w:r>
          <w:fldChar w:fldCharType="begin"/>
        </w:r>
        <w:r>
          <w:instrText xml:space="preserve"> PAGE </w:instrText>
        </w:r>
        <w:r>
          <w:fldChar w:fldCharType="separate"/>
        </w:r>
        <w:r>
          <w:t>20</w:t>
        </w:r>
        <w:r>
          <w:fldChar w:fldCharType="end"/>
        </w:r>
      </w:p>
    </w:sdtContent>
  </w:sdt>
  <w:p w14:paraId="7E37FCEE">
    <w:pPr>
      <w:pStyle w:val="1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1501737"/>
      <w:docPartObj>
        <w:docPartGallery w:val="AutoText"/>
      </w:docPartObj>
    </w:sdtPr>
    <w:sdtContent>
      <w:p w14:paraId="036B1A8A">
        <w:pPr>
          <w:pStyle w:val="10"/>
          <w:jc w:val="right"/>
        </w:pPr>
        <w:r>
          <w:fldChar w:fldCharType="begin"/>
        </w:r>
        <w:r>
          <w:instrText xml:space="preserve"> PAGE </w:instrText>
        </w:r>
        <w:r>
          <w:fldChar w:fldCharType="separate"/>
        </w:r>
        <w:r>
          <w:t>22</w:t>
        </w:r>
        <w:r>
          <w:fldChar w:fldCharType="end"/>
        </w:r>
      </w:p>
    </w:sdtContent>
  </w:sdt>
  <w:p w14:paraId="084ABBAE">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before="0" w:after="0"/>
      </w:pPr>
      <w:r>
        <w:separator/>
      </w:r>
    </w:p>
  </w:footnote>
  <w:footnote w:type="continuationSeparator" w:id="9">
    <w:p>
      <w:pPr>
        <w:spacing w:before="0" w:after="0"/>
      </w:pPr>
      <w:r>
        <w:continuationSeparator/>
      </w:r>
    </w:p>
  </w:footnote>
  <w:footnote w:id="0">
    <w:p w14:paraId="529488DB">
      <w:pPr>
        <w:pStyle w:val="11"/>
      </w:pPr>
      <w:r>
        <w:rPr>
          <w:rStyle w:val="30"/>
        </w:rPr>
        <w:footnoteRef/>
      </w:r>
      <w:r>
        <w:rPr>
          <w:rFonts w:ascii="Arial" w:hAnsi="Arial" w:cs="Arial"/>
          <w:i/>
          <w:iCs/>
          <w:sz w:val="16"/>
          <w:szCs w:val="16"/>
        </w:rPr>
        <w:t xml:space="preserve"> Przykład: </w:t>
      </w:r>
    </w:p>
    <w:p w14:paraId="5F6853C2">
      <w:pPr>
        <w:pStyle w:val="11"/>
        <w:rPr>
          <w:rFonts w:ascii="Arial" w:hAnsi="Arial" w:cs="Arial"/>
          <w:i/>
          <w:iCs/>
          <w:sz w:val="16"/>
          <w:szCs w:val="16"/>
        </w:rPr>
      </w:pPr>
      <w:r>
        <w:rPr>
          <w:rFonts w:ascii="Arial" w:hAnsi="Arial" w:cs="Arial"/>
          <w:i/>
          <w:iCs/>
          <w:sz w:val="16"/>
          <w:szCs w:val="16"/>
        </w:rPr>
        <w:t>Dane wyjściowe:</w:t>
      </w:r>
    </w:p>
    <w:p w14:paraId="70C68E05">
      <w:pPr>
        <w:pStyle w:val="11"/>
        <w:widowControl/>
        <w:numPr>
          <w:ilvl w:val="0"/>
          <w:numId w:val="1"/>
        </w:numPr>
        <w:suppressAutoHyphens/>
        <w:spacing w:line="240" w:lineRule="auto"/>
        <w:jc w:val="left"/>
        <w:textAlignment w:val="baseline"/>
        <w:rPr>
          <w:rFonts w:ascii="Arial" w:hAnsi="Arial" w:cs="Arial"/>
          <w:i/>
          <w:iCs/>
          <w:sz w:val="16"/>
          <w:szCs w:val="16"/>
        </w:rPr>
      </w:pPr>
      <w:r>
        <w:rPr>
          <w:rFonts w:ascii="Arial" w:hAnsi="Arial" w:cs="Arial"/>
          <w:i/>
          <w:iCs/>
          <w:sz w:val="16"/>
          <w:szCs w:val="16"/>
        </w:rPr>
        <w:t>Cena brutto za jedną godzinę zegarową Usługi, która wynika z oferty Wykonawcy 100,00 zł;</w:t>
      </w:r>
    </w:p>
    <w:p w14:paraId="5EC81D5E">
      <w:pPr>
        <w:pStyle w:val="11"/>
        <w:widowControl/>
        <w:numPr>
          <w:ilvl w:val="0"/>
          <w:numId w:val="1"/>
        </w:numPr>
        <w:suppressAutoHyphens/>
        <w:spacing w:line="240" w:lineRule="auto"/>
        <w:jc w:val="left"/>
        <w:textAlignment w:val="baseline"/>
        <w:rPr>
          <w:i/>
          <w:iCs/>
          <w:sz w:val="16"/>
          <w:szCs w:val="16"/>
        </w:rPr>
      </w:pPr>
      <w:r>
        <w:rPr>
          <w:rFonts w:ascii="Arial" w:hAnsi="Arial" w:cs="Arial"/>
          <w:i/>
          <w:iCs/>
          <w:color w:val="222222"/>
          <w:sz w:val="16"/>
          <w:szCs w:val="16"/>
          <w:shd w:val="clear" w:fill="FDFDFD"/>
        </w:rPr>
        <w:t xml:space="preserve">wskaźnik cen towarów i usług konsumpcyjnych ogółem ogłoszony w Komunikacie Prezesa </w:t>
      </w:r>
      <w:r>
        <w:rPr>
          <w:rFonts w:ascii="Arial" w:hAnsi="Arial" w:cs="Arial"/>
          <w:i/>
          <w:iCs/>
          <w:sz w:val="16"/>
          <w:szCs w:val="16"/>
        </w:rPr>
        <w:t>Głównego Urzędu Statystycznego przed dniem złożenia przez Wykonawcę oferty – wzrost cen o 5%;</w:t>
      </w:r>
    </w:p>
    <w:p w14:paraId="6682EDFB">
      <w:pPr>
        <w:pStyle w:val="11"/>
        <w:widowControl/>
        <w:numPr>
          <w:ilvl w:val="0"/>
          <w:numId w:val="1"/>
        </w:numPr>
        <w:suppressAutoHyphens/>
        <w:spacing w:line="240" w:lineRule="auto"/>
        <w:jc w:val="left"/>
        <w:textAlignment w:val="baseline"/>
        <w:rPr>
          <w:i/>
          <w:iCs/>
          <w:sz w:val="16"/>
          <w:szCs w:val="16"/>
        </w:rPr>
      </w:pPr>
      <w:r>
        <w:rPr>
          <w:rFonts w:ascii="Arial" w:hAnsi="Arial" w:cs="Arial"/>
          <w:i/>
          <w:iCs/>
          <w:color w:val="222222"/>
          <w:sz w:val="16"/>
          <w:szCs w:val="16"/>
          <w:shd w:val="clear" w:fill="FDFDFD"/>
        </w:rPr>
        <w:t xml:space="preserve">następny wskaźnik cen towarów i usług konsumpcyjnych ogółem ogłoszony w Komunikacie Prezesa </w:t>
      </w:r>
      <w:r>
        <w:rPr>
          <w:rFonts w:ascii="Arial" w:hAnsi="Arial" w:cs="Arial"/>
          <w:i/>
          <w:iCs/>
          <w:sz w:val="16"/>
          <w:szCs w:val="16"/>
        </w:rPr>
        <w:t>Głównego Urzędu Statystycznego – spadek cen o 1%;</w:t>
      </w:r>
    </w:p>
    <w:p w14:paraId="4E4D0BB5">
      <w:pPr>
        <w:pStyle w:val="11"/>
        <w:widowControl/>
        <w:numPr>
          <w:ilvl w:val="0"/>
          <w:numId w:val="1"/>
        </w:numPr>
        <w:suppressAutoHyphens/>
        <w:spacing w:line="240" w:lineRule="auto"/>
        <w:jc w:val="left"/>
        <w:textAlignment w:val="baseline"/>
        <w:rPr>
          <w:i/>
          <w:iCs/>
          <w:sz w:val="16"/>
          <w:szCs w:val="16"/>
        </w:rPr>
      </w:pPr>
      <w:r>
        <w:rPr>
          <w:rFonts w:ascii="Arial" w:hAnsi="Arial" w:cs="Arial"/>
          <w:i/>
          <w:iCs/>
          <w:color w:val="222222"/>
          <w:sz w:val="16"/>
          <w:szCs w:val="16"/>
          <w:shd w:val="clear" w:fill="FDFDFD"/>
        </w:rPr>
        <w:t xml:space="preserve">następny wskaźnik cen towarów i usług konsumpcyjnych ogółem ogłoszony w Komunikacie Prezesa </w:t>
      </w:r>
      <w:r>
        <w:rPr>
          <w:rFonts w:ascii="Arial" w:hAnsi="Arial" w:cs="Arial"/>
          <w:i/>
          <w:iCs/>
          <w:sz w:val="16"/>
          <w:szCs w:val="16"/>
        </w:rPr>
        <w:t>Głównego Urzędu Statystycznego – wzrost cen o 10%;</w:t>
      </w:r>
    </w:p>
    <w:p w14:paraId="4792E5AE">
      <w:pPr>
        <w:pStyle w:val="11"/>
        <w:widowControl/>
        <w:numPr>
          <w:ilvl w:val="0"/>
          <w:numId w:val="1"/>
        </w:numPr>
        <w:suppressAutoHyphens/>
        <w:spacing w:line="240" w:lineRule="auto"/>
        <w:jc w:val="left"/>
        <w:textAlignment w:val="baseline"/>
      </w:pPr>
      <w:r>
        <w:rPr>
          <w:rFonts w:ascii="Arial" w:hAnsi="Arial" w:cs="Arial"/>
          <w:i/>
          <w:iCs/>
          <w:sz w:val="16"/>
          <w:szCs w:val="16"/>
        </w:rPr>
        <w:t xml:space="preserve">ostatni </w:t>
      </w:r>
      <w:r>
        <w:rPr>
          <w:rFonts w:ascii="Arial" w:hAnsi="Arial" w:cs="Arial"/>
          <w:i/>
          <w:iCs/>
          <w:color w:val="222222"/>
          <w:sz w:val="16"/>
          <w:szCs w:val="16"/>
          <w:shd w:val="clear" w:fill="FDFDFD"/>
        </w:rPr>
        <w:t xml:space="preserve">wskaźnik cen towarów i usług konsumpcyjnych ogółem ogłoszonego w Komunikacie Prezesa </w:t>
      </w:r>
      <w:r>
        <w:rPr>
          <w:rFonts w:ascii="Arial" w:hAnsi="Arial" w:cs="Arial"/>
          <w:i/>
          <w:iCs/>
          <w:sz w:val="16"/>
          <w:szCs w:val="16"/>
        </w:rPr>
        <w:t>Głównego Urzędu Statystycznego przed dniem złożenia wniosku o zmianę Umowy – wzrost cen o 17%.</w:t>
      </w:r>
    </w:p>
    <w:p w14:paraId="1136AC03">
      <w:pPr>
        <w:pStyle w:val="11"/>
        <w:rPr>
          <w:rFonts w:ascii="Arial" w:hAnsi="Arial" w:cs="Arial"/>
          <w:i/>
          <w:iCs/>
          <w:sz w:val="16"/>
          <w:szCs w:val="16"/>
        </w:rPr>
      </w:pPr>
      <w:r>
        <w:rPr>
          <w:rFonts w:ascii="Arial" w:hAnsi="Arial" w:cs="Arial"/>
          <w:i/>
          <w:iCs/>
          <w:sz w:val="16"/>
          <w:szCs w:val="16"/>
        </w:rPr>
        <w:t>Obliczona wartość zmiany wynagrodzenia wg wzoru:</w:t>
      </w:r>
    </w:p>
    <w:p w14:paraId="5240ADF7">
      <w:pPr>
        <w:pStyle w:val="11"/>
        <w:widowControl/>
        <w:numPr>
          <w:ilvl w:val="0"/>
          <w:numId w:val="2"/>
        </w:numPr>
        <w:suppressAutoHyphens/>
        <w:spacing w:line="240" w:lineRule="auto"/>
        <w:jc w:val="left"/>
        <w:textAlignment w:val="baseline"/>
        <w:rPr>
          <w:rFonts w:ascii="Arial" w:hAnsi="Arial" w:cs="Arial"/>
          <w:i/>
          <w:iCs/>
          <w:sz w:val="16"/>
          <w:szCs w:val="16"/>
        </w:rPr>
      </w:pPr>
      <w:r>
        <w:rPr>
          <w:rFonts w:ascii="Arial" w:hAnsi="Arial" w:cs="Arial"/>
          <w:i/>
          <w:iCs/>
          <w:sz w:val="16"/>
          <w:szCs w:val="16"/>
        </w:rPr>
        <w:t xml:space="preserve">NCB = 100,00 +[100,00 x (5-1+10+17-25)] / 100 </w:t>
      </w:r>
    </w:p>
    <w:p w14:paraId="382306F8">
      <w:pPr>
        <w:pStyle w:val="11"/>
        <w:widowControl/>
        <w:numPr>
          <w:ilvl w:val="0"/>
          <w:numId w:val="2"/>
        </w:numPr>
        <w:suppressAutoHyphens/>
        <w:spacing w:line="240" w:lineRule="auto"/>
        <w:jc w:val="left"/>
        <w:textAlignment w:val="baseline"/>
        <w:rPr>
          <w:rFonts w:ascii="Arial" w:hAnsi="Arial" w:cs="Arial"/>
          <w:i/>
          <w:iCs/>
          <w:sz w:val="16"/>
          <w:szCs w:val="16"/>
        </w:rPr>
      </w:pPr>
      <w:r>
        <w:rPr>
          <w:rFonts w:ascii="Arial" w:hAnsi="Arial" w:cs="Arial"/>
          <w:i/>
          <w:iCs/>
          <w:sz w:val="16"/>
          <w:szCs w:val="16"/>
        </w:rPr>
        <w:t>NCB = 106,00 zł</w:t>
      </w:r>
    </w:p>
    <w:p w14:paraId="3D93C5F3">
      <w:pPr>
        <w:pStyle w:val="11"/>
        <w:rPr>
          <w:rFonts w:ascii="Arial" w:hAnsi="Arial" w:cs="Arial"/>
          <w:i/>
          <w:iCs/>
          <w:sz w:val="16"/>
          <w:szCs w:val="16"/>
        </w:rPr>
      </w:pPr>
      <w:r>
        <w:rPr>
          <w:rFonts w:ascii="Arial" w:hAnsi="Arial" w:cs="Arial"/>
          <w:i/>
          <w:iCs/>
          <w:sz w:val="16"/>
          <w:szCs w:val="16"/>
        </w:rPr>
        <w:t>Obliczona wartość nowej ceny brutto za jedną godzinę zegarową Usługi po uwzględnieniu ust. 8: NCB = 105,00 zł</w:t>
      </w:r>
    </w:p>
    <w:p w14:paraId="5C682631">
      <w:pPr>
        <w:pStyle w:val="11"/>
        <w:rPr>
          <w:rFonts w:ascii="Arial" w:hAnsi="Arial" w:cs="Arial"/>
          <w:i/>
          <w:iCs/>
          <w:sz w:val="16"/>
          <w:szCs w:val="16"/>
        </w:rPr>
      </w:pPr>
      <w:r>
        <w:rPr>
          <w:rFonts w:ascii="Arial" w:hAnsi="Arial" w:cs="Arial"/>
          <w:i/>
          <w:iCs/>
          <w:sz w:val="16"/>
          <w:szCs w:val="16"/>
        </w:rPr>
        <w:t xml:space="preserve">Przyjęta wartość nowej ceny brutto za jedną godzinę zegarową Usługi stanowiąca podstawę do zawarcia aneksu do Umowy: NCB = 105,00 zł </w:t>
      </w:r>
    </w:p>
    <w:p w14:paraId="00887B23">
      <w:pPr>
        <w:pStyle w:val="11"/>
      </w:pPr>
    </w:p>
  </w:footnote>
  <w:footnote w:id="1">
    <w:p w14:paraId="0CBAA73B">
      <w:pPr>
        <w:pStyle w:val="11"/>
        <w:rPr>
          <w:rFonts w:ascii="Arial" w:hAnsi="Arial" w:cs="Arial"/>
          <w:sz w:val="18"/>
          <w:szCs w:val="18"/>
        </w:rPr>
      </w:pPr>
      <w:r>
        <w:rPr>
          <w:rStyle w:val="30"/>
        </w:rPr>
        <w:footnoteRef/>
      </w:r>
      <w:r>
        <w:rPr>
          <w:rFonts w:ascii="Arial" w:hAnsi="Arial" w:cs="Arial"/>
          <w:sz w:val="18"/>
          <w:szCs w:val="18"/>
        </w:rPr>
        <w:t xml:space="preserve"> Dotyczy osób dorosłych</w:t>
      </w:r>
    </w:p>
  </w:footnote>
  <w:footnote w:id="2">
    <w:p w14:paraId="70557BD2">
      <w:pPr>
        <w:pStyle w:val="11"/>
        <w:rPr>
          <w:rFonts w:ascii="Arial" w:hAnsi="Arial" w:cs="Arial"/>
          <w:sz w:val="18"/>
          <w:szCs w:val="18"/>
        </w:rPr>
      </w:pPr>
      <w:r>
        <w:rPr>
          <w:rStyle w:val="30"/>
        </w:rPr>
        <w:footnoteRef/>
      </w:r>
      <w:r>
        <w:rPr>
          <w:rFonts w:ascii="Arial" w:hAnsi="Arial" w:cs="Arial"/>
          <w:sz w:val="18"/>
          <w:szCs w:val="18"/>
        </w:rPr>
        <w:t xml:space="preserve"> Dotyczy osób dorosłych oraz dzieci i młodzieży</w:t>
      </w:r>
    </w:p>
  </w:footnote>
  <w:footnote w:id="3">
    <w:p w14:paraId="6CDB3294">
      <w:pPr>
        <w:pStyle w:val="11"/>
      </w:pPr>
      <w:r>
        <w:rPr>
          <w:rStyle w:val="30"/>
        </w:rPr>
        <w:footnoteRef/>
      </w:r>
      <w:r>
        <w:t xml:space="preserve"> Dotyczy </w:t>
      </w:r>
      <w:r>
        <w:rPr>
          <w:rFonts w:ascii="Arial" w:hAnsi="Arial" w:cs="Arial"/>
          <w:sz w:val="18"/>
          <w:szCs w:val="18"/>
        </w:rPr>
        <w:t>dzieci i młodzieży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8E0E1">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6024C44B">
    <w:pPr>
      <w:pStyle w:val="12"/>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9CCDE">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7B94AC29">
    <w:pPr>
      <w:pStyle w:val="12"/>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47289">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33DB02D9">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4A655">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189D2">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1F0DF640">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46526">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476304F2">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FEF5E">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w:t>
    </w:r>
    <w:r>
      <w:rPr>
        <w:rFonts w:cstheme="minorHAnsi"/>
        <w:spacing w:val="-3"/>
        <w:sz w:val="20"/>
        <w:szCs w:val="20"/>
      </w:rPr>
      <w:t xml:space="preserve"> 1/2025</w:t>
    </w:r>
  </w:p>
  <w:p w14:paraId="1A2D08F2">
    <w:pPr>
      <w:pStyle w:val="1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DBCFB">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26897F95">
    <w:pPr>
      <w:pStyle w:val="1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9F38F">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513B16F8">
    <w:pPr>
      <w:pStyle w:val="12"/>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C4E6D">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 1/2025</w:t>
    </w:r>
  </w:p>
  <w:p w14:paraId="16807F06">
    <w:pPr>
      <w:pStyle w:val="12"/>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D61CE">
    <w:pPr>
      <w:pStyle w:val="5"/>
      <w:spacing w:before="94" w:after="0"/>
      <w:ind w:left="216" w:firstLine="0"/>
      <w:rPr>
        <w:rFonts w:cstheme="minorHAnsi"/>
        <w:sz w:val="20"/>
        <w:szCs w:val="20"/>
      </w:rPr>
    </w:pPr>
    <w:r>
      <w:rPr>
        <w:rFonts w:cstheme="minorHAnsi"/>
        <w:sz w:val="20"/>
        <w:szCs w:val="20"/>
      </w:rPr>
      <w:t>Znak</w:t>
    </w:r>
    <w:r>
      <w:rPr>
        <w:rFonts w:cstheme="minorHAnsi"/>
        <w:spacing w:val="-1"/>
        <w:sz w:val="20"/>
        <w:szCs w:val="20"/>
      </w:rPr>
      <w:t xml:space="preserve"> </w:t>
    </w:r>
    <w:r>
      <w:rPr>
        <w:rFonts w:cstheme="minorHAnsi"/>
        <w:sz w:val="20"/>
        <w:szCs w:val="20"/>
      </w:rPr>
      <w:t>sprawy</w:t>
    </w:r>
    <w:r>
      <w:rPr>
        <w:rFonts w:cstheme="minorHAnsi"/>
        <w:spacing w:val="-3"/>
        <w:sz w:val="20"/>
        <w:szCs w:val="20"/>
      </w:rPr>
      <w:t xml:space="preserve"> 1/2025</w:t>
    </w:r>
  </w:p>
  <w:p w14:paraId="62274974">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97DB8"/>
    <w:multiLevelType w:val="multilevel"/>
    <w:tmpl w:val="82697DB8"/>
    <w:lvl w:ilvl="0" w:tentative="0">
      <w:start w:val="1"/>
      <w:numFmt w:val="decimal"/>
      <w:lvlText w:val="%1."/>
      <w:lvlJc w:val="left"/>
      <w:pPr>
        <w:tabs>
          <w:tab w:val="left" w:pos="0"/>
        </w:tabs>
        <w:ind w:left="418" w:hanging="221"/>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221"/>
      </w:pPr>
      <w:rPr>
        <w:rFonts w:hint="default" w:ascii="Symbol" w:hAnsi="Symbol" w:cs="Symbol"/>
        <w:lang w:val="pl-PL" w:eastAsia="en-US" w:bidi="ar-SA"/>
      </w:rPr>
    </w:lvl>
    <w:lvl w:ilvl="2" w:tentative="0">
      <w:start w:val="0"/>
      <w:numFmt w:val="bullet"/>
      <w:lvlText w:val=""/>
      <w:lvlJc w:val="left"/>
      <w:pPr>
        <w:tabs>
          <w:tab w:val="left" w:pos="0"/>
        </w:tabs>
        <w:ind w:left="2401" w:hanging="221"/>
      </w:pPr>
      <w:rPr>
        <w:rFonts w:hint="default" w:ascii="Symbol" w:hAnsi="Symbol" w:cs="Symbol"/>
        <w:lang w:val="pl-PL" w:eastAsia="en-US" w:bidi="ar-SA"/>
      </w:rPr>
    </w:lvl>
    <w:lvl w:ilvl="3" w:tentative="0">
      <w:start w:val="0"/>
      <w:numFmt w:val="bullet"/>
      <w:lvlText w:val=""/>
      <w:lvlJc w:val="left"/>
      <w:pPr>
        <w:tabs>
          <w:tab w:val="left" w:pos="0"/>
        </w:tabs>
        <w:ind w:left="3391" w:hanging="221"/>
      </w:pPr>
      <w:rPr>
        <w:rFonts w:hint="default" w:ascii="Symbol" w:hAnsi="Symbol" w:cs="Symbol"/>
        <w:lang w:val="pl-PL" w:eastAsia="en-US" w:bidi="ar-SA"/>
      </w:rPr>
    </w:lvl>
    <w:lvl w:ilvl="4" w:tentative="0">
      <w:start w:val="0"/>
      <w:numFmt w:val="bullet"/>
      <w:lvlText w:val=""/>
      <w:lvlJc w:val="left"/>
      <w:pPr>
        <w:tabs>
          <w:tab w:val="left" w:pos="0"/>
        </w:tabs>
        <w:ind w:left="4382" w:hanging="221"/>
      </w:pPr>
      <w:rPr>
        <w:rFonts w:hint="default" w:ascii="Symbol" w:hAnsi="Symbol" w:cs="Symbol"/>
        <w:lang w:val="pl-PL" w:eastAsia="en-US" w:bidi="ar-SA"/>
      </w:rPr>
    </w:lvl>
    <w:lvl w:ilvl="5" w:tentative="0">
      <w:start w:val="0"/>
      <w:numFmt w:val="bullet"/>
      <w:lvlText w:val=""/>
      <w:lvlJc w:val="left"/>
      <w:pPr>
        <w:tabs>
          <w:tab w:val="left" w:pos="0"/>
        </w:tabs>
        <w:ind w:left="5373" w:hanging="221"/>
      </w:pPr>
      <w:rPr>
        <w:rFonts w:hint="default" w:ascii="Symbol" w:hAnsi="Symbol" w:cs="Symbol"/>
        <w:lang w:val="pl-PL" w:eastAsia="en-US" w:bidi="ar-SA"/>
      </w:rPr>
    </w:lvl>
    <w:lvl w:ilvl="6" w:tentative="0">
      <w:start w:val="0"/>
      <w:numFmt w:val="bullet"/>
      <w:lvlText w:val=""/>
      <w:lvlJc w:val="left"/>
      <w:pPr>
        <w:tabs>
          <w:tab w:val="left" w:pos="0"/>
        </w:tabs>
        <w:ind w:left="6363" w:hanging="221"/>
      </w:pPr>
      <w:rPr>
        <w:rFonts w:hint="default" w:ascii="Symbol" w:hAnsi="Symbol" w:cs="Symbol"/>
        <w:lang w:val="pl-PL" w:eastAsia="en-US" w:bidi="ar-SA"/>
      </w:rPr>
    </w:lvl>
    <w:lvl w:ilvl="7" w:tentative="0">
      <w:start w:val="0"/>
      <w:numFmt w:val="bullet"/>
      <w:lvlText w:val=""/>
      <w:lvlJc w:val="left"/>
      <w:pPr>
        <w:tabs>
          <w:tab w:val="left" w:pos="0"/>
        </w:tabs>
        <w:ind w:left="7354" w:hanging="221"/>
      </w:pPr>
      <w:rPr>
        <w:rFonts w:hint="default" w:ascii="Symbol" w:hAnsi="Symbol" w:cs="Symbol"/>
        <w:lang w:val="pl-PL" w:eastAsia="en-US" w:bidi="ar-SA"/>
      </w:rPr>
    </w:lvl>
    <w:lvl w:ilvl="8" w:tentative="0">
      <w:start w:val="0"/>
      <w:numFmt w:val="bullet"/>
      <w:lvlText w:val=""/>
      <w:lvlJc w:val="left"/>
      <w:pPr>
        <w:tabs>
          <w:tab w:val="left" w:pos="0"/>
        </w:tabs>
        <w:ind w:left="8345" w:hanging="221"/>
      </w:pPr>
      <w:rPr>
        <w:rFonts w:hint="default" w:ascii="Symbol" w:hAnsi="Symbol" w:cs="Symbol"/>
        <w:lang w:val="pl-PL" w:eastAsia="en-US" w:bidi="ar-SA"/>
      </w:rPr>
    </w:lvl>
  </w:abstractNum>
  <w:abstractNum w:abstractNumId="1">
    <w:nsid w:val="9239341B"/>
    <w:multiLevelType w:val="multilevel"/>
    <w:tmpl w:val="9239341B"/>
    <w:lvl w:ilvl="0" w:tentative="0">
      <w:start w:val="1"/>
      <w:numFmt w:val="decimal"/>
      <w:lvlText w:val="%1."/>
      <w:lvlJc w:val="left"/>
      <w:pPr>
        <w:tabs>
          <w:tab w:val="left" w:pos="0"/>
        </w:tabs>
        <w:ind w:left="0" w:firstLine="0"/>
      </w:pPr>
      <w:rPr>
        <w:rFonts w:ascii="Arial" w:hAnsi="Arial" w:eastAsia="Times New Roman" w:cs="Arial"/>
        <w:b w:val="0"/>
        <w:bCs w:val="0"/>
        <w:i w:val="0"/>
        <w:iCs w:val="0"/>
        <w:caps w:val="0"/>
        <w:smallCaps w:val="0"/>
        <w:strike w:val="0"/>
        <w:dstrike w:val="0"/>
        <w:color w:val="000000"/>
        <w:spacing w:val="0"/>
        <w:w w:val="100"/>
        <w:sz w:val="20"/>
        <w:szCs w:val="20"/>
        <w:u w:val="none"/>
      </w:rPr>
    </w:lvl>
    <w:lvl w:ilvl="1" w:tentative="0">
      <w:start w:val="0"/>
      <w:numFmt w:val="decimal"/>
      <w:lvlText w:val=""/>
      <w:lvlJc w:val="left"/>
      <w:pPr>
        <w:tabs>
          <w:tab w:val="left" w:pos="0"/>
        </w:tabs>
        <w:ind w:left="0" w:firstLine="0"/>
      </w:pPr>
    </w:lvl>
    <w:lvl w:ilvl="2" w:tentative="0">
      <w:start w:val="0"/>
      <w:numFmt w:val="decimal"/>
      <w:lvlText w:val=""/>
      <w:lvlJc w:val="left"/>
      <w:pPr>
        <w:tabs>
          <w:tab w:val="left" w:pos="0"/>
        </w:tabs>
        <w:ind w:left="0" w:firstLine="0"/>
      </w:pPr>
    </w:lvl>
    <w:lvl w:ilvl="3" w:tentative="0">
      <w:start w:val="0"/>
      <w:numFmt w:val="decimal"/>
      <w:lvlText w:val=""/>
      <w:lvlJc w:val="left"/>
      <w:pPr>
        <w:tabs>
          <w:tab w:val="left" w:pos="0"/>
        </w:tabs>
        <w:ind w:left="0" w:firstLine="0"/>
      </w:pPr>
    </w:lvl>
    <w:lvl w:ilvl="4" w:tentative="0">
      <w:start w:val="0"/>
      <w:numFmt w:val="decimal"/>
      <w:lvlText w:val=""/>
      <w:lvlJc w:val="left"/>
      <w:pPr>
        <w:tabs>
          <w:tab w:val="left" w:pos="0"/>
        </w:tabs>
        <w:ind w:left="0" w:firstLine="0"/>
      </w:pPr>
    </w:lvl>
    <w:lvl w:ilvl="5" w:tentative="0">
      <w:start w:val="0"/>
      <w:numFmt w:val="decimal"/>
      <w:lvlText w:val=""/>
      <w:lvlJc w:val="left"/>
      <w:pPr>
        <w:tabs>
          <w:tab w:val="left" w:pos="0"/>
        </w:tabs>
        <w:ind w:left="0" w:firstLine="0"/>
      </w:pPr>
    </w:lvl>
    <w:lvl w:ilvl="6" w:tentative="0">
      <w:start w:val="0"/>
      <w:numFmt w:val="decimal"/>
      <w:lvlText w:val=""/>
      <w:lvlJc w:val="left"/>
      <w:pPr>
        <w:tabs>
          <w:tab w:val="left" w:pos="0"/>
        </w:tabs>
        <w:ind w:left="0" w:firstLine="0"/>
      </w:pPr>
    </w:lvl>
    <w:lvl w:ilvl="7" w:tentative="0">
      <w:start w:val="0"/>
      <w:numFmt w:val="decimal"/>
      <w:lvlText w:val=""/>
      <w:lvlJc w:val="left"/>
      <w:pPr>
        <w:tabs>
          <w:tab w:val="left" w:pos="0"/>
        </w:tabs>
        <w:ind w:left="0" w:firstLine="0"/>
      </w:pPr>
    </w:lvl>
    <w:lvl w:ilvl="8" w:tentative="0">
      <w:start w:val="0"/>
      <w:numFmt w:val="decimal"/>
      <w:lvlText w:val=""/>
      <w:lvlJc w:val="left"/>
      <w:pPr>
        <w:tabs>
          <w:tab w:val="left" w:pos="0"/>
        </w:tabs>
        <w:ind w:left="0" w:firstLine="0"/>
      </w:pPr>
    </w:lvl>
  </w:abstractNum>
  <w:abstractNum w:abstractNumId="2">
    <w:nsid w:val="964557E4"/>
    <w:multiLevelType w:val="multilevel"/>
    <w:tmpl w:val="964557E4"/>
    <w:lvl w:ilvl="0" w:tentative="0">
      <w:start w:val="1"/>
      <w:numFmt w:val="decimal"/>
      <w:lvlText w:val="%1."/>
      <w:lvlJc w:val="left"/>
      <w:pPr>
        <w:tabs>
          <w:tab w:val="left" w:pos="0"/>
        </w:tabs>
        <w:ind w:left="418" w:hanging="319"/>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319"/>
      </w:pPr>
      <w:rPr>
        <w:rFonts w:hint="default" w:ascii="Symbol" w:hAnsi="Symbol" w:cs="Symbol"/>
        <w:lang w:val="pl-PL" w:eastAsia="en-US" w:bidi="ar-SA"/>
      </w:rPr>
    </w:lvl>
    <w:lvl w:ilvl="2" w:tentative="0">
      <w:start w:val="0"/>
      <w:numFmt w:val="bullet"/>
      <w:lvlText w:val=""/>
      <w:lvlJc w:val="left"/>
      <w:pPr>
        <w:tabs>
          <w:tab w:val="left" w:pos="0"/>
        </w:tabs>
        <w:ind w:left="2401" w:hanging="319"/>
      </w:pPr>
      <w:rPr>
        <w:rFonts w:hint="default" w:ascii="Symbol" w:hAnsi="Symbol" w:cs="Symbol"/>
        <w:lang w:val="pl-PL" w:eastAsia="en-US" w:bidi="ar-SA"/>
      </w:rPr>
    </w:lvl>
    <w:lvl w:ilvl="3" w:tentative="0">
      <w:start w:val="0"/>
      <w:numFmt w:val="bullet"/>
      <w:lvlText w:val=""/>
      <w:lvlJc w:val="left"/>
      <w:pPr>
        <w:tabs>
          <w:tab w:val="left" w:pos="0"/>
        </w:tabs>
        <w:ind w:left="3391" w:hanging="319"/>
      </w:pPr>
      <w:rPr>
        <w:rFonts w:hint="default" w:ascii="Symbol" w:hAnsi="Symbol" w:cs="Symbol"/>
        <w:lang w:val="pl-PL" w:eastAsia="en-US" w:bidi="ar-SA"/>
      </w:rPr>
    </w:lvl>
    <w:lvl w:ilvl="4" w:tentative="0">
      <w:start w:val="0"/>
      <w:numFmt w:val="bullet"/>
      <w:lvlText w:val=""/>
      <w:lvlJc w:val="left"/>
      <w:pPr>
        <w:tabs>
          <w:tab w:val="left" w:pos="0"/>
        </w:tabs>
        <w:ind w:left="4382" w:hanging="319"/>
      </w:pPr>
      <w:rPr>
        <w:rFonts w:hint="default" w:ascii="Symbol" w:hAnsi="Symbol" w:cs="Symbol"/>
        <w:lang w:val="pl-PL" w:eastAsia="en-US" w:bidi="ar-SA"/>
      </w:rPr>
    </w:lvl>
    <w:lvl w:ilvl="5" w:tentative="0">
      <w:start w:val="0"/>
      <w:numFmt w:val="bullet"/>
      <w:lvlText w:val=""/>
      <w:lvlJc w:val="left"/>
      <w:pPr>
        <w:tabs>
          <w:tab w:val="left" w:pos="0"/>
        </w:tabs>
        <w:ind w:left="5373" w:hanging="319"/>
      </w:pPr>
      <w:rPr>
        <w:rFonts w:hint="default" w:ascii="Symbol" w:hAnsi="Symbol" w:cs="Symbol"/>
        <w:lang w:val="pl-PL" w:eastAsia="en-US" w:bidi="ar-SA"/>
      </w:rPr>
    </w:lvl>
    <w:lvl w:ilvl="6" w:tentative="0">
      <w:start w:val="0"/>
      <w:numFmt w:val="bullet"/>
      <w:lvlText w:val=""/>
      <w:lvlJc w:val="left"/>
      <w:pPr>
        <w:tabs>
          <w:tab w:val="left" w:pos="0"/>
        </w:tabs>
        <w:ind w:left="6363" w:hanging="319"/>
      </w:pPr>
      <w:rPr>
        <w:rFonts w:hint="default" w:ascii="Symbol" w:hAnsi="Symbol" w:cs="Symbol"/>
        <w:lang w:val="pl-PL" w:eastAsia="en-US" w:bidi="ar-SA"/>
      </w:rPr>
    </w:lvl>
    <w:lvl w:ilvl="7" w:tentative="0">
      <w:start w:val="0"/>
      <w:numFmt w:val="bullet"/>
      <w:lvlText w:val=""/>
      <w:lvlJc w:val="left"/>
      <w:pPr>
        <w:tabs>
          <w:tab w:val="left" w:pos="0"/>
        </w:tabs>
        <w:ind w:left="7354" w:hanging="319"/>
      </w:pPr>
      <w:rPr>
        <w:rFonts w:hint="default" w:ascii="Symbol" w:hAnsi="Symbol" w:cs="Symbol"/>
        <w:lang w:val="pl-PL" w:eastAsia="en-US" w:bidi="ar-SA"/>
      </w:rPr>
    </w:lvl>
    <w:lvl w:ilvl="8" w:tentative="0">
      <w:start w:val="0"/>
      <w:numFmt w:val="bullet"/>
      <w:lvlText w:val=""/>
      <w:lvlJc w:val="left"/>
      <w:pPr>
        <w:tabs>
          <w:tab w:val="left" w:pos="0"/>
        </w:tabs>
        <w:ind w:left="8345" w:hanging="319"/>
      </w:pPr>
      <w:rPr>
        <w:rFonts w:hint="default" w:ascii="Symbol" w:hAnsi="Symbol" w:cs="Symbol"/>
        <w:lang w:val="pl-PL" w:eastAsia="en-US" w:bidi="ar-SA"/>
      </w:rPr>
    </w:lvl>
  </w:abstractNum>
  <w:abstractNum w:abstractNumId="3">
    <w:nsid w:val="9C8AC8EF"/>
    <w:multiLevelType w:val="multilevel"/>
    <w:tmpl w:val="9C8AC8EF"/>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4">
    <w:nsid w:val="AA24C25F"/>
    <w:multiLevelType w:val="multilevel"/>
    <w:tmpl w:val="AA24C25F"/>
    <w:lvl w:ilvl="0" w:tentative="0">
      <w:start w:val="1"/>
      <w:numFmt w:val="bullet"/>
      <w:lvlText w:val=""/>
      <w:lvlJc w:val="left"/>
      <w:pPr>
        <w:tabs>
          <w:tab w:val="left" w:pos="0"/>
        </w:tabs>
        <w:ind w:left="360" w:hanging="360"/>
      </w:pPr>
      <w:rPr>
        <w:rFonts w:hint="default" w:ascii="Symbol" w:hAnsi="Symbol" w:cs="Symbol"/>
      </w:r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abstractNum w:abstractNumId="5">
    <w:nsid w:val="B44D5DE0"/>
    <w:multiLevelType w:val="multilevel"/>
    <w:tmpl w:val="B44D5DE0"/>
    <w:lvl w:ilvl="0" w:tentative="0">
      <w:start w:val="1"/>
      <w:numFmt w:val="lowerLetter"/>
      <w:lvlText w:val="%1)"/>
      <w:lvlJc w:val="left"/>
      <w:pPr>
        <w:tabs>
          <w:tab w:val="left" w:pos="0"/>
        </w:tabs>
        <w:ind w:left="360" w:hanging="360"/>
      </w:p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abstractNum w:abstractNumId="6">
    <w:nsid w:val="B5E306ED"/>
    <w:multiLevelType w:val="multilevel"/>
    <w:tmpl w:val="B5E306ED"/>
    <w:lvl w:ilvl="0" w:tentative="0">
      <w:start w:val="1"/>
      <w:numFmt w:val="decimal"/>
      <w:lvlText w:val="%1."/>
      <w:lvlJc w:val="left"/>
      <w:pPr>
        <w:tabs>
          <w:tab w:val="left" w:pos="0"/>
        </w:tabs>
        <w:ind w:left="1170" w:hanging="392"/>
      </w:pPr>
      <w:rPr>
        <w:rFonts w:ascii="Arial" w:hAnsi="Arial" w:eastAsia="Calibri" w:cs="Arial"/>
        <w:b w:val="0"/>
        <w:bCs w:val="0"/>
        <w:i w:val="0"/>
        <w:iCs w:val="0"/>
        <w:w w:val="100"/>
        <w:sz w:val="20"/>
        <w:szCs w:val="20"/>
        <w:lang w:val="pl-PL" w:eastAsia="en-US" w:bidi="ar-SA"/>
      </w:rPr>
    </w:lvl>
    <w:lvl w:ilvl="1" w:tentative="0">
      <w:start w:val="0"/>
      <w:numFmt w:val="bullet"/>
      <w:lvlText w:val=""/>
      <w:lvlJc w:val="left"/>
      <w:pPr>
        <w:tabs>
          <w:tab w:val="left" w:pos="0"/>
        </w:tabs>
        <w:ind w:left="2094" w:hanging="392"/>
      </w:pPr>
      <w:rPr>
        <w:rFonts w:hint="default" w:ascii="Symbol" w:hAnsi="Symbol" w:cs="Symbol"/>
        <w:lang w:val="pl-PL" w:eastAsia="en-US" w:bidi="ar-SA"/>
      </w:rPr>
    </w:lvl>
    <w:lvl w:ilvl="2" w:tentative="0">
      <w:start w:val="0"/>
      <w:numFmt w:val="bullet"/>
      <w:lvlText w:val=""/>
      <w:lvlJc w:val="left"/>
      <w:pPr>
        <w:tabs>
          <w:tab w:val="left" w:pos="0"/>
        </w:tabs>
        <w:ind w:left="3009" w:hanging="392"/>
      </w:pPr>
      <w:rPr>
        <w:rFonts w:hint="default" w:ascii="Symbol" w:hAnsi="Symbol" w:cs="Symbol"/>
        <w:lang w:val="pl-PL" w:eastAsia="en-US" w:bidi="ar-SA"/>
      </w:rPr>
    </w:lvl>
    <w:lvl w:ilvl="3" w:tentative="0">
      <w:start w:val="0"/>
      <w:numFmt w:val="bullet"/>
      <w:lvlText w:val=""/>
      <w:lvlJc w:val="left"/>
      <w:pPr>
        <w:tabs>
          <w:tab w:val="left" w:pos="0"/>
        </w:tabs>
        <w:ind w:left="3923" w:hanging="392"/>
      </w:pPr>
      <w:rPr>
        <w:rFonts w:hint="default" w:ascii="Symbol" w:hAnsi="Symbol" w:cs="Symbol"/>
        <w:lang w:val="pl-PL" w:eastAsia="en-US" w:bidi="ar-SA"/>
      </w:rPr>
    </w:lvl>
    <w:lvl w:ilvl="4" w:tentative="0">
      <w:start w:val="0"/>
      <w:numFmt w:val="bullet"/>
      <w:lvlText w:val=""/>
      <w:lvlJc w:val="left"/>
      <w:pPr>
        <w:tabs>
          <w:tab w:val="left" w:pos="0"/>
        </w:tabs>
        <w:ind w:left="4838" w:hanging="392"/>
      </w:pPr>
      <w:rPr>
        <w:rFonts w:hint="default" w:ascii="Symbol" w:hAnsi="Symbol" w:cs="Symbol"/>
        <w:lang w:val="pl-PL" w:eastAsia="en-US" w:bidi="ar-SA"/>
      </w:rPr>
    </w:lvl>
    <w:lvl w:ilvl="5" w:tentative="0">
      <w:start w:val="0"/>
      <w:numFmt w:val="bullet"/>
      <w:lvlText w:val=""/>
      <w:lvlJc w:val="left"/>
      <w:pPr>
        <w:tabs>
          <w:tab w:val="left" w:pos="0"/>
        </w:tabs>
        <w:ind w:left="5753" w:hanging="392"/>
      </w:pPr>
      <w:rPr>
        <w:rFonts w:hint="default" w:ascii="Symbol" w:hAnsi="Symbol" w:cs="Symbol"/>
        <w:lang w:val="pl-PL" w:eastAsia="en-US" w:bidi="ar-SA"/>
      </w:rPr>
    </w:lvl>
    <w:lvl w:ilvl="6" w:tentative="0">
      <w:start w:val="0"/>
      <w:numFmt w:val="bullet"/>
      <w:lvlText w:val=""/>
      <w:lvlJc w:val="left"/>
      <w:pPr>
        <w:tabs>
          <w:tab w:val="left" w:pos="0"/>
        </w:tabs>
        <w:ind w:left="6667" w:hanging="392"/>
      </w:pPr>
      <w:rPr>
        <w:rFonts w:hint="default" w:ascii="Symbol" w:hAnsi="Symbol" w:cs="Symbol"/>
        <w:lang w:val="pl-PL" w:eastAsia="en-US" w:bidi="ar-SA"/>
      </w:rPr>
    </w:lvl>
    <w:lvl w:ilvl="7" w:tentative="0">
      <w:start w:val="0"/>
      <w:numFmt w:val="bullet"/>
      <w:lvlText w:val=""/>
      <w:lvlJc w:val="left"/>
      <w:pPr>
        <w:tabs>
          <w:tab w:val="left" w:pos="0"/>
        </w:tabs>
        <w:ind w:left="7582" w:hanging="392"/>
      </w:pPr>
      <w:rPr>
        <w:rFonts w:hint="default" w:ascii="Symbol" w:hAnsi="Symbol" w:cs="Symbol"/>
        <w:lang w:val="pl-PL" w:eastAsia="en-US" w:bidi="ar-SA"/>
      </w:rPr>
    </w:lvl>
    <w:lvl w:ilvl="8" w:tentative="0">
      <w:start w:val="0"/>
      <w:numFmt w:val="bullet"/>
      <w:lvlText w:val=""/>
      <w:lvlJc w:val="left"/>
      <w:pPr>
        <w:tabs>
          <w:tab w:val="left" w:pos="0"/>
        </w:tabs>
        <w:ind w:left="8497" w:hanging="392"/>
      </w:pPr>
      <w:rPr>
        <w:rFonts w:hint="default" w:ascii="Symbol" w:hAnsi="Symbol" w:cs="Symbol"/>
        <w:lang w:val="pl-PL" w:eastAsia="en-US" w:bidi="ar-SA"/>
      </w:rPr>
    </w:lvl>
  </w:abstractNum>
  <w:abstractNum w:abstractNumId="7">
    <w:nsid w:val="BCA10EA3"/>
    <w:multiLevelType w:val="multilevel"/>
    <w:tmpl w:val="BCA10EA3"/>
    <w:lvl w:ilvl="0" w:tentative="0">
      <w:start w:val="1"/>
      <w:numFmt w:val="decimal"/>
      <w:lvlText w:val="%1."/>
      <w:lvlJc w:val="left"/>
      <w:pPr>
        <w:tabs>
          <w:tab w:val="left" w:pos="0"/>
        </w:tabs>
        <w:ind w:left="418" w:hanging="322"/>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322"/>
      </w:pPr>
      <w:rPr>
        <w:rFonts w:hint="default" w:ascii="Symbol" w:hAnsi="Symbol" w:cs="Symbol"/>
        <w:lang w:val="pl-PL" w:eastAsia="en-US" w:bidi="ar-SA"/>
      </w:rPr>
    </w:lvl>
    <w:lvl w:ilvl="2" w:tentative="0">
      <w:start w:val="0"/>
      <w:numFmt w:val="bullet"/>
      <w:lvlText w:val=""/>
      <w:lvlJc w:val="left"/>
      <w:pPr>
        <w:tabs>
          <w:tab w:val="left" w:pos="0"/>
        </w:tabs>
        <w:ind w:left="2401" w:hanging="322"/>
      </w:pPr>
      <w:rPr>
        <w:rFonts w:hint="default" w:ascii="Symbol" w:hAnsi="Symbol" w:cs="Symbol"/>
        <w:lang w:val="pl-PL" w:eastAsia="en-US" w:bidi="ar-SA"/>
      </w:rPr>
    </w:lvl>
    <w:lvl w:ilvl="3" w:tentative="0">
      <w:start w:val="0"/>
      <w:numFmt w:val="bullet"/>
      <w:lvlText w:val=""/>
      <w:lvlJc w:val="left"/>
      <w:pPr>
        <w:tabs>
          <w:tab w:val="left" w:pos="0"/>
        </w:tabs>
        <w:ind w:left="3391" w:hanging="322"/>
      </w:pPr>
      <w:rPr>
        <w:rFonts w:hint="default" w:ascii="Symbol" w:hAnsi="Symbol" w:cs="Symbol"/>
        <w:lang w:val="pl-PL" w:eastAsia="en-US" w:bidi="ar-SA"/>
      </w:rPr>
    </w:lvl>
    <w:lvl w:ilvl="4" w:tentative="0">
      <w:start w:val="0"/>
      <w:numFmt w:val="bullet"/>
      <w:lvlText w:val=""/>
      <w:lvlJc w:val="left"/>
      <w:pPr>
        <w:tabs>
          <w:tab w:val="left" w:pos="0"/>
        </w:tabs>
        <w:ind w:left="4382" w:hanging="322"/>
      </w:pPr>
      <w:rPr>
        <w:rFonts w:hint="default" w:ascii="Symbol" w:hAnsi="Symbol" w:cs="Symbol"/>
        <w:lang w:val="pl-PL" w:eastAsia="en-US" w:bidi="ar-SA"/>
      </w:rPr>
    </w:lvl>
    <w:lvl w:ilvl="5" w:tentative="0">
      <w:start w:val="0"/>
      <w:numFmt w:val="bullet"/>
      <w:lvlText w:val=""/>
      <w:lvlJc w:val="left"/>
      <w:pPr>
        <w:tabs>
          <w:tab w:val="left" w:pos="0"/>
        </w:tabs>
        <w:ind w:left="5373" w:hanging="322"/>
      </w:pPr>
      <w:rPr>
        <w:rFonts w:hint="default" w:ascii="Symbol" w:hAnsi="Symbol" w:cs="Symbol"/>
        <w:lang w:val="pl-PL" w:eastAsia="en-US" w:bidi="ar-SA"/>
      </w:rPr>
    </w:lvl>
    <w:lvl w:ilvl="6" w:tentative="0">
      <w:start w:val="0"/>
      <w:numFmt w:val="bullet"/>
      <w:lvlText w:val=""/>
      <w:lvlJc w:val="left"/>
      <w:pPr>
        <w:tabs>
          <w:tab w:val="left" w:pos="0"/>
        </w:tabs>
        <w:ind w:left="6363" w:hanging="322"/>
      </w:pPr>
      <w:rPr>
        <w:rFonts w:hint="default" w:ascii="Symbol" w:hAnsi="Symbol" w:cs="Symbol"/>
        <w:lang w:val="pl-PL" w:eastAsia="en-US" w:bidi="ar-SA"/>
      </w:rPr>
    </w:lvl>
    <w:lvl w:ilvl="7" w:tentative="0">
      <w:start w:val="0"/>
      <w:numFmt w:val="bullet"/>
      <w:lvlText w:val=""/>
      <w:lvlJc w:val="left"/>
      <w:pPr>
        <w:tabs>
          <w:tab w:val="left" w:pos="0"/>
        </w:tabs>
        <w:ind w:left="7354" w:hanging="322"/>
      </w:pPr>
      <w:rPr>
        <w:rFonts w:hint="default" w:ascii="Symbol" w:hAnsi="Symbol" w:cs="Symbol"/>
        <w:lang w:val="pl-PL" w:eastAsia="en-US" w:bidi="ar-SA"/>
      </w:rPr>
    </w:lvl>
    <w:lvl w:ilvl="8" w:tentative="0">
      <w:start w:val="0"/>
      <w:numFmt w:val="bullet"/>
      <w:lvlText w:val=""/>
      <w:lvlJc w:val="left"/>
      <w:pPr>
        <w:tabs>
          <w:tab w:val="left" w:pos="0"/>
        </w:tabs>
        <w:ind w:left="8345" w:hanging="322"/>
      </w:pPr>
      <w:rPr>
        <w:rFonts w:hint="default" w:ascii="Symbol" w:hAnsi="Symbol" w:cs="Symbol"/>
        <w:lang w:val="pl-PL" w:eastAsia="en-US" w:bidi="ar-SA"/>
      </w:rPr>
    </w:lvl>
  </w:abstractNum>
  <w:abstractNum w:abstractNumId="8">
    <w:nsid w:val="BF205925"/>
    <w:multiLevelType w:val="multilevel"/>
    <w:tmpl w:val="BF205925"/>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9">
    <w:nsid w:val="C8879AEF"/>
    <w:multiLevelType w:val="multilevel"/>
    <w:tmpl w:val="C8879AEF"/>
    <w:lvl w:ilvl="0" w:tentative="0">
      <w:start w:val="1"/>
      <w:numFmt w:val="decimal"/>
      <w:lvlText w:val="%1."/>
      <w:lvlJc w:val="left"/>
      <w:pPr>
        <w:tabs>
          <w:tab w:val="left" w:pos="0"/>
        </w:tabs>
        <w:ind w:left="644" w:hanging="360"/>
      </w:pPr>
      <w:rPr>
        <w:rFonts w:ascii="Arial" w:hAnsi="Arial" w:cs="Arial"/>
        <w:b w:val="0"/>
        <w:sz w:val="20"/>
        <w:szCs w:val="20"/>
      </w:rPr>
    </w:lvl>
    <w:lvl w:ilvl="1" w:tentative="0">
      <w:start w:val="6"/>
      <w:numFmt w:val="decimal"/>
      <w:lvlText w:val="%1.%2."/>
      <w:lvlJc w:val="left"/>
      <w:pPr>
        <w:tabs>
          <w:tab w:val="left" w:pos="0"/>
        </w:tabs>
        <w:ind w:left="1440" w:hanging="360"/>
      </w:pPr>
    </w:lvl>
    <w:lvl w:ilvl="2" w:tentative="0">
      <w:start w:val="1"/>
      <w:numFmt w:val="decimal"/>
      <w:lvlText w:val="%1.%2.%3."/>
      <w:lvlJc w:val="left"/>
      <w:pPr>
        <w:tabs>
          <w:tab w:val="left" w:pos="0"/>
        </w:tabs>
        <w:ind w:left="1800" w:hanging="720"/>
      </w:pPr>
    </w:lvl>
    <w:lvl w:ilvl="3" w:tentative="0">
      <w:start w:val="1"/>
      <w:numFmt w:val="decimal"/>
      <w:lvlText w:val="%1.%2.%3.%4."/>
      <w:lvlJc w:val="left"/>
      <w:pPr>
        <w:tabs>
          <w:tab w:val="left" w:pos="0"/>
        </w:tabs>
        <w:ind w:left="1800" w:hanging="720"/>
      </w:pPr>
    </w:lvl>
    <w:lvl w:ilvl="4" w:tentative="0">
      <w:start w:val="1"/>
      <w:numFmt w:val="decimal"/>
      <w:lvlText w:val="%1.%2.%3.%4.%5."/>
      <w:lvlJc w:val="left"/>
      <w:pPr>
        <w:tabs>
          <w:tab w:val="left" w:pos="0"/>
        </w:tabs>
        <w:ind w:left="2160" w:hanging="1080"/>
      </w:pPr>
    </w:lvl>
    <w:lvl w:ilvl="5" w:tentative="0">
      <w:start w:val="1"/>
      <w:numFmt w:val="decimal"/>
      <w:lvlText w:val="%1.%2.%3.%4.%5.%6."/>
      <w:lvlJc w:val="left"/>
      <w:pPr>
        <w:tabs>
          <w:tab w:val="left" w:pos="0"/>
        </w:tabs>
        <w:ind w:left="2160" w:hanging="1080"/>
      </w:pPr>
    </w:lvl>
    <w:lvl w:ilvl="6" w:tentative="0">
      <w:start w:val="1"/>
      <w:numFmt w:val="decimal"/>
      <w:lvlText w:val="%1.%2.%3.%4.%5.%6.%7."/>
      <w:lvlJc w:val="left"/>
      <w:pPr>
        <w:tabs>
          <w:tab w:val="left" w:pos="0"/>
        </w:tabs>
        <w:ind w:left="2160" w:hanging="1080"/>
      </w:pPr>
    </w:lvl>
    <w:lvl w:ilvl="7" w:tentative="0">
      <w:start w:val="1"/>
      <w:numFmt w:val="decimal"/>
      <w:lvlText w:val="%1.%2.%3.%4.%5.%6.%7.%8."/>
      <w:lvlJc w:val="left"/>
      <w:pPr>
        <w:tabs>
          <w:tab w:val="left" w:pos="0"/>
        </w:tabs>
        <w:ind w:left="2520" w:hanging="1440"/>
      </w:pPr>
    </w:lvl>
    <w:lvl w:ilvl="8" w:tentative="0">
      <w:start w:val="1"/>
      <w:numFmt w:val="decimal"/>
      <w:lvlText w:val="%1.%2.%3.%4.%5.%6.%7.%8.%9."/>
      <w:lvlJc w:val="left"/>
      <w:pPr>
        <w:tabs>
          <w:tab w:val="left" w:pos="0"/>
        </w:tabs>
        <w:ind w:left="2520" w:hanging="1440"/>
      </w:pPr>
    </w:lvl>
  </w:abstractNum>
  <w:abstractNum w:abstractNumId="10">
    <w:nsid w:val="CF092B84"/>
    <w:multiLevelType w:val="multilevel"/>
    <w:tmpl w:val="CF092B84"/>
    <w:lvl w:ilvl="0" w:tentative="0">
      <w:start w:val="1"/>
      <w:numFmt w:val="decimal"/>
      <w:lvlText w:val="%1)"/>
      <w:lvlJc w:val="left"/>
      <w:pPr>
        <w:tabs>
          <w:tab w:val="left" w:pos="0"/>
        </w:tabs>
        <w:ind w:left="1126" w:hanging="348"/>
      </w:pPr>
      <w:rPr>
        <w:rFonts w:ascii="Arial" w:hAnsi="Arial" w:eastAsia="Calibri" w:cs="Arial"/>
        <w:b w:val="0"/>
        <w:bCs w:val="0"/>
        <w:i w:val="0"/>
        <w:iCs w:val="0"/>
        <w:w w:val="100"/>
        <w:sz w:val="20"/>
        <w:szCs w:val="20"/>
        <w:lang w:val="pl-PL" w:eastAsia="en-US" w:bidi="ar-SA"/>
      </w:rPr>
    </w:lvl>
    <w:lvl w:ilvl="1" w:tentative="0">
      <w:start w:val="0"/>
      <w:numFmt w:val="bullet"/>
      <w:lvlText w:val=""/>
      <w:lvlJc w:val="left"/>
      <w:pPr>
        <w:tabs>
          <w:tab w:val="left" w:pos="0"/>
        </w:tabs>
        <w:ind w:left="2040" w:hanging="348"/>
      </w:pPr>
      <w:rPr>
        <w:rFonts w:hint="default" w:ascii="Symbol" w:hAnsi="Symbol" w:cs="Symbol"/>
        <w:lang w:val="pl-PL" w:eastAsia="en-US" w:bidi="ar-SA"/>
      </w:rPr>
    </w:lvl>
    <w:lvl w:ilvl="2" w:tentative="0">
      <w:start w:val="0"/>
      <w:numFmt w:val="bullet"/>
      <w:lvlText w:val=""/>
      <w:lvlJc w:val="left"/>
      <w:pPr>
        <w:tabs>
          <w:tab w:val="left" w:pos="0"/>
        </w:tabs>
        <w:ind w:left="2961" w:hanging="348"/>
      </w:pPr>
      <w:rPr>
        <w:rFonts w:hint="default" w:ascii="Symbol" w:hAnsi="Symbol" w:cs="Symbol"/>
        <w:lang w:val="pl-PL" w:eastAsia="en-US" w:bidi="ar-SA"/>
      </w:rPr>
    </w:lvl>
    <w:lvl w:ilvl="3" w:tentative="0">
      <w:start w:val="0"/>
      <w:numFmt w:val="bullet"/>
      <w:lvlText w:val=""/>
      <w:lvlJc w:val="left"/>
      <w:pPr>
        <w:tabs>
          <w:tab w:val="left" w:pos="0"/>
        </w:tabs>
        <w:ind w:left="3881" w:hanging="348"/>
      </w:pPr>
      <w:rPr>
        <w:rFonts w:hint="default" w:ascii="Symbol" w:hAnsi="Symbol" w:cs="Symbol"/>
        <w:lang w:val="pl-PL" w:eastAsia="en-US" w:bidi="ar-SA"/>
      </w:rPr>
    </w:lvl>
    <w:lvl w:ilvl="4" w:tentative="0">
      <w:start w:val="0"/>
      <w:numFmt w:val="bullet"/>
      <w:lvlText w:val=""/>
      <w:lvlJc w:val="left"/>
      <w:pPr>
        <w:tabs>
          <w:tab w:val="left" w:pos="0"/>
        </w:tabs>
        <w:ind w:left="4802" w:hanging="348"/>
      </w:pPr>
      <w:rPr>
        <w:rFonts w:hint="default" w:ascii="Symbol" w:hAnsi="Symbol" w:cs="Symbol"/>
        <w:lang w:val="pl-PL" w:eastAsia="en-US" w:bidi="ar-SA"/>
      </w:rPr>
    </w:lvl>
    <w:lvl w:ilvl="5" w:tentative="0">
      <w:start w:val="0"/>
      <w:numFmt w:val="bullet"/>
      <w:lvlText w:val=""/>
      <w:lvlJc w:val="left"/>
      <w:pPr>
        <w:tabs>
          <w:tab w:val="left" w:pos="0"/>
        </w:tabs>
        <w:ind w:left="5723" w:hanging="348"/>
      </w:pPr>
      <w:rPr>
        <w:rFonts w:hint="default" w:ascii="Symbol" w:hAnsi="Symbol" w:cs="Symbol"/>
        <w:lang w:val="pl-PL" w:eastAsia="en-US" w:bidi="ar-SA"/>
      </w:rPr>
    </w:lvl>
    <w:lvl w:ilvl="6" w:tentative="0">
      <w:start w:val="0"/>
      <w:numFmt w:val="bullet"/>
      <w:lvlText w:val=""/>
      <w:lvlJc w:val="left"/>
      <w:pPr>
        <w:tabs>
          <w:tab w:val="left" w:pos="0"/>
        </w:tabs>
        <w:ind w:left="6643" w:hanging="348"/>
      </w:pPr>
      <w:rPr>
        <w:rFonts w:hint="default" w:ascii="Symbol" w:hAnsi="Symbol" w:cs="Symbol"/>
        <w:lang w:val="pl-PL" w:eastAsia="en-US" w:bidi="ar-SA"/>
      </w:rPr>
    </w:lvl>
    <w:lvl w:ilvl="7" w:tentative="0">
      <w:start w:val="0"/>
      <w:numFmt w:val="bullet"/>
      <w:lvlText w:val=""/>
      <w:lvlJc w:val="left"/>
      <w:pPr>
        <w:tabs>
          <w:tab w:val="left" w:pos="0"/>
        </w:tabs>
        <w:ind w:left="7564" w:hanging="348"/>
      </w:pPr>
      <w:rPr>
        <w:rFonts w:hint="default" w:ascii="Symbol" w:hAnsi="Symbol" w:cs="Symbol"/>
        <w:lang w:val="pl-PL" w:eastAsia="en-US" w:bidi="ar-SA"/>
      </w:rPr>
    </w:lvl>
    <w:lvl w:ilvl="8" w:tentative="0">
      <w:start w:val="0"/>
      <w:numFmt w:val="bullet"/>
      <w:lvlText w:val=""/>
      <w:lvlJc w:val="left"/>
      <w:pPr>
        <w:tabs>
          <w:tab w:val="left" w:pos="0"/>
        </w:tabs>
        <w:ind w:left="8485" w:hanging="348"/>
      </w:pPr>
      <w:rPr>
        <w:rFonts w:hint="default" w:ascii="Symbol" w:hAnsi="Symbol" w:cs="Symbol"/>
        <w:lang w:val="pl-PL" w:eastAsia="en-US" w:bidi="ar-SA"/>
      </w:rPr>
    </w:lvl>
  </w:abstractNum>
  <w:abstractNum w:abstractNumId="11">
    <w:nsid w:val="D3805624"/>
    <w:multiLevelType w:val="multilevel"/>
    <w:tmpl w:val="D3805624"/>
    <w:lvl w:ilvl="0" w:tentative="0">
      <w:start w:val="1"/>
      <w:numFmt w:val="decimal"/>
      <w:lvlText w:val="%1."/>
      <w:lvlJc w:val="left"/>
      <w:pPr>
        <w:tabs>
          <w:tab w:val="left" w:pos="0"/>
        </w:tabs>
        <w:ind w:left="418" w:hanging="233"/>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233"/>
      </w:pPr>
      <w:rPr>
        <w:rFonts w:hint="default" w:ascii="Symbol" w:hAnsi="Symbol" w:cs="Symbol"/>
        <w:lang w:val="pl-PL" w:eastAsia="en-US" w:bidi="ar-SA"/>
      </w:rPr>
    </w:lvl>
    <w:lvl w:ilvl="2" w:tentative="0">
      <w:start w:val="0"/>
      <w:numFmt w:val="bullet"/>
      <w:lvlText w:val=""/>
      <w:lvlJc w:val="left"/>
      <w:pPr>
        <w:tabs>
          <w:tab w:val="left" w:pos="0"/>
        </w:tabs>
        <w:ind w:left="2401" w:hanging="233"/>
      </w:pPr>
      <w:rPr>
        <w:rFonts w:hint="default" w:ascii="Symbol" w:hAnsi="Symbol" w:cs="Symbol"/>
        <w:lang w:val="pl-PL" w:eastAsia="en-US" w:bidi="ar-SA"/>
      </w:rPr>
    </w:lvl>
    <w:lvl w:ilvl="3" w:tentative="0">
      <w:start w:val="0"/>
      <w:numFmt w:val="bullet"/>
      <w:lvlText w:val=""/>
      <w:lvlJc w:val="left"/>
      <w:pPr>
        <w:tabs>
          <w:tab w:val="left" w:pos="0"/>
        </w:tabs>
        <w:ind w:left="3391" w:hanging="233"/>
      </w:pPr>
      <w:rPr>
        <w:rFonts w:hint="default" w:ascii="Symbol" w:hAnsi="Symbol" w:cs="Symbol"/>
        <w:lang w:val="pl-PL" w:eastAsia="en-US" w:bidi="ar-SA"/>
      </w:rPr>
    </w:lvl>
    <w:lvl w:ilvl="4" w:tentative="0">
      <w:start w:val="0"/>
      <w:numFmt w:val="bullet"/>
      <w:lvlText w:val=""/>
      <w:lvlJc w:val="left"/>
      <w:pPr>
        <w:tabs>
          <w:tab w:val="left" w:pos="0"/>
        </w:tabs>
        <w:ind w:left="4382" w:hanging="233"/>
      </w:pPr>
      <w:rPr>
        <w:rFonts w:hint="default" w:ascii="Symbol" w:hAnsi="Symbol" w:cs="Symbol"/>
        <w:lang w:val="pl-PL" w:eastAsia="en-US" w:bidi="ar-SA"/>
      </w:rPr>
    </w:lvl>
    <w:lvl w:ilvl="5" w:tentative="0">
      <w:start w:val="0"/>
      <w:numFmt w:val="bullet"/>
      <w:lvlText w:val=""/>
      <w:lvlJc w:val="left"/>
      <w:pPr>
        <w:tabs>
          <w:tab w:val="left" w:pos="0"/>
        </w:tabs>
        <w:ind w:left="5373" w:hanging="233"/>
      </w:pPr>
      <w:rPr>
        <w:rFonts w:hint="default" w:ascii="Symbol" w:hAnsi="Symbol" w:cs="Symbol"/>
        <w:lang w:val="pl-PL" w:eastAsia="en-US" w:bidi="ar-SA"/>
      </w:rPr>
    </w:lvl>
    <w:lvl w:ilvl="6" w:tentative="0">
      <w:start w:val="0"/>
      <w:numFmt w:val="bullet"/>
      <w:lvlText w:val=""/>
      <w:lvlJc w:val="left"/>
      <w:pPr>
        <w:tabs>
          <w:tab w:val="left" w:pos="0"/>
        </w:tabs>
        <w:ind w:left="6363" w:hanging="233"/>
      </w:pPr>
      <w:rPr>
        <w:rFonts w:hint="default" w:ascii="Symbol" w:hAnsi="Symbol" w:cs="Symbol"/>
        <w:lang w:val="pl-PL" w:eastAsia="en-US" w:bidi="ar-SA"/>
      </w:rPr>
    </w:lvl>
    <w:lvl w:ilvl="7" w:tentative="0">
      <w:start w:val="0"/>
      <w:numFmt w:val="bullet"/>
      <w:lvlText w:val=""/>
      <w:lvlJc w:val="left"/>
      <w:pPr>
        <w:tabs>
          <w:tab w:val="left" w:pos="0"/>
        </w:tabs>
        <w:ind w:left="7354" w:hanging="233"/>
      </w:pPr>
      <w:rPr>
        <w:rFonts w:hint="default" w:ascii="Symbol" w:hAnsi="Symbol" w:cs="Symbol"/>
        <w:lang w:val="pl-PL" w:eastAsia="en-US" w:bidi="ar-SA"/>
      </w:rPr>
    </w:lvl>
    <w:lvl w:ilvl="8" w:tentative="0">
      <w:start w:val="0"/>
      <w:numFmt w:val="bullet"/>
      <w:lvlText w:val=""/>
      <w:lvlJc w:val="left"/>
      <w:pPr>
        <w:tabs>
          <w:tab w:val="left" w:pos="0"/>
        </w:tabs>
        <w:ind w:left="8345" w:hanging="233"/>
      </w:pPr>
      <w:rPr>
        <w:rFonts w:hint="default" w:ascii="Symbol" w:hAnsi="Symbol" w:cs="Symbol"/>
        <w:lang w:val="pl-PL" w:eastAsia="en-US" w:bidi="ar-SA"/>
      </w:rPr>
    </w:lvl>
  </w:abstractNum>
  <w:abstractNum w:abstractNumId="12">
    <w:nsid w:val="D7F9FE59"/>
    <w:multiLevelType w:val="multilevel"/>
    <w:tmpl w:val="D7F9FE59"/>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13">
    <w:nsid w:val="DCBA6B53"/>
    <w:multiLevelType w:val="multilevel"/>
    <w:tmpl w:val="DCBA6B53"/>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14">
    <w:nsid w:val="ED03741F"/>
    <w:multiLevelType w:val="multilevel"/>
    <w:tmpl w:val="ED03741F"/>
    <w:lvl w:ilvl="0" w:tentative="0">
      <w:start w:val="1"/>
      <w:numFmt w:val="decimal"/>
      <w:lvlText w:val="%1."/>
      <w:lvlJc w:val="left"/>
      <w:pPr>
        <w:tabs>
          <w:tab w:val="left" w:pos="0"/>
        </w:tabs>
        <w:ind w:left="418" w:hanging="223"/>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223"/>
      </w:pPr>
      <w:rPr>
        <w:rFonts w:hint="default" w:ascii="Symbol" w:hAnsi="Symbol" w:cs="Symbol"/>
        <w:lang w:val="pl-PL" w:eastAsia="en-US" w:bidi="ar-SA"/>
      </w:rPr>
    </w:lvl>
    <w:lvl w:ilvl="2" w:tentative="0">
      <w:start w:val="0"/>
      <w:numFmt w:val="bullet"/>
      <w:lvlText w:val=""/>
      <w:lvlJc w:val="left"/>
      <w:pPr>
        <w:tabs>
          <w:tab w:val="left" w:pos="0"/>
        </w:tabs>
        <w:ind w:left="2401" w:hanging="223"/>
      </w:pPr>
      <w:rPr>
        <w:rFonts w:hint="default" w:ascii="Symbol" w:hAnsi="Symbol" w:cs="Symbol"/>
        <w:lang w:val="pl-PL" w:eastAsia="en-US" w:bidi="ar-SA"/>
      </w:rPr>
    </w:lvl>
    <w:lvl w:ilvl="3" w:tentative="0">
      <w:start w:val="0"/>
      <w:numFmt w:val="bullet"/>
      <w:lvlText w:val=""/>
      <w:lvlJc w:val="left"/>
      <w:pPr>
        <w:tabs>
          <w:tab w:val="left" w:pos="0"/>
        </w:tabs>
        <w:ind w:left="3391" w:hanging="223"/>
      </w:pPr>
      <w:rPr>
        <w:rFonts w:hint="default" w:ascii="Symbol" w:hAnsi="Symbol" w:cs="Symbol"/>
        <w:lang w:val="pl-PL" w:eastAsia="en-US" w:bidi="ar-SA"/>
      </w:rPr>
    </w:lvl>
    <w:lvl w:ilvl="4" w:tentative="0">
      <w:start w:val="0"/>
      <w:numFmt w:val="bullet"/>
      <w:lvlText w:val=""/>
      <w:lvlJc w:val="left"/>
      <w:pPr>
        <w:tabs>
          <w:tab w:val="left" w:pos="0"/>
        </w:tabs>
        <w:ind w:left="4382" w:hanging="223"/>
      </w:pPr>
      <w:rPr>
        <w:rFonts w:hint="default" w:ascii="Symbol" w:hAnsi="Symbol" w:cs="Symbol"/>
        <w:lang w:val="pl-PL" w:eastAsia="en-US" w:bidi="ar-SA"/>
      </w:rPr>
    </w:lvl>
    <w:lvl w:ilvl="5" w:tentative="0">
      <w:start w:val="0"/>
      <w:numFmt w:val="bullet"/>
      <w:lvlText w:val=""/>
      <w:lvlJc w:val="left"/>
      <w:pPr>
        <w:tabs>
          <w:tab w:val="left" w:pos="0"/>
        </w:tabs>
        <w:ind w:left="5373" w:hanging="223"/>
      </w:pPr>
      <w:rPr>
        <w:rFonts w:hint="default" w:ascii="Symbol" w:hAnsi="Symbol" w:cs="Symbol"/>
        <w:lang w:val="pl-PL" w:eastAsia="en-US" w:bidi="ar-SA"/>
      </w:rPr>
    </w:lvl>
    <w:lvl w:ilvl="6" w:tentative="0">
      <w:start w:val="0"/>
      <w:numFmt w:val="bullet"/>
      <w:lvlText w:val=""/>
      <w:lvlJc w:val="left"/>
      <w:pPr>
        <w:tabs>
          <w:tab w:val="left" w:pos="0"/>
        </w:tabs>
        <w:ind w:left="6363" w:hanging="223"/>
      </w:pPr>
      <w:rPr>
        <w:rFonts w:hint="default" w:ascii="Symbol" w:hAnsi="Symbol" w:cs="Symbol"/>
        <w:lang w:val="pl-PL" w:eastAsia="en-US" w:bidi="ar-SA"/>
      </w:rPr>
    </w:lvl>
    <w:lvl w:ilvl="7" w:tentative="0">
      <w:start w:val="0"/>
      <w:numFmt w:val="bullet"/>
      <w:lvlText w:val=""/>
      <w:lvlJc w:val="left"/>
      <w:pPr>
        <w:tabs>
          <w:tab w:val="left" w:pos="0"/>
        </w:tabs>
        <w:ind w:left="7354" w:hanging="223"/>
      </w:pPr>
      <w:rPr>
        <w:rFonts w:hint="default" w:ascii="Symbol" w:hAnsi="Symbol" w:cs="Symbol"/>
        <w:lang w:val="pl-PL" w:eastAsia="en-US" w:bidi="ar-SA"/>
      </w:rPr>
    </w:lvl>
    <w:lvl w:ilvl="8" w:tentative="0">
      <w:start w:val="0"/>
      <w:numFmt w:val="bullet"/>
      <w:lvlText w:val=""/>
      <w:lvlJc w:val="left"/>
      <w:pPr>
        <w:tabs>
          <w:tab w:val="left" w:pos="0"/>
        </w:tabs>
        <w:ind w:left="8345" w:hanging="223"/>
      </w:pPr>
      <w:rPr>
        <w:rFonts w:hint="default" w:ascii="Symbol" w:hAnsi="Symbol" w:cs="Symbol"/>
        <w:lang w:val="pl-PL" w:eastAsia="en-US" w:bidi="ar-SA"/>
      </w:rPr>
    </w:lvl>
  </w:abstractNum>
  <w:abstractNum w:abstractNumId="15">
    <w:nsid w:val="F4B5D9F5"/>
    <w:multiLevelType w:val="multilevel"/>
    <w:tmpl w:val="F4B5D9F5"/>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16">
    <w:nsid w:val="F5FA479C"/>
    <w:multiLevelType w:val="multilevel"/>
    <w:tmpl w:val="F5FA479C"/>
    <w:lvl w:ilvl="0" w:tentative="0">
      <w:start w:val="1"/>
      <w:numFmt w:val="decimal"/>
      <w:lvlText w:val="%1)"/>
      <w:lvlJc w:val="left"/>
      <w:pPr>
        <w:tabs>
          <w:tab w:val="left" w:pos="0"/>
        </w:tabs>
        <w:ind w:left="418" w:hanging="242"/>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242"/>
      </w:pPr>
      <w:rPr>
        <w:rFonts w:hint="default" w:ascii="Symbol" w:hAnsi="Symbol" w:cs="Symbol"/>
        <w:lang w:val="pl-PL" w:eastAsia="en-US" w:bidi="ar-SA"/>
      </w:rPr>
    </w:lvl>
    <w:lvl w:ilvl="2" w:tentative="0">
      <w:start w:val="0"/>
      <w:numFmt w:val="bullet"/>
      <w:lvlText w:val=""/>
      <w:lvlJc w:val="left"/>
      <w:pPr>
        <w:tabs>
          <w:tab w:val="left" w:pos="0"/>
        </w:tabs>
        <w:ind w:left="2401" w:hanging="242"/>
      </w:pPr>
      <w:rPr>
        <w:rFonts w:hint="default" w:ascii="Symbol" w:hAnsi="Symbol" w:cs="Symbol"/>
        <w:lang w:val="pl-PL" w:eastAsia="en-US" w:bidi="ar-SA"/>
      </w:rPr>
    </w:lvl>
    <w:lvl w:ilvl="3" w:tentative="0">
      <w:start w:val="0"/>
      <w:numFmt w:val="bullet"/>
      <w:lvlText w:val=""/>
      <w:lvlJc w:val="left"/>
      <w:pPr>
        <w:tabs>
          <w:tab w:val="left" w:pos="0"/>
        </w:tabs>
        <w:ind w:left="3391" w:hanging="242"/>
      </w:pPr>
      <w:rPr>
        <w:rFonts w:hint="default" w:ascii="Symbol" w:hAnsi="Symbol" w:cs="Symbol"/>
        <w:lang w:val="pl-PL" w:eastAsia="en-US" w:bidi="ar-SA"/>
      </w:rPr>
    </w:lvl>
    <w:lvl w:ilvl="4" w:tentative="0">
      <w:start w:val="0"/>
      <w:numFmt w:val="bullet"/>
      <w:lvlText w:val=""/>
      <w:lvlJc w:val="left"/>
      <w:pPr>
        <w:tabs>
          <w:tab w:val="left" w:pos="0"/>
        </w:tabs>
        <w:ind w:left="4382" w:hanging="242"/>
      </w:pPr>
      <w:rPr>
        <w:rFonts w:hint="default" w:ascii="Symbol" w:hAnsi="Symbol" w:cs="Symbol"/>
        <w:lang w:val="pl-PL" w:eastAsia="en-US" w:bidi="ar-SA"/>
      </w:rPr>
    </w:lvl>
    <w:lvl w:ilvl="5" w:tentative="0">
      <w:start w:val="0"/>
      <w:numFmt w:val="bullet"/>
      <w:lvlText w:val=""/>
      <w:lvlJc w:val="left"/>
      <w:pPr>
        <w:tabs>
          <w:tab w:val="left" w:pos="0"/>
        </w:tabs>
        <w:ind w:left="5373" w:hanging="242"/>
      </w:pPr>
      <w:rPr>
        <w:rFonts w:hint="default" w:ascii="Symbol" w:hAnsi="Symbol" w:cs="Symbol"/>
        <w:lang w:val="pl-PL" w:eastAsia="en-US" w:bidi="ar-SA"/>
      </w:rPr>
    </w:lvl>
    <w:lvl w:ilvl="6" w:tentative="0">
      <w:start w:val="0"/>
      <w:numFmt w:val="bullet"/>
      <w:lvlText w:val=""/>
      <w:lvlJc w:val="left"/>
      <w:pPr>
        <w:tabs>
          <w:tab w:val="left" w:pos="0"/>
        </w:tabs>
        <w:ind w:left="6363" w:hanging="242"/>
      </w:pPr>
      <w:rPr>
        <w:rFonts w:hint="default" w:ascii="Symbol" w:hAnsi="Symbol" w:cs="Symbol"/>
        <w:lang w:val="pl-PL" w:eastAsia="en-US" w:bidi="ar-SA"/>
      </w:rPr>
    </w:lvl>
    <w:lvl w:ilvl="7" w:tentative="0">
      <w:start w:val="0"/>
      <w:numFmt w:val="bullet"/>
      <w:lvlText w:val=""/>
      <w:lvlJc w:val="left"/>
      <w:pPr>
        <w:tabs>
          <w:tab w:val="left" w:pos="0"/>
        </w:tabs>
        <w:ind w:left="7354" w:hanging="242"/>
      </w:pPr>
      <w:rPr>
        <w:rFonts w:hint="default" w:ascii="Symbol" w:hAnsi="Symbol" w:cs="Symbol"/>
        <w:lang w:val="pl-PL" w:eastAsia="en-US" w:bidi="ar-SA"/>
      </w:rPr>
    </w:lvl>
    <w:lvl w:ilvl="8" w:tentative="0">
      <w:start w:val="0"/>
      <w:numFmt w:val="bullet"/>
      <w:lvlText w:val=""/>
      <w:lvlJc w:val="left"/>
      <w:pPr>
        <w:tabs>
          <w:tab w:val="left" w:pos="0"/>
        </w:tabs>
        <w:ind w:left="8345" w:hanging="242"/>
      </w:pPr>
      <w:rPr>
        <w:rFonts w:hint="default" w:ascii="Symbol" w:hAnsi="Symbol" w:cs="Symbol"/>
        <w:lang w:val="pl-PL" w:eastAsia="en-US" w:bidi="ar-SA"/>
      </w:rPr>
    </w:lvl>
  </w:abstractNum>
  <w:abstractNum w:abstractNumId="17">
    <w:nsid w:val="0053208E"/>
    <w:multiLevelType w:val="multilevel"/>
    <w:tmpl w:val="0053208E"/>
    <w:lvl w:ilvl="0" w:tentative="0">
      <w:start w:val="1"/>
      <w:numFmt w:val="decimal"/>
      <w:lvlText w:val="%1."/>
      <w:lvlJc w:val="left"/>
      <w:pPr>
        <w:tabs>
          <w:tab w:val="left" w:pos="0"/>
        </w:tabs>
        <w:ind w:left="1138" w:hanging="360"/>
      </w:pPr>
      <w:rPr>
        <w:rFonts w:ascii="Arial" w:hAnsi="Arial" w:eastAsia="Calibri" w:cs="Arial"/>
        <w:b w:val="0"/>
        <w:bCs w:val="0"/>
        <w:i w:val="0"/>
        <w:iCs w:val="0"/>
        <w:w w:val="100"/>
        <w:sz w:val="20"/>
        <w:szCs w:val="20"/>
        <w:lang w:val="pl-PL" w:eastAsia="en-US" w:bidi="ar-SA"/>
      </w:rPr>
    </w:lvl>
    <w:lvl w:ilvl="1" w:tentative="0">
      <w:start w:val="0"/>
      <w:numFmt w:val="bullet"/>
      <w:lvlText w:val=""/>
      <w:lvlJc w:val="left"/>
      <w:pPr>
        <w:tabs>
          <w:tab w:val="left" w:pos="0"/>
        </w:tabs>
        <w:ind w:left="2058" w:hanging="360"/>
      </w:pPr>
      <w:rPr>
        <w:rFonts w:hint="default" w:ascii="Symbol" w:hAnsi="Symbol" w:cs="Symbol"/>
        <w:lang w:val="pl-PL" w:eastAsia="en-US" w:bidi="ar-SA"/>
      </w:rPr>
    </w:lvl>
    <w:lvl w:ilvl="2" w:tentative="0">
      <w:start w:val="0"/>
      <w:numFmt w:val="bullet"/>
      <w:lvlText w:val=""/>
      <w:lvlJc w:val="left"/>
      <w:pPr>
        <w:tabs>
          <w:tab w:val="left" w:pos="0"/>
        </w:tabs>
        <w:ind w:left="2977" w:hanging="360"/>
      </w:pPr>
      <w:rPr>
        <w:rFonts w:hint="default" w:ascii="Symbol" w:hAnsi="Symbol" w:cs="Symbol"/>
        <w:lang w:val="pl-PL" w:eastAsia="en-US" w:bidi="ar-SA"/>
      </w:rPr>
    </w:lvl>
    <w:lvl w:ilvl="3" w:tentative="0">
      <w:start w:val="0"/>
      <w:numFmt w:val="bullet"/>
      <w:lvlText w:val=""/>
      <w:lvlJc w:val="left"/>
      <w:pPr>
        <w:tabs>
          <w:tab w:val="left" w:pos="0"/>
        </w:tabs>
        <w:ind w:left="3895" w:hanging="360"/>
      </w:pPr>
      <w:rPr>
        <w:rFonts w:hint="default" w:ascii="Symbol" w:hAnsi="Symbol" w:cs="Symbol"/>
        <w:lang w:val="pl-PL" w:eastAsia="en-US" w:bidi="ar-SA"/>
      </w:rPr>
    </w:lvl>
    <w:lvl w:ilvl="4" w:tentative="0">
      <w:start w:val="0"/>
      <w:numFmt w:val="bullet"/>
      <w:lvlText w:val=""/>
      <w:lvlJc w:val="left"/>
      <w:pPr>
        <w:tabs>
          <w:tab w:val="left" w:pos="0"/>
        </w:tabs>
        <w:ind w:left="4814" w:hanging="360"/>
      </w:pPr>
      <w:rPr>
        <w:rFonts w:hint="default" w:ascii="Symbol" w:hAnsi="Symbol" w:cs="Symbol"/>
        <w:lang w:val="pl-PL" w:eastAsia="en-US" w:bidi="ar-SA"/>
      </w:rPr>
    </w:lvl>
    <w:lvl w:ilvl="5" w:tentative="0">
      <w:start w:val="0"/>
      <w:numFmt w:val="bullet"/>
      <w:lvlText w:val=""/>
      <w:lvlJc w:val="left"/>
      <w:pPr>
        <w:tabs>
          <w:tab w:val="left" w:pos="0"/>
        </w:tabs>
        <w:ind w:left="5733" w:hanging="360"/>
      </w:pPr>
      <w:rPr>
        <w:rFonts w:hint="default" w:ascii="Symbol" w:hAnsi="Symbol" w:cs="Symbol"/>
        <w:lang w:val="pl-PL" w:eastAsia="en-US" w:bidi="ar-SA"/>
      </w:rPr>
    </w:lvl>
    <w:lvl w:ilvl="6" w:tentative="0">
      <w:start w:val="0"/>
      <w:numFmt w:val="bullet"/>
      <w:lvlText w:val=""/>
      <w:lvlJc w:val="left"/>
      <w:pPr>
        <w:tabs>
          <w:tab w:val="left" w:pos="0"/>
        </w:tabs>
        <w:ind w:left="6651" w:hanging="360"/>
      </w:pPr>
      <w:rPr>
        <w:rFonts w:hint="default" w:ascii="Symbol" w:hAnsi="Symbol" w:cs="Symbol"/>
        <w:lang w:val="pl-PL" w:eastAsia="en-US" w:bidi="ar-SA"/>
      </w:rPr>
    </w:lvl>
    <w:lvl w:ilvl="7" w:tentative="0">
      <w:start w:val="0"/>
      <w:numFmt w:val="bullet"/>
      <w:lvlText w:val=""/>
      <w:lvlJc w:val="left"/>
      <w:pPr>
        <w:tabs>
          <w:tab w:val="left" w:pos="0"/>
        </w:tabs>
        <w:ind w:left="7570" w:hanging="360"/>
      </w:pPr>
      <w:rPr>
        <w:rFonts w:hint="default" w:ascii="Symbol" w:hAnsi="Symbol" w:cs="Symbol"/>
        <w:lang w:val="pl-PL" w:eastAsia="en-US" w:bidi="ar-SA"/>
      </w:rPr>
    </w:lvl>
    <w:lvl w:ilvl="8" w:tentative="0">
      <w:start w:val="0"/>
      <w:numFmt w:val="bullet"/>
      <w:lvlText w:val=""/>
      <w:lvlJc w:val="left"/>
      <w:pPr>
        <w:tabs>
          <w:tab w:val="left" w:pos="0"/>
        </w:tabs>
        <w:ind w:left="8489" w:hanging="360"/>
      </w:pPr>
      <w:rPr>
        <w:rFonts w:hint="default" w:ascii="Symbol" w:hAnsi="Symbol" w:cs="Symbol"/>
        <w:lang w:val="pl-PL" w:eastAsia="en-US" w:bidi="ar-SA"/>
      </w:rPr>
    </w:lvl>
  </w:abstractNum>
  <w:abstractNum w:abstractNumId="18">
    <w:nsid w:val="00684195"/>
    <w:multiLevelType w:val="multilevel"/>
    <w:tmpl w:val="00684195"/>
    <w:lvl w:ilvl="0" w:tentative="0">
      <w:start w:val="1"/>
      <w:numFmt w:val="decimal"/>
      <w:lvlText w:val="%1."/>
      <w:lvlJc w:val="left"/>
      <w:pPr>
        <w:tabs>
          <w:tab w:val="left" w:pos="0"/>
        </w:tabs>
        <w:ind w:left="637" w:hanging="219"/>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608" w:hanging="219"/>
      </w:pPr>
      <w:rPr>
        <w:rFonts w:hint="default" w:ascii="Symbol" w:hAnsi="Symbol" w:cs="Symbol"/>
        <w:lang w:val="pl-PL" w:eastAsia="en-US" w:bidi="ar-SA"/>
      </w:rPr>
    </w:lvl>
    <w:lvl w:ilvl="2" w:tentative="0">
      <w:start w:val="0"/>
      <w:numFmt w:val="bullet"/>
      <w:lvlText w:val=""/>
      <w:lvlJc w:val="left"/>
      <w:pPr>
        <w:tabs>
          <w:tab w:val="left" w:pos="0"/>
        </w:tabs>
        <w:ind w:left="2577" w:hanging="219"/>
      </w:pPr>
      <w:rPr>
        <w:rFonts w:hint="default" w:ascii="Symbol" w:hAnsi="Symbol" w:cs="Symbol"/>
        <w:lang w:val="pl-PL" w:eastAsia="en-US" w:bidi="ar-SA"/>
      </w:rPr>
    </w:lvl>
    <w:lvl w:ilvl="3" w:tentative="0">
      <w:start w:val="0"/>
      <w:numFmt w:val="bullet"/>
      <w:lvlText w:val=""/>
      <w:lvlJc w:val="left"/>
      <w:pPr>
        <w:tabs>
          <w:tab w:val="left" w:pos="0"/>
        </w:tabs>
        <w:ind w:left="3545" w:hanging="219"/>
      </w:pPr>
      <w:rPr>
        <w:rFonts w:hint="default" w:ascii="Symbol" w:hAnsi="Symbol" w:cs="Symbol"/>
        <w:lang w:val="pl-PL" w:eastAsia="en-US" w:bidi="ar-SA"/>
      </w:rPr>
    </w:lvl>
    <w:lvl w:ilvl="4" w:tentative="0">
      <w:start w:val="0"/>
      <w:numFmt w:val="bullet"/>
      <w:lvlText w:val=""/>
      <w:lvlJc w:val="left"/>
      <w:pPr>
        <w:tabs>
          <w:tab w:val="left" w:pos="0"/>
        </w:tabs>
        <w:ind w:left="4514" w:hanging="219"/>
      </w:pPr>
      <w:rPr>
        <w:rFonts w:hint="default" w:ascii="Symbol" w:hAnsi="Symbol" w:cs="Symbol"/>
        <w:lang w:val="pl-PL" w:eastAsia="en-US" w:bidi="ar-SA"/>
      </w:rPr>
    </w:lvl>
    <w:lvl w:ilvl="5" w:tentative="0">
      <w:start w:val="0"/>
      <w:numFmt w:val="bullet"/>
      <w:lvlText w:val=""/>
      <w:lvlJc w:val="left"/>
      <w:pPr>
        <w:tabs>
          <w:tab w:val="left" w:pos="0"/>
        </w:tabs>
        <w:ind w:left="5483" w:hanging="219"/>
      </w:pPr>
      <w:rPr>
        <w:rFonts w:hint="default" w:ascii="Symbol" w:hAnsi="Symbol" w:cs="Symbol"/>
        <w:lang w:val="pl-PL" w:eastAsia="en-US" w:bidi="ar-SA"/>
      </w:rPr>
    </w:lvl>
    <w:lvl w:ilvl="6" w:tentative="0">
      <w:start w:val="0"/>
      <w:numFmt w:val="bullet"/>
      <w:lvlText w:val=""/>
      <w:lvlJc w:val="left"/>
      <w:pPr>
        <w:tabs>
          <w:tab w:val="left" w:pos="0"/>
        </w:tabs>
        <w:ind w:left="6451" w:hanging="219"/>
      </w:pPr>
      <w:rPr>
        <w:rFonts w:hint="default" w:ascii="Symbol" w:hAnsi="Symbol" w:cs="Symbol"/>
        <w:lang w:val="pl-PL" w:eastAsia="en-US" w:bidi="ar-SA"/>
      </w:rPr>
    </w:lvl>
    <w:lvl w:ilvl="7" w:tentative="0">
      <w:start w:val="0"/>
      <w:numFmt w:val="bullet"/>
      <w:lvlText w:val=""/>
      <w:lvlJc w:val="left"/>
      <w:pPr>
        <w:tabs>
          <w:tab w:val="left" w:pos="0"/>
        </w:tabs>
        <w:ind w:left="7420" w:hanging="219"/>
      </w:pPr>
      <w:rPr>
        <w:rFonts w:hint="default" w:ascii="Symbol" w:hAnsi="Symbol" w:cs="Symbol"/>
        <w:lang w:val="pl-PL" w:eastAsia="en-US" w:bidi="ar-SA"/>
      </w:rPr>
    </w:lvl>
    <w:lvl w:ilvl="8" w:tentative="0">
      <w:start w:val="0"/>
      <w:numFmt w:val="bullet"/>
      <w:lvlText w:val=""/>
      <w:lvlJc w:val="left"/>
      <w:pPr>
        <w:tabs>
          <w:tab w:val="left" w:pos="0"/>
        </w:tabs>
        <w:ind w:left="8389" w:hanging="219"/>
      </w:pPr>
      <w:rPr>
        <w:rFonts w:hint="default" w:ascii="Symbol" w:hAnsi="Symbol" w:cs="Symbol"/>
        <w:lang w:val="pl-PL" w:eastAsia="en-US" w:bidi="ar-SA"/>
      </w:rPr>
    </w:lvl>
  </w:abstractNum>
  <w:abstractNum w:abstractNumId="19">
    <w:nsid w:val="0248C179"/>
    <w:multiLevelType w:val="multilevel"/>
    <w:tmpl w:val="0248C179"/>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0">
    <w:nsid w:val="03D62ECE"/>
    <w:multiLevelType w:val="multilevel"/>
    <w:tmpl w:val="03D62ECE"/>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1">
    <w:nsid w:val="2470EC97"/>
    <w:multiLevelType w:val="multilevel"/>
    <w:tmpl w:val="2470EC97"/>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2">
    <w:nsid w:val="253990D1"/>
    <w:multiLevelType w:val="multilevel"/>
    <w:tmpl w:val="253990D1"/>
    <w:lvl w:ilvl="0" w:tentative="0">
      <w:start w:val="1"/>
      <w:numFmt w:val="decimal"/>
      <w:lvlText w:val="%1."/>
      <w:lvlJc w:val="left"/>
      <w:pPr>
        <w:tabs>
          <w:tab w:val="left" w:pos="0"/>
        </w:tabs>
        <w:ind w:left="418" w:hanging="269"/>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269"/>
      </w:pPr>
      <w:rPr>
        <w:rFonts w:hint="default" w:ascii="Symbol" w:hAnsi="Symbol" w:cs="Symbol"/>
        <w:lang w:val="pl-PL" w:eastAsia="en-US" w:bidi="ar-SA"/>
      </w:rPr>
    </w:lvl>
    <w:lvl w:ilvl="2" w:tentative="0">
      <w:start w:val="0"/>
      <w:numFmt w:val="bullet"/>
      <w:lvlText w:val=""/>
      <w:lvlJc w:val="left"/>
      <w:pPr>
        <w:tabs>
          <w:tab w:val="left" w:pos="0"/>
        </w:tabs>
        <w:ind w:left="2401" w:hanging="269"/>
      </w:pPr>
      <w:rPr>
        <w:rFonts w:hint="default" w:ascii="Symbol" w:hAnsi="Symbol" w:cs="Symbol"/>
        <w:lang w:val="pl-PL" w:eastAsia="en-US" w:bidi="ar-SA"/>
      </w:rPr>
    </w:lvl>
    <w:lvl w:ilvl="3" w:tentative="0">
      <w:start w:val="0"/>
      <w:numFmt w:val="bullet"/>
      <w:lvlText w:val=""/>
      <w:lvlJc w:val="left"/>
      <w:pPr>
        <w:tabs>
          <w:tab w:val="left" w:pos="0"/>
        </w:tabs>
        <w:ind w:left="3391" w:hanging="269"/>
      </w:pPr>
      <w:rPr>
        <w:rFonts w:hint="default" w:ascii="Symbol" w:hAnsi="Symbol" w:cs="Symbol"/>
        <w:lang w:val="pl-PL" w:eastAsia="en-US" w:bidi="ar-SA"/>
      </w:rPr>
    </w:lvl>
    <w:lvl w:ilvl="4" w:tentative="0">
      <w:start w:val="0"/>
      <w:numFmt w:val="bullet"/>
      <w:lvlText w:val=""/>
      <w:lvlJc w:val="left"/>
      <w:pPr>
        <w:tabs>
          <w:tab w:val="left" w:pos="0"/>
        </w:tabs>
        <w:ind w:left="4382" w:hanging="269"/>
      </w:pPr>
      <w:rPr>
        <w:rFonts w:hint="default" w:ascii="Symbol" w:hAnsi="Symbol" w:cs="Symbol"/>
        <w:lang w:val="pl-PL" w:eastAsia="en-US" w:bidi="ar-SA"/>
      </w:rPr>
    </w:lvl>
    <w:lvl w:ilvl="5" w:tentative="0">
      <w:start w:val="0"/>
      <w:numFmt w:val="bullet"/>
      <w:lvlText w:val=""/>
      <w:lvlJc w:val="left"/>
      <w:pPr>
        <w:tabs>
          <w:tab w:val="left" w:pos="0"/>
        </w:tabs>
        <w:ind w:left="5373" w:hanging="269"/>
      </w:pPr>
      <w:rPr>
        <w:rFonts w:hint="default" w:ascii="Symbol" w:hAnsi="Symbol" w:cs="Symbol"/>
        <w:lang w:val="pl-PL" w:eastAsia="en-US" w:bidi="ar-SA"/>
      </w:rPr>
    </w:lvl>
    <w:lvl w:ilvl="6" w:tentative="0">
      <w:start w:val="0"/>
      <w:numFmt w:val="bullet"/>
      <w:lvlText w:val=""/>
      <w:lvlJc w:val="left"/>
      <w:pPr>
        <w:tabs>
          <w:tab w:val="left" w:pos="0"/>
        </w:tabs>
        <w:ind w:left="6363" w:hanging="269"/>
      </w:pPr>
      <w:rPr>
        <w:rFonts w:hint="default" w:ascii="Symbol" w:hAnsi="Symbol" w:cs="Symbol"/>
        <w:lang w:val="pl-PL" w:eastAsia="en-US" w:bidi="ar-SA"/>
      </w:rPr>
    </w:lvl>
    <w:lvl w:ilvl="7" w:tentative="0">
      <w:start w:val="0"/>
      <w:numFmt w:val="bullet"/>
      <w:lvlText w:val=""/>
      <w:lvlJc w:val="left"/>
      <w:pPr>
        <w:tabs>
          <w:tab w:val="left" w:pos="0"/>
        </w:tabs>
        <w:ind w:left="7354" w:hanging="269"/>
      </w:pPr>
      <w:rPr>
        <w:rFonts w:hint="default" w:ascii="Symbol" w:hAnsi="Symbol" w:cs="Symbol"/>
        <w:lang w:val="pl-PL" w:eastAsia="en-US" w:bidi="ar-SA"/>
      </w:rPr>
    </w:lvl>
    <w:lvl w:ilvl="8" w:tentative="0">
      <w:start w:val="0"/>
      <w:numFmt w:val="bullet"/>
      <w:lvlText w:val=""/>
      <w:lvlJc w:val="left"/>
      <w:pPr>
        <w:tabs>
          <w:tab w:val="left" w:pos="0"/>
        </w:tabs>
        <w:ind w:left="8345" w:hanging="269"/>
      </w:pPr>
      <w:rPr>
        <w:rFonts w:hint="default" w:ascii="Symbol" w:hAnsi="Symbol" w:cs="Symbol"/>
        <w:lang w:val="pl-PL" w:eastAsia="en-US" w:bidi="ar-SA"/>
      </w:rPr>
    </w:lvl>
  </w:abstractNum>
  <w:abstractNum w:abstractNumId="23">
    <w:nsid w:val="25B654F3"/>
    <w:multiLevelType w:val="multilevel"/>
    <w:tmpl w:val="25B654F3"/>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4">
    <w:nsid w:val="28356CAE"/>
    <w:multiLevelType w:val="multilevel"/>
    <w:tmpl w:val="28356CAE"/>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5">
    <w:nsid w:val="2A8F537B"/>
    <w:multiLevelType w:val="multilevel"/>
    <w:tmpl w:val="2A8F537B"/>
    <w:lvl w:ilvl="0" w:tentative="0">
      <w:start w:val="1"/>
      <w:numFmt w:val="decimal"/>
      <w:lvlText w:val="%1."/>
      <w:lvlJc w:val="left"/>
      <w:pPr>
        <w:tabs>
          <w:tab w:val="left" w:pos="0"/>
        </w:tabs>
        <w:ind w:left="363" w:hanging="363"/>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6">
    <w:nsid w:val="2D2965A5"/>
    <w:multiLevelType w:val="multilevel"/>
    <w:tmpl w:val="2D2965A5"/>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7">
    <w:nsid w:val="388D846A"/>
    <w:multiLevelType w:val="multilevel"/>
    <w:tmpl w:val="388D846A"/>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8">
    <w:nsid w:val="3E7EC430"/>
    <w:multiLevelType w:val="multilevel"/>
    <w:tmpl w:val="3E7EC430"/>
    <w:lvl w:ilvl="0" w:tentative="0">
      <w:start w:val="1"/>
      <w:numFmt w:val="lowerLetter"/>
      <w:lvlText w:val="%1)"/>
      <w:lvlJc w:val="left"/>
      <w:pPr>
        <w:tabs>
          <w:tab w:val="left" w:pos="0"/>
        </w:tabs>
        <w:ind w:left="360" w:hanging="360"/>
      </w:p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abstractNum w:abstractNumId="29">
    <w:nsid w:val="403CD657"/>
    <w:multiLevelType w:val="multilevel"/>
    <w:tmpl w:val="403CD657"/>
    <w:lvl w:ilvl="0" w:tentative="0">
      <w:start w:val="1"/>
      <w:numFmt w:val="decimal"/>
      <w:lvlText w:val="%1)"/>
      <w:lvlJc w:val="left"/>
      <w:pPr>
        <w:tabs>
          <w:tab w:val="left" w:pos="0"/>
        </w:tabs>
        <w:ind w:left="360" w:hanging="360"/>
      </w:p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abstractNum w:abstractNumId="30">
    <w:nsid w:val="4A9DEFD7"/>
    <w:multiLevelType w:val="multilevel"/>
    <w:tmpl w:val="4A9DEFD7"/>
    <w:lvl w:ilvl="0" w:tentative="0">
      <w:start w:val="1"/>
      <w:numFmt w:val="decimal"/>
      <w:lvlText w:val="%1."/>
      <w:lvlJc w:val="left"/>
      <w:pPr>
        <w:tabs>
          <w:tab w:val="left" w:pos="0"/>
        </w:tabs>
        <w:ind w:left="418" w:hanging="296"/>
      </w:pPr>
      <w:rPr>
        <w:rFonts w:ascii="Calibri" w:hAnsi="Calibri" w:eastAsia="Calibri" w:cs="Calibri"/>
        <w:b w:val="0"/>
        <w:bCs w:val="0"/>
        <w:i w:val="0"/>
        <w:iCs w:val="0"/>
        <w:w w:val="100"/>
        <w:sz w:val="22"/>
        <w:szCs w:val="22"/>
        <w:lang w:val="pl-PL" w:eastAsia="en-US" w:bidi="ar-SA"/>
      </w:rPr>
    </w:lvl>
    <w:lvl w:ilvl="1" w:tentative="0">
      <w:start w:val="1"/>
      <w:numFmt w:val="decimal"/>
      <w:lvlText w:val="%2)"/>
      <w:lvlJc w:val="left"/>
      <w:pPr>
        <w:tabs>
          <w:tab w:val="left" w:pos="0"/>
        </w:tabs>
        <w:ind w:left="1498" w:hanging="360"/>
      </w:pPr>
      <w:rPr>
        <w:rFonts w:ascii="Calibri" w:hAnsi="Calibri" w:eastAsia="Calibri" w:cs="Calibri"/>
        <w:b w:val="0"/>
        <w:bCs w:val="0"/>
        <w:i w:val="0"/>
        <w:iCs w:val="0"/>
        <w:w w:val="100"/>
        <w:sz w:val="22"/>
        <w:szCs w:val="22"/>
        <w:lang w:val="pl-PL" w:eastAsia="en-US" w:bidi="ar-SA"/>
      </w:rPr>
    </w:lvl>
    <w:lvl w:ilvl="2" w:tentative="0">
      <w:start w:val="0"/>
      <w:numFmt w:val="bullet"/>
      <w:lvlText w:val=""/>
      <w:lvlJc w:val="left"/>
      <w:pPr>
        <w:tabs>
          <w:tab w:val="left" w:pos="0"/>
        </w:tabs>
        <w:ind w:left="2480" w:hanging="360"/>
      </w:pPr>
      <w:rPr>
        <w:rFonts w:hint="default" w:ascii="Symbol" w:hAnsi="Symbol" w:cs="Symbol"/>
        <w:lang w:val="pl-PL" w:eastAsia="en-US" w:bidi="ar-SA"/>
      </w:rPr>
    </w:lvl>
    <w:lvl w:ilvl="3" w:tentative="0">
      <w:start w:val="0"/>
      <w:numFmt w:val="bullet"/>
      <w:lvlText w:val=""/>
      <w:lvlJc w:val="left"/>
      <w:pPr>
        <w:tabs>
          <w:tab w:val="left" w:pos="0"/>
        </w:tabs>
        <w:ind w:left="3461" w:hanging="360"/>
      </w:pPr>
      <w:rPr>
        <w:rFonts w:hint="default" w:ascii="Symbol" w:hAnsi="Symbol" w:cs="Symbol"/>
        <w:lang w:val="pl-PL" w:eastAsia="en-US" w:bidi="ar-SA"/>
      </w:rPr>
    </w:lvl>
    <w:lvl w:ilvl="4" w:tentative="0">
      <w:start w:val="0"/>
      <w:numFmt w:val="bullet"/>
      <w:lvlText w:val=""/>
      <w:lvlJc w:val="left"/>
      <w:pPr>
        <w:tabs>
          <w:tab w:val="left" w:pos="0"/>
        </w:tabs>
        <w:ind w:left="4442" w:hanging="360"/>
      </w:pPr>
      <w:rPr>
        <w:rFonts w:hint="default" w:ascii="Symbol" w:hAnsi="Symbol" w:cs="Symbol"/>
        <w:lang w:val="pl-PL" w:eastAsia="en-US" w:bidi="ar-SA"/>
      </w:rPr>
    </w:lvl>
    <w:lvl w:ilvl="5" w:tentative="0">
      <w:start w:val="0"/>
      <w:numFmt w:val="bullet"/>
      <w:lvlText w:val=""/>
      <w:lvlJc w:val="left"/>
      <w:pPr>
        <w:tabs>
          <w:tab w:val="left" w:pos="0"/>
        </w:tabs>
        <w:ind w:left="5422" w:hanging="360"/>
      </w:pPr>
      <w:rPr>
        <w:rFonts w:hint="default" w:ascii="Symbol" w:hAnsi="Symbol" w:cs="Symbol"/>
        <w:lang w:val="pl-PL" w:eastAsia="en-US" w:bidi="ar-SA"/>
      </w:rPr>
    </w:lvl>
    <w:lvl w:ilvl="6" w:tentative="0">
      <w:start w:val="0"/>
      <w:numFmt w:val="bullet"/>
      <w:lvlText w:val=""/>
      <w:lvlJc w:val="left"/>
      <w:pPr>
        <w:tabs>
          <w:tab w:val="left" w:pos="0"/>
        </w:tabs>
        <w:ind w:left="6403" w:hanging="360"/>
      </w:pPr>
      <w:rPr>
        <w:rFonts w:hint="default" w:ascii="Symbol" w:hAnsi="Symbol" w:cs="Symbol"/>
        <w:lang w:val="pl-PL" w:eastAsia="en-US" w:bidi="ar-SA"/>
      </w:rPr>
    </w:lvl>
    <w:lvl w:ilvl="7" w:tentative="0">
      <w:start w:val="0"/>
      <w:numFmt w:val="bullet"/>
      <w:lvlText w:val=""/>
      <w:lvlJc w:val="left"/>
      <w:pPr>
        <w:tabs>
          <w:tab w:val="left" w:pos="0"/>
        </w:tabs>
        <w:ind w:left="7384" w:hanging="360"/>
      </w:pPr>
      <w:rPr>
        <w:rFonts w:hint="default" w:ascii="Symbol" w:hAnsi="Symbol" w:cs="Symbol"/>
        <w:lang w:val="pl-PL" w:eastAsia="en-US" w:bidi="ar-SA"/>
      </w:rPr>
    </w:lvl>
    <w:lvl w:ilvl="8" w:tentative="0">
      <w:start w:val="0"/>
      <w:numFmt w:val="bullet"/>
      <w:lvlText w:val=""/>
      <w:lvlJc w:val="left"/>
      <w:pPr>
        <w:tabs>
          <w:tab w:val="left" w:pos="0"/>
        </w:tabs>
        <w:ind w:left="8364" w:hanging="360"/>
      </w:pPr>
      <w:rPr>
        <w:rFonts w:hint="default" w:ascii="Symbol" w:hAnsi="Symbol" w:cs="Symbol"/>
        <w:lang w:val="pl-PL" w:eastAsia="en-US" w:bidi="ar-SA"/>
      </w:rPr>
    </w:lvl>
  </w:abstractNum>
  <w:abstractNum w:abstractNumId="31">
    <w:nsid w:val="4AC95637"/>
    <w:multiLevelType w:val="multilevel"/>
    <w:tmpl w:val="4AC95637"/>
    <w:lvl w:ilvl="0" w:tentative="0">
      <w:start w:val="1"/>
      <w:numFmt w:val="decimal"/>
      <w:lvlText w:val="%1."/>
      <w:lvlJc w:val="left"/>
      <w:pPr>
        <w:tabs>
          <w:tab w:val="left" w:pos="0"/>
        </w:tabs>
        <w:ind w:left="418" w:hanging="235"/>
      </w:pPr>
      <w:rPr>
        <w:rFonts w:ascii="Calibri" w:hAnsi="Calibri" w:eastAsia="Calibri" w:cs="Calibri"/>
        <w:b w:val="0"/>
        <w:bCs w:val="0"/>
        <w:i w:val="0"/>
        <w:iCs w:val="0"/>
        <w:w w:val="100"/>
        <w:sz w:val="22"/>
        <w:szCs w:val="22"/>
        <w:lang w:val="pl-PL" w:eastAsia="en-US" w:bidi="ar-SA"/>
      </w:rPr>
    </w:lvl>
    <w:lvl w:ilvl="1" w:tentative="0">
      <w:start w:val="0"/>
      <w:numFmt w:val="bullet"/>
      <w:lvlText w:val=""/>
      <w:lvlJc w:val="left"/>
      <w:pPr>
        <w:tabs>
          <w:tab w:val="left" w:pos="0"/>
        </w:tabs>
        <w:ind w:left="1410" w:hanging="235"/>
      </w:pPr>
      <w:rPr>
        <w:rFonts w:hint="default" w:ascii="Symbol" w:hAnsi="Symbol" w:cs="Symbol"/>
        <w:lang w:val="pl-PL" w:eastAsia="en-US" w:bidi="ar-SA"/>
      </w:rPr>
    </w:lvl>
    <w:lvl w:ilvl="2" w:tentative="0">
      <w:start w:val="0"/>
      <w:numFmt w:val="bullet"/>
      <w:lvlText w:val=""/>
      <w:lvlJc w:val="left"/>
      <w:pPr>
        <w:tabs>
          <w:tab w:val="left" w:pos="0"/>
        </w:tabs>
        <w:ind w:left="2401" w:hanging="235"/>
      </w:pPr>
      <w:rPr>
        <w:rFonts w:hint="default" w:ascii="Symbol" w:hAnsi="Symbol" w:cs="Symbol"/>
        <w:lang w:val="pl-PL" w:eastAsia="en-US" w:bidi="ar-SA"/>
      </w:rPr>
    </w:lvl>
    <w:lvl w:ilvl="3" w:tentative="0">
      <w:start w:val="0"/>
      <w:numFmt w:val="bullet"/>
      <w:lvlText w:val=""/>
      <w:lvlJc w:val="left"/>
      <w:pPr>
        <w:tabs>
          <w:tab w:val="left" w:pos="0"/>
        </w:tabs>
        <w:ind w:left="3391" w:hanging="235"/>
      </w:pPr>
      <w:rPr>
        <w:rFonts w:hint="default" w:ascii="Symbol" w:hAnsi="Symbol" w:cs="Symbol"/>
        <w:lang w:val="pl-PL" w:eastAsia="en-US" w:bidi="ar-SA"/>
      </w:rPr>
    </w:lvl>
    <w:lvl w:ilvl="4" w:tentative="0">
      <w:start w:val="0"/>
      <w:numFmt w:val="bullet"/>
      <w:lvlText w:val=""/>
      <w:lvlJc w:val="left"/>
      <w:pPr>
        <w:tabs>
          <w:tab w:val="left" w:pos="0"/>
        </w:tabs>
        <w:ind w:left="4382" w:hanging="235"/>
      </w:pPr>
      <w:rPr>
        <w:rFonts w:hint="default" w:ascii="Symbol" w:hAnsi="Symbol" w:cs="Symbol"/>
        <w:lang w:val="pl-PL" w:eastAsia="en-US" w:bidi="ar-SA"/>
      </w:rPr>
    </w:lvl>
    <w:lvl w:ilvl="5" w:tentative="0">
      <w:start w:val="0"/>
      <w:numFmt w:val="bullet"/>
      <w:lvlText w:val=""/>
      <w:lvlJc w:val="left"/>
      <w:pPr>
        <w:tabs>
          <w:tab w:val="left" w:pos="0"/>
        </w:tabs>
        <w:ind w:left="5373" w:hanging="235"/>
      </w:pPr>
      <w:rPr>
        <w:rFonts w:hint="default" w:ascii="Symbol" w:hAnsi="Symbol" w:cs="Symbol"/>
        <w:lang w:val="pl-PL" w:eastAsia="en-US" w:bidi="ar-SA"/>
      </w:rPr>
    </w:lvl>
    <w:lvl w:ilvl="6" w:tentative="0">
      <w:start w:val="0"/>
      <w:numFmt w:val="bullet"/>
      <w:lvlText w:val=""/>
      <w:lvlJc w:val="left"/>
      <w:pPr>
        <w:tabs>
          <w:tab w:val="left" w:pos="0"/>
        </w:tabs>
        <w:ind w:left="6363" w:hanging="235"/>
      </w:pPr>
      <w:rPr>
        <w:rFonts w:hint="default" w:ascii="Symbol" w:hAnsi="Symbol" w:cs="Symbol"/>
        <w:lang w:val="pl-PL" w:eastAsia="en-US" w:bidi="ar-SA"/>
      </w:rPr>
    </w:lvl>
    <w:lvl w:ilvl="7" w:tentative="0">
      <w:start w:val="0"/>
      <w:numFmt w:val="bullet"/>
      <w:lvlText w:val=""/>
      <w:lvlJc w:val="left"/>
      <w:pPr>
        <w:tabs>
          <w:tab w:val="left" w:pos="0"/>
        </w:tabs>
        <w:ind w:left="7354" w:hanging="235"/>
      </w:pPr>
      <w:rPr>
        <w:rFonts w:hint="default" w:ascii="Symbol" w:hAnsi="Symbol" w:cs="Symbol"/>
        <w:lang w:val="pl-PL" w:eastAsia="en-US" w:bidi="ar-SA"/>
      </w:rPr>
    </w:lvl>
    <w:lvl w:ilvl="8" w:tentative="0">
      <w:start w:val="0"/>
      <w:numFmt w:val="bullet"/>
      <w:lvlText w:val=""/>
      <w:lvlJc w:val="left"/>
      <w:pPr>
        <w:tabs>
          <w:tab w:val="left" w:pos="0"/>
        </w:tabs>
        <w:ind w:left="8345" w:hanging="235"/>
      </w:pPr>
      <w:rPr>
        <w:rFonts w:hint="default" w:ascii="Symbol" w:hAnsi="Symbol" w:cs="Symbol"/>
        <w:lang w:val="pl-PL" w:eastAsia="en-US" w:bidi="ar-SA"/>
      </w:rPr>
    </w:lvl>
  </w:abstractNum>
  <w:abstractNum w:abstractNumId="32">
    <w:nsid w:val="4C1BAE26"/>
    <w:multiLevelType w:val="multilevel"/>
    <w:tmpl w:val="4C1BAE26"/>
    <w:lvl w:ilvl="0" w:tentative="0">
      <w:start w:val="1"/>
      <w:numFmt w:val="decimal"/>
      <w:lvlText w:val="%1)"/>
      <w:lvlJc w:val="left"/>
      <w:pPr>
        <w:tabs>
          <w:tab w:val="left" w:pos="0"/>
        </w:tabs>
        <w:ind w:left="720" w:hanging="360"/>
      </w:pPr>
    </w:lvl>
    <w:lvl w:ilvl="1" w:tentative="0">
      <w:start w:val="1"/>
      <w:numFmt w:val="decimal"/>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33">
    <w:nsid w:val="4C96D81B"/>
    <w:multiLevelType w:val="multilevel"/>
    <w:tmpl w:val="4C96D81B"/>
    <w:lvl w:ilvl="0" w:tentative="0">
      <w:start w:val="1"/>
      <w:numFmt w:val="decimal"/>
      <w:lvlText w:val="%1)"/>
      <w:lvlJc w:val="left"/>
      <w:pPr>
        <w:tabs>
          <w:tab w:val="left" w:pos="0"/>
        </w:tabs>
        <w:ind w:left="360" w:hanging="360"/>
      </w:p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abstractNum w:abstractNumId="34">
    <w:nsid w:val="4D4DC07F"/>
    <w:multiLevelType w:val="multilevel"/>
    <w:tmpl w:val="4D4DC07F"/>
    <w:lvl w:ilvl="0" w:tentative="0">
      <w:start w:val="1"/>
      <w:numFmt w:val="decimal"/>
      <w:lvlText w:val="%1)"/>
      <w:lvlJc w:val="left"/>
      <w:pPr>
        <w:tabs>
          <w:tab w:val="left" w:pos="0"/>
        </w:tabs>
        <w:ind w:left="1068" w:hanging="360"/>
      </w:pPr>
      <w:rPr>
        <w:rFonts w:ascii="Arial" w:hAnsi="Arial" w:cs="Arial"/>
        <w:b w:val="0"/>
        <w:bCs w:val="0"/>
        <w:i w:val="0"/>
        <w:iCs w:val="0"/>
        <w:spacing w:val="-1"/>
        <w:w w:val="100"/>
        <w:sz w:val="20"/>
        <w:szCs w:val="20"/>
        <w:lang w:val="pl-PL" w:eastAsia="en-US" w:bidi="ar-SA"/>
      </w:rPr>
    </w:lvl>
    <w:lvl w:ilvl="1" w:tentative="0">
      <w:start w:val="0"/>
      <w:numFmt w:val="bullet"/>
      <w:lvlText w:val=""/>
      <w:lvlJc w:val="left"/>
      <w:pPr>
        <w:tabs>
          <w:tab w:val="left" w:pos="0"/>
        </w:tabs>
        <w:ind w:left="1988" w:hanging="360"/>
      </w:pPr>
      <w:rPr>
        <w:rFonts w:hint="default" w:ascii="Symbol" w:hAnsi="Symbol" w:cs="Symbol"/>
        <w:lang w:val="pl-PL" w:eastAsia="en-US" w:bidi="ar-SA"/>
      </w:rPr>
    </w:lvl>
    <w:lvl w:ilvl="2" w:tentative="0">
      <w:start w:val="0"/>
      <w:numFmt w:val="bullet"/>
      <w:lvlText w:val=""/>
      <w:lvlJc w:val="left"/>
      <w:pPr>
        <w:tabs>
          <w:tab w:val="left" w:pos="0"/>
        </w:tabs>
        <w:ind w:left="2907" w:hanging="360"/>
      </w:pPr>
      <w:rPr>
        <w:rFonts w:hint="default" w:ascii="Symbol" w:hAnsi="Symbol" w:cs="Symbol"/>
        <w:lang w:val="pl-PL" w:eastAsia="en-US" w:bidi="ar-SA"/>
      </w:rPr>
    </w:lvl>
    <w:lvl w:ilvl="3" w:tentative="0">
      <w:start w:val="0"/>
      <w:numFmt w:val="bullet"/>
      <w:lvlText w:val=""/>
      <w:lvlJc w:val="left"/>
      <w:pPr>
        <w:tabs>
          <w:tab w:val="left" w:pos="0"/>
        </w:tabs>
        <w:ind w:left="3825" w:hanging="360"/>
      </w:pPr>
      <w:rPr>
        <w:rFonts w:hint="default" w:ascii="Symbol" w:hAnsi="Symbol" w:cs="Symbol"/>
        <w:lang w:val="pl-PL" w:eastAsia="en-US" w:bidi="ar-SA"/>
      </w:rPr>
    </w:lvl>
    <w:lvl w:ilvl="4" w:tentative="0">
      <w:start w:val="0"/>
      <w:numFmt w:val="bullet"/>
      <w:lvlText w:val=""/>
      <w:lvlJc w:val="left"/>
      <w:pPr>
        <w:tabs>
          <w:tab w:val="left" w:pos="0"/>
        </w:tabs>
        <w:ind w:left="4744" w:hanging="360"/>
      </w:pPr>
      <w:rPr>
        <w:rFonts w:hint="default" w:ascii="Symbol" w:hAnsi="Symbol" w:cs="Symbol"/>
        <w:lang w:val="pl-PL" w:eastAsia="en-US" w:bidi="ar-SA"/>
      </w:rPr>
    </w:lvl>
    <w:lvl w:ilvl="5" w:tentative="0">
      <w:start w:val="0"/>
      <w:numFmt w:val="bullet"/>
      <w:lvlText w:val=""/>
      <w:lvlJc w:val="left"/>
      <w:pPr>
        <w:tabs>
          <w:tab w:val="left" w:pos="0"/>
        </w:tabs>
        <w:ind w:left="5663" w:hanging="360"/>
      </w:pPr>
      <w:rPr>
        <w:rFonts w:hint="default" w:ascii="Symbol" w:hAnsi="Symbol" w:cs="Symbol"/>
        <w:lang w:val="pl-PL" w:eastAsia="en-US" w:bidi="ar-SA"/>
      </w:rPr>
    </w:lvl>
    <w:lvl w:ilvl="6" w:tentative="0">
      <w:start w:val="0"/>
      <w:numFmt w:val="bullet"/>
      <w:lvlText w:val=""/>
      <w:lvlJc w:val="left"/>
      <w:pPr>
        <w:tabs>
          <w:tab w:val="left" w:pos="0"/>
        </w:tabs>
        <w:ind w:left="6581" w:hanging="360"/>
      </w:pPr>
      <w:rPr>
        <w:rFonts w:hint="default" w:ascii="Symbol" w:hAnsi="Symbol" w:cs="Symbol"/>
        <w:lang w:val="pl-PL" w:eastAsia="en-US" w:bidi="ar-SA"/>
      </w:rPr>
    </w:lvl>
    <w:lvl w:ilvl="7" w:tentative="0">
      <w:start w:val="0"/>
      <w:numFmt w:val="bullet"/>
      <w:lvlText w:val=""/>
      <w:lvlJc w:val="left"/>
      <w:pPr>
        <w:tabs>
          <w:tab w:val="left" w:pos="0"/>
        </w:tabs>
        <w:ind w:left="7500" w:hanging="360"/>
      </w:pPr>
      <w:rPr>
        <w:rFonts w:hint="default" w:ascii="Symbol" w:hAnsi="Symbol" w:cs="Symbol"/>
        <w:lang w:val="pl-PL" w:eastAsia="en-US" w:bidi="ar-SA"/>
      </w:rPr>
    </w:lvl>
    <w:lvl w:ilvl="8" w:tentative="0">
      <w:start w:val="0"/>
      <w:numFmt w:val="bullet"/>
      <w:lvlText w:val=""/>
      <w:lvlJc w:val="left"/>
      <w:pPr>
        <w:tabs>
          <w:tab w:val="left" w:pos="0"/>
        </w:tabs>
        <w:ind w:left="8419" w:hanging="360"/>
      </w:pPr>
      <w:rPr>
        <w:rFonts w:hint="default" w:ascii="Symbol" w:hAnsi="Symbol" w:cs="Symbol"/>
        <w:lang w:val="pl-PL" w:eastAsia="en-US" w:bidi="ar-SA"/>
      </w:rPr>
    </w:lvl>
  </w:abstractNum>
  <w:abstractNum w:abstractNumId="35">
    <w:nsid w:val="59ADCABA"/>
    <w:multiLevelType w:val="multilevel"/>
    <w:tmpl w:val="59ADCABA"/>
    <w:lvl w:ilvl="0" w:tentative="0">
      <w:start w:val="1"/>
      <w:numFmt w:val="decimal"/>
      <w:lvlText w:val="%1."/>
      <w:lvlJc w:val="left"/>
      <w:pPr>
        <w:tabs>
          <w:tab w:val="left" w:pos="0"/>
        </w:tabs>
        <w:ind w:left="1138" w:hanging="360"/>
      </w:pPr>
      <w:rPr>
        <w:rFonts w:ascii="Arial" w:hAnsi="Arial" w:eastAsia="Calibri" w:cs="Arial"/>
        <w:b w:val="0"/>
        <w:bCs w:val="0"/>
        <w:i w:val="0"/>
        <w:iCs w:val="0"/>
        <w:w w:val="100"/>
        <w:sz w:val="20"/>
        <w:szCs w:val="20"/>
        <w:lang w:val="pl-PL" w:eastAsia="en-US" w:bidi="ar-SA"/>
      </w:rPr>
    </w:lvl>
    <w:lvl w:ilvl="1" w:tentative="0">
      <w:start w:val="1"/>
      <w:numFmt w:val="decimal"/>
      <w:lvlText w:val="%2)"/>
      <w:lvlJc w:val="left"/>
      <w:pPr>
        <w:tabs>
          <w:tab w:val="left" w:pos="0"/>
        </w:tabs>
        <w:ind w:left="1270" w:hanging="231"/>
      </w:pPr>
      <w:rPr>
        <w:rFonts w:ascii="Arial" w:hAnsi="Arial" w:eastAsia="Calibri" w:cs="Arial"/>
        <w:b w:val="0"/>
        <w:bCs w:val="0"/>
        <w:i w:val="0"/>
        <w:iCs w:val="0"/>
        <w:w w:val="100"/>
        <w:sz w:val="20"/>
        <w:szCs w:val="20"/>
        <w:lang w:val="pl-PL" w:eastAsia="en-US" w:bidi="ar-SA"/>
      </w:rPr>
    </w:lvl>
    <w:lvl w:ilvl="2" w:tentative="0">
      <w:start w:val="0"/>
      <w:numFmt w:val="bullet"/>
      <w:lvlText w:val=""/>
      <w:lvlJc w:val="left"/>
      <w:pPr>
        <w:tabs>
          <w:tab w:val="left" w:pos="0"/>
        </w:tabs>
        <w:ind w:left="2285" w:hanging="231"/>
      </w:pPr>
      <w:rPr>
        <w:rFonts w:hint="default" w:ascii="Symbol" w:hAnsi="Symbol" w:cs="Symbol"/>
        <w:lang w:val="pl-PL" w:eastAsia="en-US" w:bidi="ar-SA"/>
      </w:rPr>
    </w:lvl>
    <w:lvl w:ilvl="3" w:tentative="0">
      <w:start w:val="0"/>
      <w:numFmt w:val="bullet"/>
      <w:lvlText w:val=""/>
      <w:lvlJc w:val="left"/>
      <w:pPr>
        <w:tabs>
          <w:tab w:val="left" w:pos="0"/>
        </w:tabs>
        <w:ind w:left="3290" w:hanging="231"/>
      </w:pPr>
      <w:rPr>
        <w:rFonts w:hint="default" w:ascii="Symbol" w:hAnsi="Symbol" w:cs="Symbol"/>
        <w:lang w:val="pl-PL" w:eastAsia="en-US" w:bidi="ar-SA"/>
      </w:rPr>
    </w:lvl>
    <w:lvl w:ilvl="4" w:tentative="0">
      <w:start w:val="0"/>
      <w:numFmt w:val="bullet"/>
      <w:lvlText w:val=""/>
      <w:lvlJc w:val="left"/>
      <w:pPr>
        <w:tabs>
          <w:tab w:val="left" w:pos="0"/>
        </w:tabs>
        <w:ind w:left="4295" w:hanging="231"/>
      </w:pPr>
      <w:rPr>
        <w:rFonts w:hint="default" w:ascii="Symbol" w:hAnsi="Symbol" w:cs="Symbol"/>
        <w:lang w:val="pl-PL" w:eastAsia="en-US" w:bidi="ar-SA"/>
      </w:rPr>
    </w:lvl>
    <w:lvl w:ilvl="5" w:tentative="0">
      <w:start w:val="0"/>
      <w:numFmt w:val="bullet"/>
      <w:lvlText w:val=""/>
      <w:lvlJc w:val="left"/>
      <w:pPr>
        <w:tabs>
          <w:tab w:val="left" w:pos="0"/>
        </w:tabs>
        <w:ind w:left="5300" w:hanging="231"/>
      </w:pPr>
      <w:rPr>
        <w:rFonts w:hint="default" w:ascii="Symbol" w:hAnsi="Symbol" w:cs="Symbol"/>
        <w:lang w:val="pl-PL" w:eastAsia="en-US" w:bidi="ar-SA"/>
      </w:rPr>
    </w:lvl>
    <w:lvl w:ilvl="6" w:tentative="0">
      <w:start w:val="0"/>
      <w:numFmt w:val="bullet"/>
      <w:lvlText w:val=""/>
      <w:lvlJc w:val="left"/>
      <w:pPr>
        <w:tabs>
          <w:tab w:val="left" w:pos="0"/>
        </w:tabs>
        <w:ind w:left="6305" w:hanging="231"/>
      </w:pPr>
      <w:rPr>
        <w:rFonts w:hint="default" w:ascii="Symbol" w:hAnsi="Symbol" w:cs="Symbol"/>
        <w:lang w:val="pl-PL" w:eastAsia="en-US" w:bidi="ar-SA"/>
      </w:rPr>
    </w:lvl>
    <w:lvl w:ilvl="7" w:tentative="0">
      <w:start w:val="0"/>
      <w:numFmt w:val="bullet"/>
      <w:lvlText w:val=""/>
      <w:lvlJc w:val="left"/>
      <w:pPr>
        <w:tabs>
          <w:tab w:val="left" w:pos="0"/>
        </w:tabs>
        <w:ind w:left="7310" w:hanging="231"/>
      </w:pPr>
      <w:rPr>
        <w:rFonts w:hint="default" w:ascii="Symbol" w:hAnsi="Symbol" w:cs="Symbol"/>
        <w:lang w:val="pl-PL" w:eastAsia="en-US" w:bidi="ar-SA"/>
      </w:rPr>
    </w:lvl>
    <w:lvl w:ilvl="8" w:tentative="0">
      <w:start w:val="0"/>
      <w:numFmt w:val="bullet"/>
      <w:lvlText w:val=""/>
      <w:lvlJc w:val="left"/>
      <w:pPr>
        <w:tabs>
          <w:tab w:val="left" w:pos="0"/>
        </w:tabs>
        <w:ind w:left="8316" w:hanging="231"/>
      </w:pPr>
      <w:rPr>
        <w:rFonts w:hint="default" w:ascii="Symbol" w:hAnsi="Symbol" w:cs="Symbol"/>
        <w:lang w:val="pl-PL" w:eastAsia="en-US" w:bidi="ar-SA"/>
      </w:rPr>
    </w:lvl>
  </w:abstractNum>
  <w:abstractNum w:abstractNumId="36">
    <w:nsid w:val="5A241D34"/>
    <w:multiLevelType w:val="multilevel"/>
    <w:tmpl w:val="5A241D34"/>
    <w:lvl w:ilvl="0" w:tentative="0">
      <w:start w:val="1"/>
      <w:numFmt w:val="decimal"/>
      <w:lvlText w:val="%1."/>
      <w:lvlJc w:val="left"/>
      <w:pPr>
        <w:tabs>
          <w:tab w:val="left" w:pos="0"/>
        </w:tabs>
        <w:ind w:left="2520" w:hanging="360"/>
      </w:pPr>
      <w:rPr>
        <w:b w:val="0"/>
        <w:strike w:val="0"/>
        <w:dstrike w:val="0"/>
      </w:rPr>
    </w:lvl>
    <w:lvl w:ilvl="1" w:tentative="0">
      <w:start w:val="1"/>
      <w:numFmt w:val="decimal"/>
      <w:lvlText w:val="%2)"/>
      <w:lvlJc w:val="left"/>
      <w:pPr>
        <w:tabs>
          <w:tab w:val="left" w:pos="0"/>
        </w:tabs>
        <w:ind w:left="1440" w:hanging="360"/>
      </w:pPr>
    </w:lvl>
    <w:lvl w:ilvl="2" w:tentative="0">
      <w:start w:val="2"/>
      <w:numFmt w:val="decimal"/>
      <w:lvlText w:val="%3."/>
      <w:lvlJc w:val="left"/>
      <w:pPr>
        <w:tabs>
          <w:tab w:val="left" w:pos="0"/>
        </w:tabs>
        <w:ind w:left="2340" w:hanging="360"/>
      </w:pPr>
      <w:rPr>
        <w:b w:val="0"/>
        <w:i w:val="0"/>
        <w:strike w:val="0"/>
        <w:dstrike w:val="0"/>
        <w:sz w:val="20"/>
        <w:szCs w:val="20"/>
      </w:r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37">
    <w:nsid w:val="640902D2"/>
    <w:multiLevelType w:val="multilevel"/>
    <w:tmpl w:val="640902D2"/>
    <w:lvl w:ilvl="0" w:tentative="0">
      <w:start w:val="1"/>
      <w:numFmt w:val="lowerLetter"/>
      <w:lvlText w:val="%1)"/>
      <w:lvlJc w:val="left"/>
      <w:pPr>
        <w:tabs>
          <w:tab w:val="left" w:pos="0"/>
        </w:tabs>
        <w:ind w:left="360" w:hanging="360"/>
      </w:p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abstractNum w:abstractNumId="38">
    <w:nsid w:val="72183CF9"/>
    <w:multiLevelType w:val="multilevel"/>
    <w:tmpl w:val="72183CF9"/>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1080" w:hanging="360"/>
      </w:pPr>
    </w:lvl>
    <w:lvl w:ilvl="2" w:tentative="0">
      <w:start w:val="1"/>
      <w:numFmt w:val="lowerRoman"/>
      <w:lvlText w:val="%3."/>
      <w:lvlJc w:val="right"/>
      <w:pPr>
        <w:tabs>
          <w:tab w:val="left" w:pos="0"/>
        </w:tabs>
        <w:ind w:left="1800" w:hanging="180"/>
      </w:pPr>
    </w:lvl>
    <w:lvl w:ilvl="3" w:tentative="0">
      <w:start w:val="1"/>
      <w:numFmt w:val="decimal"/>
      <w:lvlText w:val="%4."/>
      <w:lvlJc w:val="left"/>
      <w:pPr>
        <w:tabs>
          <w:tab w:val="left" w:pos="0"/>
        </w:tabs>
        <w:ind w:left="2520" w:hanging="360"/>
      </w:pPr>
    </w:lvl>
    <w:lvl w:ilvl="4" w:tentative="0">
      <w:start w:val="1"/>
      <w:numFmt w:val="lowerLetter"/>
      <w:lvlText w:val="%5."/>
      <w:lvlJc w:val="left"/>
      <w:pPr>
        <w:tabs>
          <w:tab w:val="left" w:pos="0"/>
        </w:tabs>
        <w:ind w:left="3240" w:hanging="360"/>
      </w:pPr>
    </w:lvl>
    <w:lvl w:ilvl="5" w:tentative="0">
      <w:start w:val="1"/>
      <w:numFmt w:val="lowerRoman"/>
      <w:lvlText w:val="%6."/>
      <w:lvlJc w:val="right"/>
      <w:pPr>
        <w:tabs>
          <w:tab w:val="left" w:pos="0"/>
        </w:tabs>
        <w:ind w:left="3960" w:hanging="180"/>
      </w:pPr>
    </w:lvl>
    <w:lvl w:ilvl="6" w:tentative="0">
      <w:start w:val="1"/>
      <w:numFmt w:val="decimal"/>
      <w:lvlText w:val="%7."/>
      <w:lvlJc w:val="left"/>
      <w:pPr>
        <w:tabs>
          <w:tab w:val="left" w:pos="0"/>
        </w:tabs>
        <w:ind w:left="4680" w:hanging="360"/>
      </w:pPr>
    </w:lvl>
    <w:lvl w:ilvl="7" w:tentative="0">
      <w:start w:val="1"/>
      <w:numFmt w:val="lowerLetter"/>
      <w:lvlText w:val="%8."/>
      <w:lvlJc w:val="left"/>
      <w:pPr>
        <w:tabs>
          <w:tab w:val="left" w:pos="0"/>
        </w:tabs>
        <w:ind w:left="5400" w:hanging="360"/>
      </w:pPr>
    </w:lvl>
    <w:lvl w:ilvl="8" w:tentative="0">
      <w:start w:val="1"/>
      <w:numFmt w:val="lowerRoman"/>
      <w:lvlText w:val="%9."/>
      <w:lvlJc w:val="right"/>
      <w:pPr>
        <w:tabs>
          <w:tab w:val="left" w:pos="0"/>
        </w:tabs>
        <w:ind w:left="6120" w:hanging="180"/>
      </w:pPr>
    </w:lvl>
  </w:abstractNum>
  <w:abstractNum w:abstractNumId="39">
    <w:nsid w:val="736C403A"/>
    <w:multiLevelType w:val="multilevel"/>
    <w:tmpl w:val="736C403A"/>
    <w:lvl w:ilvl="0" w:tentative="0">
      <w:start w:val="1"/>
      <w:numFmt w:val="decimal"/>
      <w:lvlText w:val="%1)"/>
      <w:lvlJc w:val="left"/>
      <w:pPr>
        <w:tabs>
          <w:tab w:val="left" w:pos="0"/>
        </w:tabs>
        <w:ind w:left="360" w:hanging="360"/>
      </w:p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abstractNum w:abstractNumId="40">
    <w:nsid w:val="7DB69356"/>
    <w:multiLevelType w:val="multilevel"/>
    <w:tmpl w:val="7DB69356"/>
    <w:lvl w:ilvl="0" w:tentative="0">
      <w:start w:val="1"/>
      <w:numFmt w:val="bullet"/>
      <w:lvlText w:val=""/>
      <w:lvlJc w:val="left"/>
      <w:pPr>
        <w:tabs>
          <w:tab w:val="left" w:pos="0"/>
        </w:tabs>
        <w:ind w:left="360" w:hanging="360"/>
      </w:pPr>
      <w:rPr>
        <w:rFonts w:hint="default" w:ascii="Symbol" w:hAnsi="Symbol" w:cs="Symbol"/>
      </w:r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num w:numId="1">
    <w:abstractNumId w:val="21"/>
  </w:num>
  <w:num w:numId="2">
    <w:abstractNumId w:val="13"/>
  </w:num>
  <w:num w:numId="3">
    <w:abstractNumId w:val="17"/>
  </w:num>
  <w:num w:numId="4">
    <w:abstractNumId w:val="10"/>
  </w:num>
  <w:num w:numId="5">
    <w:abstractNumId w:val="35"/>
  </w:num>
  <w:num w:numId="6">
    <w:abstractNumId w:val="8"/>
  </w:num>
  <w:num w:numId="7">
    <w:abstractNumId w:val="6"/>
  </w:num>
  <w:num w:numId="8">
    <w:abstractNumId w:val="20"/>
  </w:num>
  <w:num w:numId="9">
    <w:abstractNumId w:val="23"/>
  </w:num>
  <w:num w:numId="10">
    <w:abstractNumId w:val="38"/>
  </w:num>
  <w:num w:numId="11">
    <w:abstractNumId w:val="19"/>
  </w:num>
  <w:num w:numId="12">
    <w:abstractNumId w:val="1"/>
  </w:num>
  <w:num w:numId="13">
    <w:abstractNumId w:val="25"/>
  </w:num>
  <w:num w:numId="14">
    <w:abstractNumId w:val="36"/>
  </w:num>
  <w:num w:numId="15">
    <w:abstractNumId w:val="9"/>
  </w:num>
  <w:num w:numId="16">
    <w:abstractNumId w:val="34"/>
  </w:num>
  <w:num w:numId="17">
    <w:abstractNumId w:val="15"/>
  </w:num>
  <w:num w:numId="18">
    <w:abstractNumId w:val="12"/>
  </w:num>
  <w:num w:numId="19">
    <w:abstractNumId w:val="3"/>
  </w:num>
  <w:num w:numId="20">
    <w:abstractNumId w:val="32"/>
  </w:num>
  <w:num w:numId="21">
    <w:abstractNumId w:val="24"/>
  </w:num>
  <w:num w:numId="22">
    <w:abstractNumId w:val="27"/>
  </w:num>
  <w:num w:numId="23">
    <w:abstractNumId w:val="26"/>
  </w:num>
  <w:num w:numId="24">
    <w:abstractNumId w:val="5"/>
  </w:num>
  <w:num w:numId="25">
    <w:abstractNumId w:val="37"/>
  </w:num>
  <w:num w:numId="26">
    <w:abstractNumId w:val="28"/>
  </w:num>
  <w:num w:numId="27">
    <w:abstractNumId w:val="4"/>
  </w:num>
  <w:num w:numId="28">
    <w:abstractNumId w:val="40"/>
  </w:num>
  <w:num w:numId="29">
    <w:abstractNumId w:val="33"/>
  </w:num>
  <w:num w:numId="30">
    <w:abstractNumId w:val="29"/>
  </w:num>
  <w:num w:numId="31">
    <w:abstractNumId w:val="39"/>
  </w:num>
  <w:num w:numId="32">
    <w:abstractNumId w:val="2"/>
  </w:num>
  <w:num w:numId="33">
    <w:abstractNumId w:val="30"/>
  </w:num>
  <w:num w:numId="34">
    <w:abstractNumId w:val="0"/>
  </w:num>
  <w:num w:numId="35">
    <w:abstractNumId w:val="31"/>
  </w:num>
  <w:num w:numId="36">
    <w:abstractNumId w:val="22"/>
  </w:num>
  <w:num w:numId="37">
    <w:abstractNumId w:val="7"/>
  </w:num>
  <w:num w:numId="38">
    <w:abstractNumId w:val="11"/>
  </w:num>
  <w:num w:numId="39">
    <w:abstractNumId w:val="16"/>
  </w:num>
  <w:num w:numId="40">
    <w:abstractNumId w:val="14"/>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autoHyphenation/>
  <w:hyphenationZone w:val="425"/>
  <w:footnotePr>
    <w:footnote w:id="8"/>
    <w:footnote w:id="9"/>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B130043"/>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cs="Calibri" w:asciiTheme="minorHAnsi" w:hAnsiTheme="minorHAnsi" w:eastAsiaTheme="minorHAnsi"/>
      <w:color w:val="auto"/>
      <w:kern w:val="0"/>
      <w:sz w:val="22"/>
      <w:szCs w:val="22"/>
      <w:lang w:val="pl-PL" w:eastAsia="en-US" w:bidi="ar-SA"/>
    </w:rPr>
  </w:style>
  <w:style w:type="paragraph" w:styleId="2">
    <w:name w:val="heading 1"/>
    <w:basedOn w:val="1"/>
    <w:qFormat/>
    <w:uiPriority w:val="1"/>
    <w:pPr>
      <w:ind w:left="418" w:firstLine="0"/>
      <w:outlineLvl w:val="0"/>
    </w:pPr>
    <w:rPr>
      <w:b/>
      <w:bCs/>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9"/>
    <w:qFormat/>
    <w:uiPriority w:val="1"/>
  </w:style>
  <w:style w:type="paragraph" w:styleId="6">
    <w:name w:val="caption"/>
    <w:basedOn w:val="1"/>
    <w:qFormat/>
    <w:uiPriority w:val="0"/>
    <w:pPr>
      <w:suppressLineNumbers/>
      <w:spacing w:before="120" w:after="120"/>
    </w:pPr>
    <w:rPr>
      <w:rFonts w:cs="Lucida Sans"/>
      <w:i/>
      <w:iCs/>
      <w:sz w:val="24"/>
      <w:szCs w:val="24"/>
    </w:rPr>
  </w:style>
  <w:style w:type="character" w:styleId="7">
    <w:name w:val="annotation reference"/>
    <w:basedOn w:val="3"/>
    <w:unhideWhenUsed/>
    <w:qFormat/>
    <w:uiPriority w:val="99"/>
    <w:rPr>
      <w:sz w:val="16"/>
      <w:szCs w:val="16"/>
    </w:rPr>
  </w:style>
  <w:style w:type="paragraph" w:styleId="8">
    <w:name w:val="annotation text"/>
    <w:basedOn w:val="1"/>
    <w:link w:val="15"/>
    <w:semiHidden/>
    <w:unhideWhenUsed/>
    <w:qFormat/>
    <w:uiPriority w:val="99"/>
    <w:rPr>
      <w:sz w:val="20"/>
      <w:szCs w:val="20"/>
    </w:rPr>
  </w:style>
  <w:style w:type="paragraph" w:styleId="9">
    <w:name w:val="annotation subject"/>
    <w:basedOn w:val="8"/>
    <w:next w:val="8"/>
    <w:link w:val="16"/>
    <w:semiHidden/>
    <w:unhideWhenUsed/>
    <w:qFormat/>
    <w:uiPriority w:val="99"/>
    <w:rPr>
      <w:b/>
      <w:bCs/>
    </w:rPr>
  </w:style>
  <w:style w:type="paragraph" w:styleId="10">
    <w:name w:val="footer"/>
    <w:basedOn w:val="1"/>
    <w:link w:val="18"/>
    <w:unhideWhenUsed/>
    <w:qFormat/>
    <w:uiPriority w:val="99"/>
    <w:pPr>
      <w:tabs>
        <w:tab w:val="center" w:pos="4536"/>
        <w:tab w:val="right" w:pos="9072"/>
      </w:tabs>
    </w:pPr>
  </w:style>
  <w:style w:type="paragraph" w:styleId="11">
    <w:name w:val="footnote text"/>
    <w:basedOn w:val="1"/>
    <w:link w:val="24"/>
    <w:unhideWhenUsed/>
    <w:qFormat/>
    <w:uiPriority w:val="0"/>
    <w:pPr>
      <w:suppressAutoHyphens w:val="0"/>
      <w:spacing w:line="40" w:lineRule="atLeast"/>
      <w:jc w:val="both"/>
    </w:pPr>
    <w:rPr>
      <w:rFonts w:ascii="Helvetica" w:hAnsi="Helvetica" w:cs="Helvetica" w:eastAsiaTheme="minorEastAsia"/>
      <w:color w:val="000000"/>
      <w:sz w:val="20"/>
      <w:szCs w:val="20"/>
      <w:lang w:eastAsia="pl-PL"/>
    </w:rPr>
  </w:style>
  <w:style w:type="paragraph" w:styleId="12">
    <w:name w:val="header"/>
    <w:basedOn w:val="1"/>
    <w:next w:val="5"/>
    <w:link w:val="17"/>
    <w:unhideWhenUsed/>
    <w:qFormat/>
    <w:uiPriority w:val="99"/>
    <w:pPr>
      <w:tabs>
        <w:tab w:val="center" w:pos="4536"/>
        <w:tab w:val="right" w:pos="9072"/>
      </w:tabs>
    </w:pPr>
  </w:style>
  <w:style w:type="paragraph" w:styleId="13">
    <w:name w:val="List"/>
    <w:basedOn w:val="5"/>
    <w:qFormat/>
    <w:uiPriority w:val="0"/>
    <w:rPr>
      <w:rFonts w:cs="Lucida Sans"/>
    </w:rPr>
  </w:style>
  <w:style w:type="table" w:styleId="14">
    <w:name w:val="Table Grid"/>
    <w:basedOn w:val="4"/>
    <w:qFormat/>
    <w:uiPriority w:val="39"/>
    <w:rPr>
      <w:rFonts w:eastAsiaTheme="minorEastAsia"/>
      <w:lang w:val="pl-P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Tekst komentarza Znak"/>
    <w:basedOn w:val="3"/>
    <w:link w:val="8"/>
    <w:semiHidden/>
    <w:qFormat/>
    <w:uiPriority w:val="99"/>
    <w:rPr>
      <w:rFonts w:ascii="Calibri" w:hAnsi="Calibri" w:eastAsia="Calibri" w:cs="Calibri"/>
      <w:sz w:val="20"/>
      <w:szCs w:val="20"/>
      <w:lang w:val="pl-PL"/>
    </w:rPr>
  </w:style>
  <w:style w:type="character" w:customStyle="1" w:styleId="16">
    <w:name w:val="Temat komentarza Znak"/>
    <w:basedOn w:val="15"/>
    <w:link w:val="9"/>
    <w:semiHidden/>
    <w:qFormat/>
    <w:uiPriority w:val="99"/>
    <w:rPr>
      <w:rFonts w:ascii="Calibri" w:hAnsi="Calibri" w:eastAsia="Calibri" w:cs="Calibri"/>
      <w:b/>
      <w:bCs/>
      <w:sz w:val="20"/>
      <w:szCs w:val="20"/>
      <w:lang w:val="pl-PL"/>
    </w:rPr>
  </w:style>
  <w:style w:type="character" w:customStyle="1" w:styleId="17">
    <w:name w:val="Nagłówek Znak"/>
    <w:basedOn w:val="3"/>
    <w:link w:val="12"/>
    <w:qFormat/>
    <w:uiPriority w:val="99"/>
    <w:rPr>
      <w:rFonts w:ascii="Calibri" w:hAnsi="Calibri" w:eastAsia="Calibri" w:cs="Calibri"/>
      <w:lang w:val="pl-PL"/>
    </w:rPr>
  </w:style>
  <w:style w:type="character" w:customStyle="1" w:styleId="18">
    <w:name w:val="Stopka Znak"/>
    <w:basedOn w:val="3"/>
    <w:link w:val="10"/>
    <w:qFormat/>
    <w:uiPriority w:val="99"/>
    <w:rPr>
      <w:rFonts w:ascii="Calibri" w:hAnsi="Calibri" w:eastAsia="Calibri" w:cs="Calibri"/>
      <w:lang w:val="pl-PL"/>
    </w:rPr>
  </w:style>
  <w:style w:type="character" w:customStyle="1" w:styleId="19">
    <w:name w:val="Tekst podstawowy Znak"/>
    <w:basedOn w:val="3"/>
    <w:link w:val="5"/>
    <w:qFormat/>
    <w:uiPriority w:val="1"/>
    <w:rPr>
      <w:rFonts w:ascii="Calibri" w:hAnsi="Calibri" w:eastAsia="Calibri" w:cs="Calibri"/>
      <w:lang w:val="pl-PL"/>
    </w:rPr>
  </w:style>
  <w:style w:type="character" w:customStyle="1" w:styleId="20">
    <w:name w:val="Tekst podstawowy Znak1"/>
    <w:basedOn w:val="3"/>
    <w:semiHidden/>
    <w:qFormat/>
    <w:uiPriority w:val="99"/>
    <w:rPr>
      <w:rFonts w:cs="Calibri"/>
    </w:rPr>
  </w:style>
  <w:style w:type="character" w:customStyle="1" w:styleId="21">
    <w:name w:val="Tekst komentarza Znak1"/>
    <w:basedOn w:val="3"/>
    <w:semiHidden/>
    <w:qFormat/>
    <w:uiPriority w:val="99"/>
    <w:rPr>
      <w:rFonts w:cs="Calibri"/>
      <w:sz w:val="20"/>
      <w:szCs w:val="20"/>
    </w:rPr>
  </w:style>
  <w:style w:type="character" w:customStyle="1" w:styleId="22">
    <w:name w:val="Znaki numeracji"/>
    <w:qFormat/>
    <w:uiPriority w:val="0"/>
  </w:style>
  <w:style w:type="character" w:customStyle="1" w:styleId="23">
    <w:name w:val="markedcontent"/>
    <w:basedOn w:val="3"/>
    <w:qFormat/>
    <w:uiPriority w:val="0"/>
  </w:style>
  <w:style w:type="character" w:customStyle="1" w:styleId="24">
    <w:name w:val="Tekst przypisu dolnego Znak"/>
    <w:basedOn w:val="3"/>
    <w:link w:val="11"/>
    <w:qFormat/>
    <w:uiPriority w:val="99"/>
    <w:rPr>
      <w:rFonts w:ascii="Helvetica" w:hAnsi="Helvetica" w:cs="Helvetica" w:eastAsiaTheme="minorEastAsia"/>
      <w:color w:val="000000"/>
      <w:sz w:val="20"/>
      <w:szCs w:val="20"/>
      <w:lang w:val="pl-PL" w:eastAsia="pl-PL"/>
    </w:rPr>
  </w:style>
  <w:style w:type="character" w:customStyle="1" w:styleId="25">
    <w:name w:val="Zakotwiczenie przypisu dolnego"/>
    <w:qFormat/>
    <w:uiPriority w:val="0"/>
    <w:rPr>
      <w:rFonts w:ascii="Times New Roman" w:hAnsi="Times New Roman" w:cs="Times New Roman"/>
      <w:vertAlign w:val="superscript"/>
    </w:rPr>
  </w:style>
  <w:style w:type="character" w:customStyle="1" w:styleId="26">
    <w:name w:val="Footnote Characters"/>
    <w:basedOn w:val="3"/>
    <w:qFormat/>
    <w:uiPriority w:val="0"/>
    <w:rPr>
      <w:vertAlign w:val="superscript"/>
    </w:rPr>
  </w:style>
  <w:style w:type="character" w:customStyle="1" w:styleId="27">
    <w:name w:val="Nagłówek 1 Znak"/>
    <w:basedOn w:val="3"/>
    <w:qFormat/>
    <w:uiPriority w:val="1"/>
    <w:rPr>
      <w:rFonts w:cs="Calibri"/>
      <w:b/>
      <w:bCs/>
      <w:sz w:val="28"/>
      <w:szCs w:val="28"/>
      <w:lang w:val="pl-PL"/>
    </w:rPr>
  </w:style>
  <w:style w:type="character" w:customStyle="1" w:styleId="28">
    <w:name w:val="Akapit z listą Znak"/>
    <w:link w:val="29"/>
    <w:qFormat/>
    <w:locked/>
    <w:uiPriority w:val="0"/>
    <w:rPr>
      <w:rFonts w:cs="Calibri"/>
      <w:lang w:val="pl-PL"/>
    </w:rPr>
  </w:style>
  <w:style w:type="paragraph" w:styleId="29">
    <w:name w:val="List Paragraph"/>
    <w:basedOn w:val="1"/>
    <w:link w:val="28"/>
    <w:qFormat/>
    <w:uiPriority w:val="0"/>
    <w:pPr>
      <w:ind w:left="1138" w:hanging="360"/>
      <w:jc w:val="both"/>
    </w:pPr>
  </w:style>
  <w:style w:type="character" w:customStyle="1" w:styleId="30">
    <w:name w:val="Znaki przypisów dolnych"/>
    <w:qFormat/>
    <w:uiPriority w:val="0"/>
  </w:style>
  <w:style w:type="character" w:customStyle="1" w:styleId="31">
    <w:name w:val="Zakotwiczenie przypisu końcowego"/>
    <w:qFormat/>
    <w:uiPriority w:val="0"/>
    <w:rPr>
      <w:vertAlign w:val="superscript"/>
    </w:rPr>
  </w:style>
  <w:style w:type="character" w:customStyle="1" w:styleId="32">
    <w:name w:val="Znaki przypisów końcowych"/>
    <w:qFormat/>
    <w:uiPriority w:val="0"/>
  </w:style>
  <w:style w:type="paragraph" w:customStyle="1" w:styleId="33">
    <w:name w:val="Nagłówek"/>
    <w:basedOn w:val="1"/>
    <w:next w:val="5"/>
    <w:qFormat/>
    <w:uiPriority w:val="0"/>
    <w:pPr>
      <w:keepNext/>
      <w:spacing w:before="240" w:after="120"/>
    </w:pPr>
    <w:rPr>
      <w:rFonts w:ascii="Liberation Sans" w:hAnsi="Liberation Sans" w:eastAsia="Microsoft YaHei" w:cs="Lucida Sans"/>
      <w:sz w:val="28"/>
      <w:szCs w:val="28"/>
    </w:rPr>
  </w:style>
  <w:style w:type="paragraph" w:customStyle="1" w:styleId="34">
    <w:name w:val="Indeks"/>
    <w:basedOn w:val="1"/>
    <w:qFormat/>
    <w:uiPriority w:val="0"/>
    <w:pPr>
      <w:suppressLineNumbers/>
    </w:pPr>
    <w:rPr>
      <w:rFonts w:cs="Lucida Sans"/>
    </w:rPr>
  </w:style>
  <w:style w:type="paragraph" w:customStyle="1" w:styleId="35">
    <w:name w:val="Główka i stopka"/>
    <w:basedOn w:val="1"/>
    <w:qFormat/>
    <w:uiPriority w:val="0"/>
  </w:style>
  <w:style w:type="paragraph" w:customStyle="1" w:styleId="36">
    <w:name w:val="Table Paragraph"/>
    <w:basedOn w:val="1"/>
    <w:qFormat/>
    <w:uiPriority w:val="0"/>
  </w:style>
  <w:style w:type="paragraph" w:customStyle="1" w:styleId="37">
    <w:name w:val="Znak Znak Char"/>
    <w:basedOn w:val="1"/>
    <w:qFormat/>
    <w:uiPriority w:val="0"/>
    <w:pPr>
      <w:widowControl/>
      <w:suppressAutoHyphens w:val="0"/>
      <w:spacing w:before="0" w:after="160" w:line="240" w:lineRule="exact"/>
    </w:pPr>
    <w:rPr>
      <w:rFonts w:ascii="Verdana" w:hAnsi="Verdana" w:eastAsia="Times New Roman" w:cs="Times New Roman"/>
      <w:sz w:val="20"/>
      <w:szCs w:val="20"/>
      <w:lang w:val="en-US"/>
    </w:rPr>
  </w:style>
  <w:style w:type="paragraph" w:customStyle="1" w:styleId="38">
    <w:name w:val="Default"/>
    <w:qFormat/>
    <w:uiPriority w:val="0"/>
    <w:pPr>
      <w:widowControl/>
      <w:suppressAutoHyphens w:val="0"/>
      <w:bidi w:val="0"/>
      <w:spacing w:before="0" w:after="0"/>
      <w:jc w:val="left"/>
    </w:pPr>
    <w:rPr>
      <w:rFonts w:ascii="Arial" w:hAnsi="Arial" w:eastAsia="Calibri" w:cs="Arial"/>
      <w:color w:val="000000"/>
      <w:kern w:val="0"/>
      <w:sz w:val="24"/>
      <w:szCs w:val="24"/>
      <w:lang w:val="pl-PL" w:eastAsia="en-US" w:bidi="ar-SA"/>
    </w:rPr>
  </w:style>
  <w:style w:type="paragraph" w:customStyle="1" w:styleId="39">
    <w:name w:val="div.pkt"/>
    <w:qFormat/>
    <w:uiPriority w:val="99"/>
    <w:pPr>
      <w:widowControl w:val="0"/>
      <w:suppressAutoHyphens w:val="0"/>
      <w:bidi w:val="0"/>
      <w:spacing w:before="0" w:after="0" w:line="40" w:lineRule="atLeast"/>
      <w:ind w:left="240" w:firstLine="0"/>
      <w:jc w:val="both"/>
    </w:pPr>
    <w:rPr>
      <w:rFonts w:ascii="Helvetica" w:hAnsi="Helvetica" w:cs="Helvetica" w:eastAsiaTheme="minorEastAsia"/>
      <w:color w:val="000000"/>
      <w:kern w:val="0"/>
      <w:sz w:val="18"/>
      <w:szCs w:val="18"/>
      <w:lang w:val="pl-PL" w:eastAsia="pl-PL" w:bidi="ar-SA"/>
    </w:rPr>
  </w:style>
  <w:style w:type="paragraph" w:customStyle="1" w:styleId="40">
    <w:name w:val="div.paragraph"/>
    <w:qFormat/>
    <w:uiPriority w:val="99"/>
    <w:pPr>
      <w:widowControl w:val="0"/>
      <w:suppressAutoHyphens w:val="0"/>
      <w:bidi w:val="0"/>
      <w:spacing w:before="0" w:after="0" w:line="40" w:lineRule="atLeast"/>
      <w:jc w:val="left"/>
    </w:pPr>
    <w:rPr>
      <w:rFonts w:ascii="Helvetica" w:hAnsi="Helvetica" w:cs="Helvetica" w:eastAsiaTheme="minorEastAsia"/>
      <w:color w:val="000000"/>
      <w:kern w:val="0"/>
      <w:sz w:val="18"/>
      <w:szCs w:val="18"/>
      <w:lang w:val="pl-PL" w:eastAsia="pl-PL" w:bidi="ar-SA"/>
    </w:rPr>
  </w:style>
  <w:style w:type="table" w:customStyle="1" w:styleId="41">
    <w:name w:val="Table Normal1"/>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numbering" Target="numbering.xml"/><Relationship Id="rId26" Type="http://schemas.openxmlformats.org/officeDocument/2006/relationships/theme" Target="theme/theme1.xml"/><Relationship Id="rId25" Type="http://schemas.openxmlformats.org/officeDocument/2006/relationships/footer" Target="footer11.xml"/><Relationship Id="rId24" Type="http://schemas.openxmlformats.org/officeDocument/2006/relationships/header" Target="header11.xml"/><Relationship Id="rId23" Type="http://schemas.openxmlformats.org/officeDocument/2006/relationships/footer" Target="footer10.xml"/><Relationship Id="rId22" Type="http://schemas.openxmlformats.org/officeDocument/2006/relationships/header" Target="header10.xml"/><Relationship Id="rId21" Type="http://schemas.openxmlformats.org/officeDocument/2006/relationships/footer" Target="footer9.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8.xml"/><Relationship Id="rId17" Type="http://schemas.openxmlformats.org/officeDocument/2006/relationships/footer" Target="footer7.xml"/><Relationship Id="rId16" Type="http://schemas.openxmlformats.org/officeDocument/2006/relationships/header" Target="header7.xml"/><Relationship Id="rId15" Type="http://schemas.openxmlformats.org/officeDocument/2006/relationships/footer" Target="footer6.xml"/><Relationship Id="rId14" Type="http://schemas.openxmlformats.org/officeDocument/2006/relationships/header" Target="header6.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493E4-CEB6-4346-A399-133D1704D350}">
  <ds:schemaRefs/>
</ds:datastoreItem>
</file>

<file path=docProps/app.xml><?xml version="1.0" encoding="utf-8"?>
<Properties xmlns="http://schemas.openxmlformats.org/officeDocument/2006/extended-properties" xmlns:vt="http://schemas.openxmlformats.org/officeDocument/2006/docPropsVTypes">
  <Template>Normal</Template>
  <Pages>32</Pages>
  <Words>6515</Words>
  <Characters>41807</Characters>
  <Paragraphs>567</Paragraphs>
  <TotalTime>1408</TotalTime>
  <ScaleCrop>false</ScaleCrop>
  <LinksUpToDate>false</LinksUpToDate>
  <CharactersWithSpaces>47720</CharactersWithSpaces>
  <Application>WPS Office_12.2.0.23155_F1E327BC-269C-435d-A152-05C5408002CA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2023-12-13T11:59:00Z</dcterms:created>
  <dc:creator>Ewa Pawlinów</dc:creator>
  <cp:lastModifiedBy>Joanna Sznajder</cp:lastModifiedBy>
  <dcterms:modified xsi:type="dcterms:W3CDTF">2025-12-08T17:02:47Z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2020-12-08T00:00:00Z</vt:filetime>
  </property>
  <property fmtid="{D5CDD505-2E9C-101B-9397-08002B2CF9AE}" pid="3" name="Creator">
    <vt:lpwstr>Microsoft® Word 2010</vt:lpwstr>
  </property>
  <property fmtid="{D5CDD505-2E9C-101B-9397-08002B2CF9AE}" pid="4" name="LastSaved">
    <vt:filetime>2021-11-19T00:00:00Z</vt:filetime>
  </property>
  <property fmtid="{D5CDD505-2E9C-101B-9397-08002B2CF9AE}" pid="5" name="KSOProductBuildVer">
    <vt:lpwstr>1045-12.2.0.23155</vt:lpwstr>
  </property>
  <property fmtid="{D5CDD505-2E9C-101B-9397-08002B2CF9AE}" pid="6" name="ICV">
    <vt:lpwstr>F5EDC7C812C14365BC0673A647D84199_12</vt:lpwstr>
  </property>
</Properties>
</file>